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DC987" w14:textId="77777777" w:rsidR="00FC37FD" w:rsidRPr="004B5AB3" w:rsidRDefault="00FC37FD" w:rsidP="004B5AB3">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permStart w:id="813383728" w:edGrp="everyone"/>
      <w:permEnd w:id="813383728"/>
    </w:p>
    <w:p w14:paraId="0D090BB9" w14:textId="77777777" w:rsidR="00FC37FD" w:rsidRPr="004B5AB3" w:rsidRDefault="00FC37FD" w:rsidP="004B5AB3">
      <w:pPr>
        <w:widowControl w:val="0"/>
        <w:autoSpaceDE w:val="0"/>
        <w:autoSpaceDN w:val="0"/>
        <w:adjustRightInd w:val="0"/>
        <w:spacing w:after="0" w:line="240" w:lineRule="auto"/>
        <w:contextualSpacing/>
        <w:jc w:val="center"/>
        <w:rPr>
          <w:rFonts w:ascii="Tahoma" w:hAnsi="Tahoma" w:cs="Tahoma"/>
          <w:b/>
          <w:bCs/>
          <w:szCs w:val="20"/>
        </w:rPr>
      </w:pPr>
    </w:p>
    <w:p w14:paraId="2F137D38" w14:textId="77777777" w:rsidR="0019212C" w:rsidRPr="004B5AB3" w:rsidRDefault="00226EA9" w:rsidP="004B5AB3">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14:paraId="19B78BFD" w14:textId="2CBCE017" w:rsidR="0019212C" w:rsidRPr="004B5AB3" w:rsidRDefault="0019212C" w:rsidP="004B5AB3">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 xml:space="preserve">на оказание </w:t>
      </w:r>
      <w:r w:rsidR="00DF488B" w:rsidRPr="004B5AB3">
        <w:rPr>
          <w:rFonts w:ascii="Tahoma" w:hAnsi="Tahoma" w:cs="Tahoma"/>
          <w:b/>
          <w:bCs/>
          <w:szCs w:val="20"/>
        </w:rPr>
        <w:t>услуг</w:t>
      </w:r>
      <w:r w:rsidRPr="004B5AB3">
        <w:rPr>
          <w:rFonts w:ascii="Tahoma" w:hAnsi="Tahoma" w:cs="Tahoma"/>
          <w:b/>
          <w:bCs/>
          <w:szCs w:val="20"/>
        </w:rPr>
        <w:t xml:space="preserve"> </w:t>
      </w:r>
      <w:permStart w:id="223616702" w:edGrp="everyone"/>
      <w:r w:rsidR="003A4FC3">
        <w:rPr>
          <w:rFonts w:ascii="Tahoma" w:hAnsi="Tahoma" w:cs="Tahoma"/>
          <w:b/>
          <w:bCs/>
          <w:szCs w:val="20"/>
        </w:rPr>
        <w:t>связи в рамках проекта ИСУ</w:t>
      </w:r>
      <w:permEnd w:id="223616702"/>
    </w:p>
    <w:p w14:paraId="318216B1" w14:textId="77777777" w:rsidR="0019212C" w:rsidRPr="004B5AB3" w:rsidRDefault="0019212C" w:rsidP="004B5AB3">
      <w:pPr>
        <w:widowControl w:val="0"/>
        <w:autoSpaceDE w:val="0"/>
        <w:autoSpaceDN w:val="0"/>
        <w:adjustRightInd w:val="0"/>
        <w:spacing w:after="0" w:line="240" w:lineRule="auto"/>
        <w:contextualSpacing/>
        <w:jc w:val="center"/>
        <w:rPr>
          <w:rFonts w:ascii="Tahoma" w:hAnsi="Tahoma" w:cs="Tahoma"/>
          <w:szCs w:val="20"/>
        </w:rPr>
      </w:pPr>
    </w:p>
    <w:p w14:paraId="66AD5D77" w14:textId="77777777" w:rsidR="00265A42" w:rsidRPr="004B5AB3" w:rsidRDefault="00265A42" w:rsidP="004B5AB3">
      <w:pPr>
        <w:widowControl w:val="0"/>
        <w:shd w:val="clear" w:color="auto" w:fill="FFFFFF"/>
        <w:autoSpaceDE w:val="0"/>
        <w:autoSpaceDN w:val="0"/>
        <w:adjustRightInd w:val="0"/>
        <w:spacing w:after="0" w:line="240" w:lineRule="auto"/>
        <w:contextualSpacing/>
        <w:rPr>
          <w:rFonts w:ascii="Tahoma" w:hAnsi="Tahoma" w:cs="Tahoma"/>
          <w:szCs w:val="20"/>
        </w:rPr>
      </w:pPr>
      <w:permStart w:id="1510147110" w:edGrp="everyone"/>
      <w:r w:rsidRPr="004B5AB3">
        <w:rPr>
          <w:rFonts w:ascii="Tahoma" w:hAnsi="Tahoma" w:cs="Tahoma"/>
          <w:szCs w:val="20"/>
        </w:rPr>
        <w:t>г.</w:t>
      </w:r>
      <w:r w:rsidR="003A4FC3">
        <w:rPr>
          <w:rFonts w:ascii="Tahoma" w:hAnsi="Tahoma" w:cs="Tahoma"/>
          <w:szCs w:val="20"/>
        </w:rPr>
        <w:t>Москва</w:t>
      </w:r>
      <w:r w:rsidR="004B5AB3" w:rsidRPr="004B5AB3">
        <w:rPr>
          <w:rFonts w:ascii="Tahoma" w:hAnsi="Tahoma" w:cs="Tahoma"/>
          <w:szCs w:val="20"/>
        </w:rPr>
        <w:tab/>
      </w:r>
      <w:r w:rsidR="004B5AB3" w:rsidRPr="004B5AB3">
        <w:rPr>
          <w:rFonts w:ascii="Tahoma" w:hAnsi="Tahoma" w:cs="Tahoma"/>
          <w:szCs w:val="20"/>
        </w:rPr>
        <w:tab/>
      </w:r>
      <w:r w:rsidR="004B5AB3" w:rsidRPr="004B5AB3">
        <w:rPr>
          <w:rFonts w:ascii="Tahoma" w:hAnsi="Tahoma" w:cs="Tahoma"/>
          <w:szCs w:val="20"/>
        </w:rPr>
        <w:tab/>
      </w:r>
      <w:r w:rsidR="004B5AB3" w:rsidRPr="004B5AB3">
        <w:rPr>
          <w:rFonts w:ascii="Tahoma" w:hAnsi="Tahoma" w:cs="Tahoma"/>
          <w:szCs w:val="20"/>
        </w:rPr>
        <w:tab/>
      </w:r>
      <w:r w:rsidR="004B5AB3" w:rsidRPr="004B5AB3">
        <w:rPr>
          <w:rFonts w:ascii="Tahoma" w:hAnsi="Tahoma" w:cs="Tahoma"/>
          <w:szCs w:val="20"/>
        </w:rPr>
        <w:tab/>
      </w:r>
      <w:r w:rsidR="004B5AB3" w:rsidRPr="004B5AB3">
        <w:rPr>
          <w:rFonts w:ascii="Tahoma" w:hAnsi="Tahoma" w:cs="Tahoma"/>
          <w:szCs w:val="20"/>
        </w:rPr>
        <w:tab/>
      </w:r>
      <w:r w:rsidR="004B5AB3" w:rsidRPr="004B5AB3">
        <w:rPr>
          <w:rFonts w:ascii="Tahoma" w:hAnsi="Tahoma" w:cs="Tahoma"/>
          <w:szCs w:val="20"/>
        </w:rPr>
        <w:tab/>
      </w:r>
      <w:r w:rsidR="004B5AB3" w:rsidRPr="004B5AB3">
        <w:rPr>
          <w:rFonts w:ascii="Tahoma" w:hAnsi="Tahoma" w:cs="Tahoma"/>
          <w:szCs w:val="20"/>
        </w:rPr>
        <w:tab/>
        <w:t>«___»_____________20</w:t>
      </w:r>
      <w:r w:rsidR="003A4FC3">
        <w:rPr>
          <w:rFonts w:ascii="Tahoma" w:hAnsi="Tahoma" w:cs="Tahoma"/>
          <w:szCs w:val="20"/>
        </w:rPr>
        <w:t>24</w:t>
      </w:r>
      <w:r w:rsidR="004B5AB3" w:rsidRPr="004B5AB3">
        <w:rPr>
          <w:rFonts w:ascii="Tahoma" w:hAnsi="Tahoma" w:cs="Tahoma"/>
          <w:szCs w:val="20"/>
        </w:rPr>
        <w:t xml:space="preserve"> г.</w:t>
      </w:r>
    </w:p>
    <w:permEnd w:id="1510147110"/>
    <w:p w14:paraId="23E77DEA" w14:textId="77777777" w:rsidR="004C3559" w:rsidRPr="004B5AB3" w:rsidRDefault="004C3559" w:rsidP="004B5AB3">
      <w:pPr>
        <w:widowControl w:val="0"/>
        <w:shd w:val="clear" w:color="auto" w:fill="FFFFFF"/>
        <w:autoSpaceDE w:val="0"/>
        <w:autoSpaceDN w:val="0"/>
        <w:adjustRightInd w:val="0"/>
        <w:spacing w:after="0" w:line="240" w:lineRule="auto"/>
        <w:contextualSpacing/>
        <w:jc w:val="center"/>
        <w:rPr>
          <w:rFonts w:ascii="Tahoma" w:hAnsi="Tahoma" w:cs="Tahoma"/>
          <w:szCs w:val="20"/>
        </w:rPr>
      </w:pPr>
    </w:p>
    <w:p w14:paraId="02D65221" w14:textId="77777777" w:rsidR="0019212C" w:rsidRPr="004B5AB3" w:rsidRDefault="0019212C" w:rsidP="004B5AB3">
      <w:pPr>
        <w:widowControl w:val="0"/>
        <w:shd w:val="clear" w:color="auto" w:fill="FFFFFF"/>
        <w:autoSpaceDE w:val="0"/>
        <w:autoSpaceDN w:val="0"/>
        <w:adjustRightInd w:val="0"/>
        <w:spacing w:after="0" w:line="240" w:lineRule="auto"/>
        <w:contextualSpacing/>
        <w:rPr>
          <w:rFonts w:ascii="Tahoma" w:hAnsi="Tahoma" w:cs="Tahoma"/>
          <w:szCs w:val="20"/>
        </w:rPr>
      </w:pPr>
    </w:p>
    <w:p w14:paraId="7319607A" w14:textId="77777777" w:rsidR="0019212C" w:rsidRPr="004B5AB3" w:rsidRDefault="004640C1"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1173618912" w:edGrp="everyone"/>
      <w:r w:rsidRPr="004B5AB3">
        <w:rPr>
          <w:rFonts w:ascii="Tahoma" w:hAnsi="Tahoma" w:cs="Tahoma"/>
          <w:b/>
          <w:bCs/>
          <w:szCs w:val="20"/>
        </w:rPr>
        <w:t>Акционерное общество</w:t>
      </w:r>
      <w:r w:rsidR="0019212C" w:rsidRPr="004B5AB3">
        <w:rPr>
          <w:rFonts w:ascii="Tahoma" w:hAnsi="Tahoma" w:cs="Tahoma"/>
          <w:b/>
          <w:bCs/>
          <w:szCs w:val="20"/>
        </w:rPr>
        <w:t xml:space="preserve"> «</w:t>
      </w:r>
      <w:r w:rsidR="003A4FC3">
        <w:rPr>
          <w:rFonts w:ascii="Tahoma" w:hAnsi="Tahoma" w:cs="Tahoma"/>
          <w:b/>
          <w:bCs/>
          <w:szCs w:val="20"/>
        </w:rPr>
        <w:t>Энергосбы</w:t>
      </w:r>
      <w:r w:rsidRPr="004B5AB3">
        <w:rPr>
          <w:rFonts w:ascii="Tahoma" w:hAnsi="Tahoma" w:cs="Tahoma"/>
          <w:b/>
          <w:bCs/>
          <w:szCs w:val="20"/>
        </w:rPr>
        <w:t>Т Плюс</w:t>
      </w:r>
      <w:r w:rsidR="0019212C" w:rsidRPr="004B5AB3">
        <w:rPr>
          <w:rFonts w:ascii="Tahoma" w:hAnsi="Tahoma" w:cs="Tahoma"/>
          <w:b/>
          <w:bCs/>
          <w:szCs w:val="20"/>
        </w:rPr>
        <w:t>» (</w:t>
      </w:r>
      <w:r w:rsidRPr="004B5AB3">
        <w:rPr>
          <w:rFonts w:ascii="Tahoma" w:hAnsi="Tahoma" w:cs="Tahoma"/>
          <w:b/>
          <w:bCs/>
          <w:szCs w:val="20"/>
        </w:rPr>
        <w:t>АО «</w:t>
      </w:r>
      <w:r w:rsidR="003A4FC3">
        <w:rPr>
          <w:rFonts w:ascii="Tahoma" w:hAnsi="Tahoma" w:cs="Tahoma"/>
          <w:b/>
          <w:bCs/>
          <w:szCs w:val="20"/>
        </w:rPr>
        <w:t>Энергосбы</w:t>
      </w:r>
      <w:r w:rsidRPr="004B5AB3">
        <w:rPr>
          <w:rFonts w:ascii="Tahoma" w:hAnsi="Tahoma" w:cs="Tahoma"/>
          <w:b/>
          <w:bCs/>
          <w:szCs w:val="20"/>
        </w:rPr>
        <w:t>Т Плюс</w:t>
      </w:r>
      <w:r w:rsidR="0019212C" w:rsidRPr="004B5AB3">
        <w:rPr>
          <w:rFonts w:ascii="Tahoma" w:hAnsi="Tahoma" w:cs="Tahoma"/>
          <w:b/>
          <w:bCs/>
          <w:szCs w:val="20"/>
        </w:rPr>
        <w:t>»),</w:t>
      </w:r>
      <w:permEnd w:id="1173618912"/>
      <w:r w:rsidR="0019212C" w:rsidRPr="004B5AB3">
        <w:rPr>
          <w:rFonts w:ascii="Tahoma" w:hAnsi="Tahoma" w:cs="Tahoma"/>
          <w:szCs w:val="20"/>
        </w:rPr>
        <w:t xml:space="preserve"> именуем</w:t>
      </w:r>
      <w:permStart w:id="2134989369" w:edGrp="everyone"/>
      <w:r w:rsidR="0019212C" w:rsidRPr="004B5AB3">
        <w:rPr>
          <w:rFonts w:ascii="Tahoma" w:hAnsi="Tahoma" w:cs="Tahoma"/>
          <w:szCs w:val="20"/>
        </w:rPr>
        <w:t>ое</w:t>
      </w:r>
      <w:permEnd w:id="2134989369"/>
      <w:r w:rsidR="0019212C" w:rsidRPr="004B5AB3">
        <w:rPr>
          <w:rFonts w:ascii="Tahoma" w:hAnsi="Tahoma" w:cs="Tahoma"/>
          <w:szCs w:val="20"/>
        </w:rPr>
        <w:t xml:space="preserve"> в дальнейшем </w:t>
      </w:r>
      <w:r w:rsidR="0019212C" w:rsidRPr="004B5AB3">
        <w:rPr>
          <w:rFonts w:ascii="Tahoma" w:hAnsi="Tahoma" w:cs="Tahoma"/>
          <w:b/>
          <w:szCs w:val="20"/>
        </w:rPr>
        <w:t>«</w:t>
      </w:r>
      <w:r w:rsidR="001E31E3">
        <w:rPr>
          <w:rFonts w:ascii="Tahoma" w:hAnsi="Tahoma" w:cs="Tahoma"/>
          <w:b/>
          <w:szCs w:val="20"/>
        </w:rPr>
        <w:t>Заказчик</w:t>
      </w:r>
      <w:r w:rsidR="0019212C" w:rsidRPr="004B5AB3">
        <w:rPr>
          <w:rFonts w:ascii="Tahoma" w:hAnsi="Tahoma" w:cs="Tahoma"/>
          <w:b/>
          <w:szCs w:val="20"/>
        </w:rPr>
        <w:t>»</w:t>
      </w:r>
      <w:r w:rsidR="0019212C" w:rsidRPr="004B5AB3">
        <w:rPr>
          <w:rFonts w:ascii="Tahoma" w:hAnsi="Tahoma" w:cs="Tahoma"/>
          <w:szCs w:val="20"/>
        </w:rPr>
        <w:t xml:space="preserve">, в лице </w:t>
      </w:r>
      <w:r w:rsidR="0047721D">
        <w:rPr>
          <w:rFonts w:ascii="Tahoma" w:hAnsi="Tahoma" w:cs="Tahoma"/>
          <w:szCs w:val="20"/>
        </w:rPr>
        <w:t>Директора по ИТ Азизова К.Р.</w:t>
      </w:r>
      <w:r w:rsidR="0019212C" w:rsidRPr="004B5AB3">
        <w:rPr>
          <w:rFonts w:ascii="Tahoma" w:hAnsi="Tahoma" w:cs="Tahoma"/>
          <w:szCs w:val="20"/>
        </w:rPr>
        <w:t xml:space="preserve">  </w:t>
      </w:r>
      <w:r w:rsidR="00226EA9" w:rsidRPr="004B5AB3">
        <w:rPr>
          <w:rFonts w:ascii="Tahoma" w:hAnsi="Tahoma" w:cs="Tahoma"/>
          <w:szCs w:val="20"/>
        </w:rPr>
        <w:t>действующ</w:t>
      </w:r>
      <w:permStart w:id="690043204" w:edGrp="everyone"/>
      <w:r w:rsidR="00226EA9" w:rsidRPr="004B5AB3">
        <w:rPr>
          <w:rFonts w:ascii="Tahoma" w:hAnsi="Tahoma" w:cs="Tahoma"/>
          <w:szCs w:val="20"/>
        </w:rPr>
        <w:t>его</w:t>
      </w:r>
      <w:permEnd w:id="690043204"/>
      <w:r w:rsidR="0019212C" w:rsidRPr="004B5AB3">
        <w:rPr>
          <w:rFonts w:ascii="Tahoma" w:hAnsi="Tahoma" w:cs="Tahoma"/>
          <w:szCs w:val="20"/>
        </w:rPr>
        <w:t xml:space="preserve"> на основании </w:t>
      </w:r>
      <w:permStart w:id="1972510984" w:edGrp="everyone"/>
      <w:r w:rsidR="0019212C" w:rsidRPr="004B5AB3">
        <w:rPr>
          <w:rFonts w:ascii="Tahoma" w:hAnsi="Tahoma" w:cs="Tahoma"/>
          <w:szCs w:val="20"/>
        </w:rPr>
        <w:t>доверенности</w:t>
      </w:r>
      <w:permEnd w:id="1972510984"/>
      <w:r w:rsidR="0019212C" w:rsidRPr="004B5AB3">
        <w:rPr>
          <w:rFonts w:ascii="Tahoma" w:hAnsi="Tahoma" w:cs="Tahoma"/>
          <w:szCs w:val="20"/>
        </w:rPr>
        <w:t xml:space="preserve"> </w:t>
      </w:r>
      <w:permStart w:id="989865770" w:edGrp="everyone"/>
      <w:r w:rsidR="0019212C" w:rsidRPr="004B5AB3">
        <w:rPr>
          <w:rFonts w:ascii="Tahoma" w:hAnsi="Tahoma" w:cs="Tahoma"/>
          <w:szCs w:val="20"/>
        </w:rPr>
        <w:t xml:space="preserve">от </w:t>
      </w:r>
      <w:r w:rsidR="0047721D">
        <w:rPr>
          <w:rFonts w:ascii="Tahoma" w:hAnsi="Tahoma" w:cs="Tahoma"/>
          <w:szCs w:val="20"/>
        </w:rPr>
        <w:t>12.09.</w:t>
      </w:r>
      <w:r w:rsidR="0019212C" w:rsidRPr="004B5AB3">
        <w:rPr>
          <w:rFonts w:ascii="Tahoma" w:hAnsi="Tahoma" w:cs="Tahoma"/>
          <w:szCs w:val="20"/>
        </w:rPr>
        <w:t>20</w:t>
      </w:r>
      <w:r w:rsidR="0047721D">
        <w:rPr>
          <w:rFonts w:ascii="Tahoma" w:hAnsi="Tahoma" w:cs="Tahoma"/>
          <w:szCs w:val="20"/>
        </w:rPr>
        <w:t>22</w:t>
      </w:r>
      <w:r w:rsidR="0019212C" w:rsidRPr="004B5AB3">
        <w:rPr>
          <w:rFonts w:ascii="Tahoma" w:hAnsi="Tahoma" w:cs="Tahoma"/>
          <w:szCs w:val="20"/>
        </w:rPr>
        <w:t xml:space="preserve">г., </w:t>
      </w:r>
      <w:permEnd w:id="989865770"/>
      <w:r w:rsidR="0019212C" w:rsidRPr="004B5AB3">
        <w:rPr>
          <w:rFonts w:ascii="Tahoma" w:hAnsi="Tahoma" w:cs="Tahoma"/>
          <w:szCs w:val="20"/>
        </w:rPr>
        <w:t>с одной стороны, и</w:t>
      </w:r>
    </w:p>
    <w:p w14:paraId="2F9713C5" w14:textId="77777777" w:rsidR="0019212C" w:rsidRPr="004B5AB3" w:rsidRDefault="0019212C"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2010459445" w:edGrp="everyone"/>
      <w:r w:rsidRPr="004B5AB3">
        <w:rPr>
          <w:rFonts w:ascii="Tahoma" w:hAnsi="Tahoma" w:cs="Tahoma"/>
          <w:b/>
          <w:bCs/>
          <w:szCs w:val="20"/>
        </w:rPr>
        <w:t>_____________________________________</w:t>
      </w:r>
      <w:r w:rsidR="004741E3" w:rsidRPr="004B5AB3">
        <w:rPr>
          <w:rFonts w:ascii="Tahoma" w:hAnsi="Tahoma" w:cs="Tahoma"/>
          <w:b/>
          <w:bCs/>
          <w:szCs w:val="20"/>
        </w:rPr>
        <w:t>(</w:t>
      </w:r>
      <w:r w:rsidRPr="004B5AB3">
        <w:rPr>
          <w:rFonts w:ascii="Tahoma" w:hAnsi="Tahoma" w:cs="Tahoma"/>
          <w:b/>
          <w:bCs/>
          <w:szCs w:val="20"/>
        </w:rPr>
        <w:t>______________</w:t>
      </w:r>
      <w:r w:rsidR="004741E3" w:rsidRPr="004B5AB3">
        <w:rPr>
          <w:rFonts w:ascii="Tahoma" w:hAnsi="Tahoma" w:cs="Tahoma"/>
          <w:b/>
          <w:bCs/>
          <w:szCs w:val="20"/>
        </w:rPr>
        <w:t>)</w:t>
      </w:r>
      <w:r w:rsidRPr="004B5AB3">
        <w:rPr>
          <w:rFonts w:ascii="Tahoma" w:hAnsi="Tahoma" w:cs="Tahoma"/>
          <w:b/>
          <w:bCs/>
          <w:szCs w:val="20"/>
        </w:rPr>
        <w:t>,</w:t>
      </w:r>
      <w:permEnd w:id="2010459445"/>
      <w:r w:rsidRPr="004B5AB3">
        <w:rPr>
          <w:rFonts w:ascii="Tahoma" w:hAnsi="Tahoma" w:cs="Tahoma"/>
          <w:szCs w:val="20"/>
        </w:rPr>
        <w:t xml:space="preserve"> </w:t>
      </w:r>
      <w:r w:rsidR="000C358B" w:rsidRPr="004B5AB3">
        <w:rPr>
          <w:rFonts w:ascii="Tahoma" w:hAnsi="Tahoma" w:cs="Tahoma"/>
          <w:szCs w:val="20"/>
        </w:rPr>
        <w:t>именуем</w:t>
      </w:r>
      <w:permStart w:id="801274088" w:edGrp="everyone"/>
      <w:r w:rsidR="000C358B" w:rsidRPr="004B5AB3">
        <w:rPr>
          <w:rFonts w:ascii="Tahoma" w:hAnsi="Tahoma" w:cs="Tahoma"/>
          <w:szCs w:val="20"/>
        </w:rPr>
        <w:t>ое</w:t>
      </w:r>
      <w:permEnd w:id="801274088"/>
      <w:r w:rsidRPr="004B5AB3">
        <w:rPr>
          <w:rFonts w:ascii="Tahoma" w:hAnsi="Tahoma" w:cs="Tahoma"/>
          <w:szCs w:val="20"/>
        </w:rPr>
        <w:t xml:space="preserve"> в дальнейшем </w:t>
      </w:r>
      <w:r w:rsidRPr="004B5AB3">
        <w:rPr>
          <w:rFonts w:ascii="Tahoma" w:hAnsi="Tahoma" w:cs="Tahoma"/>
          <w:b/>
          <w:szCs w:val="20"/>
        </w:rPr>
        <w:t>«</w:t>
      </w:r>
      <w:r w:rsidR="0047721D">
        <w:rPr>
          <w:rFonts w:ascii="Tahoma" w:hAnsi="Tahoma" w:cs="Tahoma"/>
          <w:b/>
          <w:szCs w:val="20"/>
        </w:rPr>
        <w:t>Оператор</w:t>
      </w:r>
      <w:r w:rsidRPr="004B5AB3">
        <w:rPr>
          <w:rFonts w:ascii="Tahoma" w:hAnsi="Tahoma" w:cs="Tahoma"/>
          <w:b/>
          <w:szCs w:val="20"/>
        </w:rPr>
        <w:t>»</w:t>
      </w:r>
      <w:r w:rsidRPr="004B5AB3">
        <w:rPr>
          <w:rFonts w:ascii="Tahoma" w:hAnsi="Tahoma" w:cs="Tahoma"/>
          <w:szCs w:val="20"/>
        </w:rPr>
        <w:t xml:space="preserve">, </w:t>
      </w:r>
      <w:permStart w:id="484467111" w:edGrp="everyone"/>
      <w:r w:rsidRPr="004B5AB3">
        <w:rPr>
          <w:rFonts w:ascii="Tahoma" w:hAnsi="Tahoma" w:cs="Tahoma"/>
          <w:szCs w:val="20"/>
        </w:rPr>
        <w:t>в лице _________________</w:t>
      </w:r>
      <w:r w:rsidR="00A36B32" w:rsidRPr="004B5AB3">
        <w:rPr>
          <w:rFonts w:ascii="Tahoma" w:hAnsi="Tahoma" w:cs="Tahoma"/>
          <w:szCs w:val="20"/>
        </w:rPr>
        <w:t>______________________________</w:t>
      </w:r>
      <w:r w:rsidRPr="004B5AB3">
        <w:rPr>
          <w:rFonts w:ascii="Tahoma" w:hAnsi="Tahoma" w:cs="Tahoma"/>
          <w:szCs w:val="20"/>
        </w:rPr>
        <w:t xml:space="preserve">, </w:t>
      </w:r>
      <w:r w:rsidR="00C11008" w:rsidRPr="004B5AB3">
        <w:rPr>
          <w:rFonts w:ascii="Tahoma" w:hAnsi="Tahoma" w:cs="Tahoma"/>
          <w:szCs w:val="20"/>
        </w:rPr>
        <w:t>действующего</w:t>
      </w:r>
      <w:r w:rsidR="0052367F" w:rsidRPr="004B5AB3">
        <w:rPr>
          <w:rFonts w:ascii="Tahoma" w:hAnsi="Tahoma" w:cs="Tahoma"/>
          <w:szCs w:val="20"/>
        </w:rPr>
        <w:t xml:space="preserve"> </w:t>
      </w:r>
      <w:r w:rsidRPr="004B5AB3">
        <w:rPr>
          <w:rFonts w:ascii="Tahoma" w:hAnsi="Tahoma" w:cs="Tahoma"/>
          <w:szCs w:val="20"/>
        </w:rPr>
        <w:t>на основании ___________________,</w:t>
      </w:r>
      <w:permEnd w:id="484467111"/>
      <w:r w:rsidRPr="004B5AB3">
        <w:rPr>
          <w:rFonts w:ascii="Tahoma" w:hAnsi="Tahoma" w:cs="Tahoma"/>
          <w:szCs w:val="20"/>
        </w:rPr>
        <w:t xml:space="preserve"> с другой стороны, вместе именуемые «Стороны», заключили настоящий договор, далее по тексту «Договор», о нижеследующем:</w:t>
      </w:r>
    </w:p>
    <w:p w14:paraId="51DE4940" w14:textId="77777777" w:rsidR="0019212C" w:rsidRPr="004B5AB3" w:rsidRDefault="0019212C" w:rsidP="004B5AB3">
      <w:pPr>
        <w:widowControl w:val="0"/>
        <w:shd w:val="clear" w:color="auto" w:fill="FFFFFF"/>
        <w:autoSpaceDE w:val="0"/>
        <w:autoSpaceDN w:val="0"/>
        <w:adjustRightInd w:val="0"/>
        <w:spacing w:after="0" w:line="240" w:lineRule="auto"/>
        <w:contextualSpacing/>
        <w:rPr>
          <w:rFonts w:ascii="Tahoma" w:hAnsi="Tahoma" w:cs="Tahoma"/>
          <w:szCs w:val="20"/>
        </w:rPr>
      </w:pPr>
    </w:p>
    <w:p w14:paraId="57AD108A"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Предмет </w:t>
      </w:r>
      <w:r w:rsidR="00547EF0" w:rsidRPr="004B5AB3">
        <w:rPr>
          <w:rFonts w:ascii="Tahoma" w:hAnsi="Tahoma" w:cs="Tahoma"/>
          <w:bCs w:val="0"/>
          <w:color w:val="000000" w:themeColor="text1"/>
          <w:sz w:val="20"/>
          <w:szCs w:val="20"/>
        </w:rPr>
        <w:t>Д</w:t>
      </w:r>
      <w:r w:rsidRPr="004B5AB3">
        <w:rPr>
          <w:rFonts w:ascii="Tahoma" w:hAnsi="Tahoma" w:cs="Tahoma"/>
          <w:bCs w:val="0"/>
          <w:color w:val="000000" w:themeColor="text1"/>
          <w:sz w:val="20"/>
          <w:szCs w:val="20"/>
        </w:rPr>
        <w:t>оговора</w:t>
      </w:r>
    </w:p>
    <w:p w14:paraId="25605461" w14:textId="4EE506FC" w:rsidR="0019212C" w:rsidRPr="004B5AB3" w:rsidRDefault="001E31E3" w:rsidP="004B5AB3">
      <w:pPr>
        <w:widowControl w:val="0"/>
        <w:numPr>
          <w:ilvl w:val="1"/>
          <w:numId w:val="5"/>
        </w:numPr>
        <w:tabs>
          <w:tab w:val="clear" w:pos="1866"/>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Оператор</w:t>
      </w:r>
      <w:r w:rsidR="000435A1" w:rsidRPr="004B5AB3">
        <w:rPr>
          <w:rFonts w:ascii="Tahoma" w:hAnsi="Tahoma" w:cs="Tahoma"/>
          <w:szCs w:val="20"/>
        </w:rPr>
        <w:t xml:space="preserve"> </w:t>
      </w:r>
      <w:r w:rsidR="0019212C" w:rsidRPr="004B5AB3">
        <w:rPr>
          <w:rFonts w:ascii="Tahoma" w:hAnsi="Tahoma" w:cs="Tahoma"/>
          <w:szCs w:val="20"/>
        </w:rPr>
        <w:t>обязуется оказать</w:t>
      </w:r>
      <w:r w:rsidR="009E619D">
        <w:rPr>
          <w:rFonts w:ascii="Tahoma" w:hAnsi="Tahoma" w:cs="Tahoma"/>
          <w:szCs w:val="20"/>
        </w:rPr>
        <w:t xml:space="preserve"> комплекс</w:t>
      </w:r>
      <w:r w:rsidR="0019212C" w:rsidRPr="004B5AB3">
        <w:rPr>
          <w:rFonts w:ascii="Tahoma" w:hAnsi="Tahoma" w:cs="Tahoma"/>
          <w:szCs w:val="20"/>
        </w:rPr>
        <w:t xml:space="preserve"> </w:t>
      </w:r>
      <w:r w:rsidR="00DF488B" w:rsidRPr="004B5AB3">
        <w:rPr>
          <w:rFonts w:ascii="Tahoma" w:hAnsi="Tahoma" w:cs="Tahoma"/>
          <w:szCs w:val="20"/>
        </w:rPr>
        <w:t>услуг</w:t>
      </w:r>
      <w:r w:rsidR="009E619D">
        <w:rPr>
          <w:rFonts w:ascii="Tahoma" w:hAnsi="Tahoma" w:cs="Tahoma"/>
          <w:szCs w:val="20"/>
        </w:rPr>
        <w:t xml:space="preserve"> связи</w:t>
      </w:r>
      <w:r w:rsidR="0019212C" w:rsidRPr="004B5AB3">
        <w:rPr>
          <w:rFonts w:ascii="Tahoma" w:hAnsi="Tahoma" w:cs="Tahoma"/>
          <w:szCs w:val="20"/>
        </w:rPr>
        <w:t xml:space="preserve"> по</w:t>
      </w:r>
      <w:r w:rsidR="009E619D">
        <w:rPr>
          <w:rFonts w:ascii="Tahoma" w:hAnsi="Tahoma" w:cs="Tahoma"/>
          <w:szCs w:val="20"/>
        </w:rPr>
        <w:t xml:space="preserve"> </w:t>
      </w:r>
      <w:r w:rsidR="009E619D" w:rsidRPr="00BD446A">
        <w:rPr>
          <w:rFonts w:ascii="Tahoma" w:eastAsia="Times New Roman" w:hAnsi="Tahoma" w:cs="Tahoma"/>
          <w:szCs w:val="20"/>
          <w:lang w:bidi="ru-RU"/>
        </w:rPr>
        <w:t xml:space="preserve">организации и эксплуатации распределенной сети передачи данных (далее М2М сеть) для опроса интеллектуальных приборов учета электроэнергии (ПУ) для нужд </w:t>
      </w:r>
      <w:r w:rsidR="00660610">
        <w:rPr>
          <w:rFonts w:ascii="Tahoma" w:eastAsia="Times New Roman" w:hAnsi="Tahoma" w:cs="Tahoma"/>
          <w:szCs w:val="20"/>
          <w:lang w:bidi="ru-RU"/>
        </w:rPr>
        <w:t>Заказчика</w:t>
      </w:r>
      <w:r w:rsidR="00660610" w:rsidRPr="004B5AB3">
        <w:rPr>
          <w:rFonts w:ascii="Tahoma" w:hAnsi="Tahoma" w:cs="Tahoma"/>
          <w:szCs w:val="20"/>
        </w:rPr>
        <w:t xml:space="preserve"> </w:t>
      </w:r>
      <w:r w:rsidR="00DF488B" w:rsidRPr="004B5AB3">
        <w:rPr>
          <w:rFonts w:ascii="Tahoma" w:hAnsi="Tahoma" w:cs="Tahoma"/>
          <w:szCs w:val="20"/>
        </w:rPr>
        <w:t>далее по тексту «Услуги»,</w:t>
      </w:r>
      <w:r w:rsidR="0019212C" w:rsidRPr="004B5AB3">
        <w:rPr>
          <w:rFonts w:ascii="Tahoma" w:hAnsi="Tahoma" w:cs="Tahoma"/>
          <w:szCs w:val="20"/>
        </w:rPr>
        <w:t xml:space="preserve"> </w:t>
      </w:r>
      <w:permStart w:id="1768187609" w:edGrp="everyone"/>
      <w:r w:rsidR="0019212C" w:rsidRPr="004B5AB3">
        <w:rPr>
          <w:rFonts w:ascii="Tahoma" w:hAnsi="Tahoma" w:cs="Tahoma"/>
          <w:i/>
          <w:szCs w:val="20"/>
        </w:rPr>
        <w:t>в соответствии с</w:t>
      </w:r>
      <w:r w:rsidR="00706284">
        <w:rPr>
          <w:rFonts w:ascii="Tahoma" w:hAnsi="Tahoma" w:cs="Tahoma"/>
          <w:i/>
          <w:szCs w:val="20"/>
        </w:rPr>
        <w:t xml:space="preserve"> Техническим</w:t>
      </w:r>
      <w:r w:rsidR="0019212C" w:rsidRPr="004B5AB3">
        <w:rPr>
          <w:rFonts w:ascii="Tahoma" w:hAnsi="Tahoma" w:cs="Tahoma"/>
          <w:i/>
          <w:szCs w:val="20"/>
        </w:rPr>
        <w:t xml:space="preserve"> </w:t>
      </w:r>
      <w:r w:rsidR="00706284">
        <w:rPr>
          <w:rFonts w:ascii="Tahoma" w:hAnsi="Tahoma" w:cs="Tahoma"/>
          <w:i/>
          <w:szCs w:val="20"/>
        </w:rPr>
        <w:t>з</w:t>
      </w:r>
      <w:r w:rsidR="0019212C" w:rsidRPr="004B5AB3">
        <w:rPr>
          <w:rFonts w:ascii="Tahoma" w:hAnsi="Tahoma" w:cs="Tahoma"/>
          <w:i/>
          <w:szCs w:val="20"/>
        </w:rPr>
        <w:t xml:space="preserve">аданием </w:t>
      </w:r>
      <w:r>
        <w:rPr>
          <w:rFonts w:ascii="Tahoma" w:hAnsi="Tahoma" w:cs="Tahoma"/>
          <w:i/>
          <w:szCs w:val="20"/>
        </w:rPr>
        <w:t>Заказчика</w:t>
      </w:r>
      <w:r w:rsidR="0019212C" w:rsidRPr="004B5AB3">
        <w:rPr>
          <w:rFonts w:ascii="Tahoma" w:hAnsi="Tahoma" w:cs="Tahoma"/>
          <w:i/>
          <w:szCs w:val="20"/>
        </w:rPr>
        <w:t xml:space="preserve"> (</w:t>
      </w:r>
      <w:r w:rsidR="008901C2">
        <w:rPr>
          <w:rFonts w:ascii="Tahoma" w:hAnsi="Tahoma" w:cs="Tahoma"/>
          <w:i/>
          <w:szCs w:val="20"/>
        </w:rPr>
        <w:t xml:space="preserve">далее – </w:t>
      </w:r>
      <w:r w:rsidR="00706284">
        <w:rPr>
          <w:rFonts w:ascii="Tahoma" w:hAnsi="Tahoma" w:cs="Tahoma"/>
          <w:i/>
          <w:szCs w:val="20"/>
        </w:rPr>
        <w:t>ТЗ</w:t>
      </w:r>
      <w:r w:rsidR="008901C2">
        <w:rPr>
          <w:rFonts w:ascii="Tahoma" w:hAnsi="Tahoma" w:cs="Tahoma"/>
          <w:i/>
          <w:szCs w:val="20"/>
        </w:rPr>
        <w:t xml:space="preserve">, </w:t>
      </w:r>
      <w:r w:rsidR="00FC1E06" w:rsidRPr="004B5AB3">
        <w:rPr>
          <w:rFonts w:ascii="Tahoma" w:hAnsi="Tahoma" w:cs="Tahoma"/>
          <w:i/>
          <w:szCs w:val="20"/>
        </w:rPr>
        <w:fldChar w:fldCharType="begin"/>
      </w:r>
      <w:r w:rsidR="00FC1E06" w:rsidRPr="004B5AB3">
        <w:rPr>
          <w:rFonts w:ascii="Tahoma" w:hAnsi="Tahoma" w:cs="Tahoma"/>
          <w:i/>
          <w:szCs w:val="20"/>
        </w:rPr>
        <w:instrText xml:space="preserve"> REF _Ref328747268 \r \h </w:instrText>
      </w:r>
      <w:r w:rsidR="004741E3" w:rsidRPr="004B5AB3">
        <w:rPr>
          <w:rFonts w:ascii="Tahoma" w:hAnsi="Tahoma" w:cs="Tahoma"/>
          <w:i/>
          <w:szCs w:val="20"/>
        </w:rPr>
        <w:instrText xml:space="preserve"> \* MERGEFORMAT </w:instrText>
      </w:r>
      <w:r w:rsidR="00FC1E06" w:rsidRPr="004B5AB3">
        <w:rPr>
          <w:rFonts w:ascii="Tahoma" w:hAnsi="Tahoma" w:cs="Tahoma"/>
          <w:i/>
          <w:szCs w:val="20"/>
        </w:rPr>
      </w:r>
      <w:r w:rsidR="00FC1E06" w:rsidRPr="004B5AB3">
        <w:rPr>
          <w:rFonts w:ascii="Tahoma" w:hAnsi="Tahoma" w:cs="Tahoma"/>
          <w:i/>
          <w:szCs w:val="20"/>
        </w:rPr>
        <w:fldChar w:fldCharType="separate"/>
      </w:r>
      <w:r w:rsidR="00796D51">
        <w:rPr>
          <w:rFonts w:ascii="Tahoma" w:hAnsi="Tahoma" w:cs="Tahoma"/>
          <w:i/>
          <w:szCs w:val="20"/>
        </w:rPr>
        <w:t xml:space="preserve">Приложение </w:t>
      </w:r>
      <w:r w:rsidR="00FC1E06" w:rsidRPr="004B5AB3">
        <w:rPr>
          <w:rFonts w:ascii="Tahoma" w:hAnsi="Tahoma" w:cs="Tahoma"/>
          <w:i/>
          <w:szCs w:val="20"/>
        </w:rPr>
        <w:fldChar w:fldCharType="end"/>
      </w:r>
      <w:r w:rsidR="00796D51">
        <w:rPr>
          <w:rFonts w:ascii="Tahoma" w:hAnsi="Tahoma" w:cs="Tahoma"/>
          <w:i/>
          <w:szCs w:val="20"/>
        </w:rPr>
        <w:t>№1</w:t>
      </w:r>
      <w:r w:rsidR="0019212C" w:rsidRPr="004B5AB3">
        <w:rPr>
          <w:rFonts w:ascii="Tahoma" w:hAnsi="Tahoma" w:cs="Tahoma"/>
          <w:i/>
          <w:szCs w:val="20"/>
        </w:rPr>
        <w:t xml:space="preserve"> к Договору</w:t>
      </w:r>
      <w:r w:rsidR="00F521BA" w:rsidRPr="004B5AB3">
        <w:rPr>
          <w:rFonts w:ascii="Tahoma" w:hAnsi="Tahoma" w:cs="Tahoma"/>
          <w:i/>
          <w:szCs w:val="20"/>
        </w:rPr>
        <w:t>)</w:t>
      </w:r>
      <w:r w:rsidR="00F521BA" w:rsidRPr="004B5AB3">
        <w:rPr>
          <w:rFonts w:ascii="Tahoma" w:hAnsi="Tahoma" w:cs="Tahoma"/>
          <w:szCs w:val="20"/>
        </w:rPr>
        <w:t xml:space="preserve"> </w:t>
      </w:r>
      <w:permEnd w:id="1768187609"/>
      <w:r w:rsidR="0019212C" w:rsidRPr="004B5AB3">
        <w:rPr>
          <w:rFonts w:ascii="Tahoma" w:hAnsi="Tahoma" w:cs="Tahoma"/>
          <w:szCs w:val="20"/>
        </w:rPr>
        <w:t>в сроки</w:t>
      </w:r>
      <w:r w:rsidR="00677161">
        <w:rPr>
          <w:rFonts w:ascii="Tahoma" w:hAnsi="Tahoma" w:cs="Tahoma"/>
          <w:szCs w:val="20"/>
        </w:rPr>
        <w:t>,</w:t>
      </w:r>
      <w:r w:rsidR="0019212C" w:rsidRPr="004B5AB3">
        <w:rPr>
          <w:rFonts w:ascii="Tahoma" w:hAnsi="Tahoma" w:cs="Tahoma"/>
          <w:szCs w:val="20"/>
        </w:rPr>
        <w:t xml:space="preserve"> определенные</w:t>
      </w:r>
      <w:r w:rsidR="00937047" w:rsidRPr="004B5AB3">
        <w:rPr>
          <w:rFonts w:ascii="Tahoma" w:hAnsi="Tahoma" w:cs="Tahoma"/>
          <w:szCs w:val="20"/>
        </w:rPr>
        <w:t xml:space="preserve"> </w:t>
      </w:r>
      <w:r w:rsidR="008B16BB" w:rsidRPr="004B5AB3">
        <w:rPr>
          <w:rFonts w:ascii="Tahoma" w:hAnsi="Tahoma" w:cs="Tahoma"/>
          <w:szCs w:val="20"/>
        </w:rPr>
        <w:t>настоящим Договором</w:t>
      </w:r>
      <w:r w:rsidR="00937047" w:rsidRPr="004B5AB3">
        <w:rPr>
          <w:rFonts w:ascii="Tahoma" w:hAnsi="Tahoma" w:cs="Tahoma"/>
          <w:szCs w:val="20"/>
        </w:rPr>
        <w:t>,</w:t>
      </w:r>
      <w:r w:rsidR="0019212C" w:rsidRPr="004B5AB3">
        <w:rPr>
          <w:rFonts w:ascii="Tahoma" w:hAnsi="Tahoma" w:cs="Tahoma"/>
          <w:szCs w:val="20"/>
        </w:rPr>
        <w:t xml:space="preserve"> а </w:t>
      </w:r>
      <w:r>
        <w:rPr>
          <w:rFonts w:ascii="Tahoma" w:hAnsi="Tahoma" w:cs="Tahoma"/>
          <w:szCs w:val="20"/>
        </w:rPr>
        <w:t>Заказчик</w:t>
      </w:r>
      <w:r w:rsidR="0019212C" w:rsidRPr="004B5AB3">
        <w:rPr>
          <w:rFonts w:ascii="Tahoma" w:hAnsi="Tahoma" w:cs="Tahoma"/>
          <w:szCs w:val="20"/>
        </w:rPr>
        <w:t xml:space="preserve"> обязуется принять их и оплатить обусловленную Договором цену</w:t>
      </w:r>
      <w:r w:rsidR="00A05192" w:rsidRPr="004B5AB3">
        <w:rPr>
          <w:rFonts w:ascii="Tahoma" w:hAnsi="Tahoma" w:cs="Tahoma"/>
          <w:szCs w:val="20"/>
        </w:rPr>
        <w:t xml:space="preserve"> в порядке и на условиях, предусмотренных настоящим Договором</w:t>
      </w:r>
      <w:permStart w:id="1629187752" w:edGrp="everyone"/>
      <w:r w:rsidR="0019212C" w:rsidRPr="004B5AB3">
        <w:rPr>
          <w:rFonts w:ascii="Tahoma" w:hAnsi="Tahoma" w:cs="Tahoma"/>
          <w:szCs w:val="20"/>
        </w:rPr>
        <w:t xml:space="preserve">. </w:t>
      </w:r>
    </w:p>
    <w:p w14:paraId="7B91C355" w14:textId="77777777" w:rsidR="0019212C" w:rsidRPr="004B5AB3" w:rsidRDefault="00291DF8" w:rsidP="004B5AB3">
      <w:pPr>
        <w:widowControl w:val="0"/>
        <w:numPr>
          <w:ilvl w:val="1"/>
          <w:numId w:val="5"/>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Результатом оказанных услуг по настоящему Договору является</w:t>
      </w:r>
      <w:r w:rsidR="001E0B83">
        <w:rPr>
          <w:rFonts w:ascii="Tahoma" w:hAnsi="Tahoma" w:cs="Tahoma"/>
          <w:szCs w:val="20"/>
        </w:rPr>
        <w:t xml:space="preserve"> передача данных в соответствии с </w:t>
      </w:r>
      <w:r w:rsidR="00706284">
        <w:rPr>
          <w:rFonts w:ascii="Tahoma" w:hAnsi="Tahoma" w:cs="Tahoma"/>
          <w:szCs w:val="20"/>
        </w:rPr>
        <w:t>ТЗ</w:t>
      </w:r>
      <w:r w:rsidR="001E0B83">
        <w:rPr>
          <w:rFonts w:ascii="Tahoma" w:hAnsi="Tahoma" w:cs="Tahoma"/>
          <w:szCs w:val="20"/>
        </w:rPr>
        <w:t xml:space="preserve"> Заказчика</w:t>
      </w:r>
    </w:p>
    <w:permEnd w:id="1629187752"/>
    <w:p w14:paraId="21FF99A1" w14:textId="77777777" w:rsidR="00DB2B9A" w:rsidRPr="004B5AB3" w:rsidRDefault="00DF488B" w:rsidP="004B5AB3">
      <w:pPr>
        <w:widowControl w:val="0"/>
        <w:numPr>
          <w:ilvl w:val="1"/>
          <w:numId w:val="5"/>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w:t>
      </w:r>
      <w:r w:rsidR="00215FAB" w:rsidRPr="004B5AB3">
        <w:rPr>
          <w:rFonts w:ascii="Tahoma" w:hAnsi="Tahoma" w:cs="Tahoma"/>
          <w:szCs w:val="20"/>
        </w:rPr>
        <w:t xml:space="preserve">и по настоящему Договору оказываются для </w:t>
      </w:r>
      <w:permStart w:id="95097820" w:edGrp="everyone"/>
      <w:r w:rsidR="001E0B83">
        <w:rPr>
          <w:rFonts w:ascii="Tahoma" w:hAnsi="Tahoma" w:cs="Tahoma"/>
          <w:szCs w:val="20"/>
        </w:rPr>
        <w:t>нужд АО «ЭнергосбыТ Плюс»</w:t>
      </w:r>
    </w:p>
    <w:permEnd w:id="95097820"/>
    <w:p w14:paraId="65B571CE" w14:textId="77777777" w:rsidR="00DB2B9A" w:rsidRPr="004B5AB3" w:rsidRDefault="00DB2B9A" w:rsidP="004B5AB3">
      <w:pPr>
        <w:widowControl w:val="0"/>
        <w:numPr>
          <w:ilvl w:val="1"/>
          <w:numId w:val="5"/>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w:t>
      </w:r>
      <w:permStart w:id="1529417300" w:edGrp="everyone"/>
      <w:r w:rsidRPr="004B5AB3">
        <w:rPr>
          <w:rFonts w:ascii="Tahoma" w:eastAsia="Times New Roman" w:hAnsi="Tahoma" w:cs="Tahoma"/>
          <w:szCs w:val="20"/>
        </w:rPr>
        <w:t xml:space="preserve">указанными в </w:t>
      </w:r>
      <w:r w:rsidR="00706284">
        <w:rPr>
          <w:rFonts w:ascii="Tahoma" w:eastAsia="Times New Roman" w:hAnsi="Tahoma" w:cs="Tahoma"/>
          <w:szCs w:val="20"/>
        </w:rPr>
        <w:t>ТЗ</w:t>
      </w:r>
      <w:r w:rsidRPr="004B5AB3">
        <w:rPr>
          <w:rFonts w:ascii="Tahoma" w:eastAsia="Times New Roman" w:hAnsi="Tahoma" w:cs="Tahoma"/>
          <w:szCs w:val="20"/>
        </w:rPr>
        <w:t xml:space="preserve"> </w:t>
      </w:r>
      <w:r w:rsidR="009A4034">
        <w:rPr>
          <w:rFonts w:ascii="Tahoma" w:hAnsi="Tahoma" w:cs="Tahoma"/>
          <w:szCs w:val="20"/>
        </w:rPr>
        <w:t>(Приложение №1</w:t>
      </w:r>
      <w:r w:rsidRPr="004B5AB3">
        <w:rPr>
          <w:rFonts w:ascii="Tahoma" w:hAnsi="Tahoma" w:cs="Tahoma"/>
          <w:szCs w:val="20"/>
        </w:rPr>
        <w:fldChar w:fldCharType="begin"/>
      </w:r>
      <w:r w:rsidRPr="004B5AB3">
        <w:rPr>
          <w:rFonts w:ascii="Tahoma" w:hAnsi="Tahoma" w:cs="Tahoma"/>
          <w:szCs w:val="20"/>
        </w:rPr>
        <w:instrText xml:space="preserve"> REF _Ref328747268 \r \h  \* MERGEFORMAT </w:instrText>
      </w:r>
      <w:r w:rsidRPr="004B5AB3">
        <w:rPr>
          <w:rFonts w:ascii="Tahoma" w:hAnsi="Tahoma" w:cs="Tahoma"/>
          <w:szCs w:val="20"/>
        </w:rPr>
      </w:r>
      <w:r w:rsidRPr="004B5AB3">
        <w:rPr>
          <w:rFonts w:ascii="Tahoma" w:hAnsi="Tahoma" w:cs="Tahoma"/>
          <w:szCs w:val="20"/>
        </w:rPr>
        <w:fldChar w:fldCharType="end"/>
      </w:r>
      <w:r w:rsidRPr="004B5AB3">
        <w:rPr>
          <w:rFonts w:ascii="Tahoma" w:hAnsi="Tahoma" w:cs="Tahoma"/>
          <w:szCs w:val="20"/>
        </w:rPr>
        <w:t xml:space="preserve"> к Договору) и действующим законодательством РФ.</w:t>
      </w:r>
      <w:r w:rsidR="000D0523" w:rsidRPr="004B5AB3">
        <w:rPr>
          <w:rFonts w:ascii="Tahoma" w:hAnsi="Tahoma" w:cs="Tahoma"/>
          <w:szCs w:val="20"/>
        </w:rPr>
        <w:t xml:space="preserve"> </w:t>
      </w:r>
      <w:permEnd w:id="1529417300"/>
    </w:p>
    <w:p w14:paraId="7CDBCE23" w14:textId="77777777" w:rsidR="005434E7" w:rsidRPr="004B5AB3" w:rsidRDefault="005434E7" w:rsidP="004B5AB3">
      <w:pPr>
        <w:widowControl w:val="0"/>
        <w:autoSpaceDE w:val="0"/>
        <w:autoSpaceDN w:val="0"/>
        <w:adjustRightInd w:val="0"/>
        <w:spacing w:after="0" w:line="240" w:lineRule="auto"/>
        <w:contextualSpacing/>
        <w:jc w:val="both"/>
        <w:rPr>
          <w:rFonts w:ascii="Tahoma" w:hAnsi="Tahoma" w:cs="Tahoma"/>
          <w:szCs w:val="20"/>
        </w:rPr>
      </w:pPr>
    </w:p>
    <w:p w14:paraId="178020E9"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Цена </w:t>
      </w:r>
      <w:r w:rsidR="00547EF0" w:rsidRPr="004B5AB3">
        <w:rPr>
          <w:rFonts w:ascii="Tahoma" w:hAnsi="Tahoma" w:cs="Tahoma"/>
          <w:bCs w:val="0"/>
          <w:color w:val="000000" w:themeColor="text1"/>
          <w:sz w:val="20"/>
          <w:szCs w:val="20"/>
        </w:rPr>
        <w:t>Д</w:t>
      </w:r>
      <w:r w:rsidRPr="004B5AB3">
        <w:rPr>
          <w:rFonts w:ascii="Tahoma" w:hAnsi="Tahoma" w:cs="Tahoma"/>
          <w:bCs w:val="0"/>
          <w:color w:val="000000" w:themeColor="text1"/>
          <w:sz w:val="20"/>
          <w:szCs w:val="20"/>
        </w:rPr>
        <w:t>оговора (</w:t>
      </w:r>
      <w:r w:rsidR="0069558B" w:rsidRPr="004B5AB3">
        <w:rPr>
          <w:rFonts w:ascii="Tahoma" w:hAnsi="Tahoma" w:cs="Tahoma"/>
          <w:bCs w:val="0"/>
          <w:color w:val="000000" w:themeColor="text1"/>
          <w:sz w:val="20"/>
          <w:szCs w:val="20"/>
        </w:rPr>
        <w:t>Цена</w:t>
      </w:r>
      <w:r w:rsidRPr="004B5AB3">
        <w:rPr>
          <w:rFonts w:ascii="Tahoma" w:hAnsi="Tahoma" w:cs="Tahoma"/>
          <w:bCs w:val="0"/>
          <w:color w:val="000000" w:themeColor="text1"/>
          <w:sz w:val="20"/>
          <w:szCs w:val="20"/>
        </w:rPr>
        <w:t xml:space="preserve"> </w:t>
      </w:r>
      <w:r w:rsidR="00DF488B" w:rsidRPr="004B5AB3">
        <w:rPr>
          <w:rFonts w:ascii="Tahoma" w:hAnsi="Tahoma" w:cs="Tahoma"/>
          <w:bCs w:val="0"/>
          <w:color w:val="000000" w:themeColor="text1"/>
          <w:sz w:val="20"/>
          <w:szCs w:val="20"/>
        </w:rPr>
        <w:t>Услуг</w:t>
      </w:r>
      <w:r w:rsidRPr="004B5AB3">
        <w:rPr>
          <w:rFonts w:ascii="Tahoma" w:hAnsi="Tahoma" w:cs="Tahoma"/>
          <w:bCs w:val="0"/>
          <w:color w:val="000000" w:themeColor="text1"/>
          <w:sz w:val="20"/>
          <w:szCs w:val="20"/>
        </w:rPr>
        <w:t>)</w:t>
      </w:r>
    </w:p>
    <w:p w14:paraId="297B386D" w14:textId="651A4AFB" w:rsidR="00DD0379" w:rsidRDefault="008214F3"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Pr>
          <w:rFonts w:ascii="Tahoma" w:hAnsi="Tahoma" w:cs="Tahoma"/>
          <w:szCs w:val="20"/>
        </w:rPr>
        <w:t>Максимальная ц</w:t>
      </w:r>
      <w:r w:rsidR="0019212C" w:rsidRPr="004B5AB3">
        <w:rPr>
          <w:rFonts w:ascii="Tahoma" w:hAnsi="Tahoma" w:cs="Tahoma"/>
          <w:szCs w:val="20"/>
        </w:rPr>
        <w:t xml:space="preserve">ена (стоимость) подлежащих оказанию </w:t>
      </w:r>
      <w:r w:rsidR="00DF488B" w:rsidRPr="004B5AB3">
        <w:rPr>
          <w:rFonts w:ascii="Tahoma" w:hAnsi="Tahoma" w:cs="Tahoma"/>
          <w:szCs w:val="20"/>
        </w:rPr>
        <w:t>Услуг</w:t>
      </w:r>
      <w:r w:rsidR="0019212C" w:rsidRPr="004B5AB3">
        <w:rPr>
          <w:rFonts w:ascii="Tahoma" w:hAnsi="Tahoma" w:cs="Tahoma"/>
          <w:szCs w:val="20"/>
        </w:rPr>
        <w:t xml:space="preserve"> по настоящему Договору составляет </w:t>
      </w:r>
      <w:permStart w:id="1055943428" w:edGrp="everyone"/>
      <w:r w:rsidR="00BC573E">
        <w:rPr>
          <w:rFonts w:ascii="Tahoma" w:hAnsi="Tahoma" w:cs="Tahoma"/>
          <w:bCs/>
          <w:color w:val="000000"/>
        </w:rPr>
        <w:t xml:space="preserve">303 794 507 </w:t>
      </w:r>
      <w:r w:rsidR="00BC573E">
        <w:rPr>
          <w:rFonts w:ascii="Tahoma" w:hAnsi="Tahoma" w:cs="Tahoma"/>
          <w:i/>
          <w:szCs w:val="20"/>
        </w:rPr>
        <w:t>(Триста три миллиона семьсот девяносто четыре тысячи пятьсот семь</w:t>
      </w:r>
      <w:r w:rsidR="0019212C" w:rsidRPr="004B5AB3">
        <w:rPr>
          <w:rFonts w:ascii="Tahoma" w:hAnsi="Tahoma" w:cs="Tahoma"/>
          <w:i/>
          <w:szCs w:val="20"/>
        </w:rPr>
        <w:t>)</w:t>
      </w:r>
      <w:r w:rsidR="0019212C" w:rsidRPr="004B5AB3">
        <w:rPr>
          <w:rFonts w:ascii="Tahoma" w:hAnsi="Tahoma" w:cs="Tahoma"/>
          <w:szCs w:val="20"/>
        </w:rPr>
        <w:t xml:space="preserve"> рублей </w:t>
      </w:r>
      <w:r w:rsidR="00BC573E">
        <w:rPr>
          <w:rFonts w:ascii="Tahoma" w:hAnsi="Tahoma" w:cs="Tahoma"/>
          <w:szCs w:val="20"/>
        </w:rPr>
        <w:t xml:space="preserve">61 </w:t>
      </w:r>
      <w:r w:rsidR="00340FBB" w:rsidRPr="004B5AB3">
        <w:rPr>
          <w:rFonts w:ascii="Tahoma" w:hAnsi="Tahoma" w:cs="Tahoma"/>
          <w:szCs w:val="20"/>
        </w:rPr>
        <w:t>копеек</w:t>
      </w:r>
      <w:r w:rsidR="0019212C" w:rsidRPr="004B5AB3">
        <w:rPr>
          <w:rFonts w:ascii="Tahoma" w:hAnsi="Tahoma" w:cs="Tahoma"/>
          <w:szCs w:val="20"/>
        </w:rPr>
        <w:t>, в том числе НДС (</w:t>
      </w:r>
      <w:r w:rsidR="00555101" w:rsidRPr="00555101">
        <w:rPr>
          <w:rFonts w:ascii="Tahoma" w:hAnsi="Tahoma" w:cs="Tahoma"/>
          <w:szCs w:val="20"/>
        </w:rPr>
        <w:t>2</w:t>
      </w:r>
      <w:r w:rsidR="00555101" w:rsidRPr="00421E40">
        <w:rPr>
          <w:rFonts w:ascii="Tahoma" w:hAnsi="Tahoma" w:cs="Tahoma"/>
          <w:szCs w:val="20"/>
        </w:rPr>
        <w:t>0</w:t>
      </w:r>
      <w:r w:rsidR="0019212C" w:rsidRPr="004B5AB3">
        <w:rPr>
          <w:rFonts w:ascii="Tahoma" w:hAnsi="Tahoma" w:cs="Tahoma"/>
          <w:szCs w:val="20"/>
        </w:rPr>
        <w:t xml:space="preserve">%) –  </w:t>
      </w:r>
      <w:r w:rsidR="00BC573E">
        <w:rPr>
          <w:rFonts w:ascii="Tahoma" w:hAnsi="Tahoma" w:cs="Tahoma"/>
          <w:szCs w:val="20"/>
        </w:rPr>
        <w:t>50 632 417</w:t>
      </w:r>
      <w:r w:rsidR="0019212C" w:rsidRPr="004B5AB3">
        <w:rPr>
          <w:rFonts w:ascii="Tahoma" w:hAnsi="Tahoma" w:cs="Tahoma"/>
          <w:i/>
          <w:szCs w:val="20"/>
        </w:rPr>
        <w:t xml:space="preserve"> (</w:t>
      </w:r>
      <w:r w:rsidR="00BC573E">
        <w:rPr>
          <w:rFonts w:ascii="Tahoma" w:hAnsi="Tahoma" w:cs="Tahoma"/>
          <w:i/>
          <w:szCs w:val="20"/>
        </w:rPr>
        <w:t>Пятьдесят миллионов шестьсот тридцать две тысячи четыреста семнадцать</w:t>
      </w:r>
      <w:r w:rsidR="0019212C" w:rsidRPr="004B5AB3">
        <w:rPr>
          <w:rFonts w:ascii="Tahoma" w:hAnsi="Tahoma" w:cs="Tahoma"/>
          <w:i/>
          <w:szCs w:val="20"/>
        </w:rPr>
        <w:t>)</w:t>
      </w:r>
      <w:r w:rsidR="0019212C" w:rsidRPr="004B5AB3">
        <w:rPr>
          <w:rFonts w:ascii="Tahoma" w:hAnsi="Tahoma" w:cs="Tahoma"/>
          <w:szCs w:val="20"/>
        </w:rPr>
        <w:t xml:space="preserve"> рублей </w:t>
      </w:r>
      <w:r w:rsidR="00BC573E">
        <w:rPr>
          <w:rFonts w:ascii="Tahoma" w:hAnsi="Tahoma" w:cs="Tahoma"/>
          <w:szCs w:val="20"/>
        </w:rPr>
        <w:t>94</w:t>
      </w:r>
      <w:r w:rsidR="001972E5" w:rsidRPr="004B5AB3">
        <w:rPr>
          <w:rFonts w:ascii="Tahoma" w:hAnsi="Tahoma" w:cs="Tahoma"/>
          <w:szCs w:val="20"/>
        </w:rPr>
        <w:t xml:space="preserve"> копеек</w:t>
      </w:r>
      <w:r w:rsidR="0019212C" w:rsidRPr="004B5AB3">
        <w:rPr>
          <w:rFonts w:ascii="Tahoma" w:hAnsi="Tahoma" w:cs="Tahoma"/>
          <w:szCs w:val="20"/>
        </w:rPr>
        <w:t>,</w:t>
      </w:r>
      <w:permEnd w:id="1055943428"/>
      <w:r w:rsidR="0019212C" w:rsidRPr="004B5AB3">
        <w:rPr>
          <w:rFonts w:ascii="Tahoma" w:hAnsi="Tahoma" w:cs="Tahoma"/>
          <w:szCs w:val="20"/>
        </w:rPr>
        <w:t xml:space="preserve"> далее по тексту </w:t>
      </w:r>
      <w:r w:rsidR="0019212C" w:rsidRPr="004B5AB3">
        <w:rPr>
          <w:rFonts w:ascii="Tahoma" w:hAnsi="Tahoma" w:cs="Tahoma"/>
          <w:b/>
          <w:szCs w:val="20"/>
        </w:rPr>
        <w:t xml:space="preserve">«Цена </w:t>
      </w:r>
      <w:r w:rsidR="00AB67A1" w:rsidRPr="004B5AB3">
        <w:rPr>
          <w:rFonts w:ascii="Tahoma" w:hAnsi="Tahoma" w:cs="Tahoma"/>
          <w:b/>
          <w:szCs w:val="20"/>
        </w:rPr>
        <w:t>Услуг</w:t>
      </w:r>
      <w:r w:rsidR="000D0523" w:rsidRPr="004B5AB3">
        <w:rPr>
          <w:rFonts w:ascii="Tahoma" w:hAnsi="Tahoma" w:cs="Tahoma"/>
          <w:b/>
          <w:szCs w:val="20"/>
        </w:rPr>
        <w:t>»</w:t>
      </w:r>
      <w:r w:rsidR="0019212C" w:rsidRPr="004B5AB3">
        <w:rPr>
          <w:rFonts w:ascii="Tahoma" w:hAnsi="Tahoma" w:cs="Tahoma"/>
          <w:szCs w:val="20"/>
        </w:rPr>
        <w:t>.</w:t>
      </w:r>
      <w:bookmarkEnd w:id="1"/>
      <w:r>
        <w:rPr>
          <w:rFonts w:ascii="Tahoma" w:hAnsi="Tahoma" w:cs="Tahoma"/>
          <w:szCs w:val="20"/>
        </w:rPr>
        <w:t xml:space="preserve"> </w:t>
      </w:r>
      <w:r w:rsidRPr="007B0F19">
        <w:rPr>
          <w:rFonts w:ascii="Tahoma" w:hAnsi="Tahoma" w:cs="Tahoma"/>
          <w:szCs w:val="20"/>
        </w:rPr>
        <w:t>Окончательная «Цена Услуг» формируется</w:t>
      </w:r>
      <w:r w:rsidRPr="007B0F19">
        <w:rPr>
          <w:rFonts w:ascii="Tahoma" w:hAnsi="Tahoma" w:cs="Tahoma"/>
          <w:b/>
          <w:szCs w:val="20"/>
        </w:rPr>
        <w:t xml:space="preserve"> </w:t>
      </w:r>
      <w:r w:rsidRPr="007B0F19">
        <w:rPr>
          <w:rFonts w:ascii="Tahoma" w:hAnsi="Tahoma" w:cs="Tahoma"/>
          <w:szCs w:val="20"/>
        </w:rPr>
        <w:t>исходя из объема фактически оказанных услуг по цене единицы услуги, в размере, не превышающем размер максимального значения цены договора.</w:t>
      </w:r>
    </w:p>
    <w:p w14:paraId="773086C2" w14:textId="77777777" w:rsidR="008214F3" w:rsidRDefault="008214F3" w:rsidP="008214F3">
      <w:pPr>
        <w:widowControl w:val="0"/>
        <w:numPr>
          <w:ilvl w:val="1"/>
          <w:numId w:val="5"/>
        </w:numPr>
        <w:shd w:val="clear" w:color="auto" w:fill="FFFFFF"/>
        <w:tabs>
          <w:tab w:val="clear" w:pos="1866"/>
          <w:tab w:val="num" w:pos="0"/>
        </w:tabs>
        <w:autoSpaceDE w:val="0"/>
        <w:autoSpaceDN w:val="0"/>
        <w:adjustRightInd w:val="0"/>
        <w:spacing w:after="0" w:line="240" w:lineRule="auto"/>
        <w:contextualSpacing/>
        <w:jc w:val="both"/>
        <w:rPr>
          <w:rFonts w:ascii="Tahoma" w:hAnsi="Tahoma" w:cs="Tahoma"/>
          <w:szCs w:val="20"/>
        </w:rPr>
      </w:pPr>
      <w:r w:rsidRPr="007B0F19">
        <w:rPr>
          <w:rFonts w:ascii="Tahoma" w:hAnsi="Tahoma" w:cs="Tahoma"/>
          <w:szCs w:val="20"/>
        </w:rPr>
        <w:t xml:space="preserve">Цена единицы услуги указана в Приложении № 2 к Договору </w:t>
      </w:r>
      <w:r w:rsidRPr="00637FF8">
        <w:rPr>
          <w:rFonts w:ascii="Tahoma" w:hAnsi="Tahoma" w:cs="Tahoma"/>
          <w:szCs w:val="20"/>
        </w:rPr>
        <w:t>«Тарифы на оказываемые услуги»</w:t>
      </w:r>
      <w:r w:rsidRPr="007B0F19">
        <w:rPr>
          <w:rFonts w:ascii="Tahoma" w:hAnsi="Tahoma" w:cs="Tahoma"/>
          <w:szCs w:val="20"/>
        </w:rPr>
        <w:t>. Недопустимо при заключении и исполнении договора увеличение цены единицы услуги.</w:t>
      </w:r>
    </w:p>
    <w:p w14:paraId="1BAEC687" w14:textId="4349DF78" w:rsidR="008214F3" w:rsidRPr="007B0F19" w:rsidRDefault="008214F3" w:rsidP="008214F3">
      <w:pPr>
        <w:widowControl w:val="0"/>
        <w:numPr>
          <w:ilvl w:val="1"/>
          <w:numId w:val="5"/>
        </w:numPr>
        <w:shd w:val="clear" w:color="auto" w:fill="FFFFFF"/>
        <w:tabs>
          <w:tab w:val="clear" w:pos="1866"/>
          <w:tab w:val="num" w:pos="0"/>
        </w:tabs>
        <w:autoSpaceDE w:val="0"/>
        <w:autoSpaceDN w:val="0"/>
        <w:adjustRightInd w:val="0"/>
        <w:spacing w:after="0" w:line="240" w:lineRule="auto"/>
        <w:contextualSpacing/>
        <w:jc w:val="both"/>
        <w:rPr>
          <w:rFonts w:ascii="Tahoma" w:hAnsi="Tahoma" w:cs="Tahoma"/>
          <w:szCs w:val="20"/>
        </w:rPr>
      </w:pPr>
      <w:r w:rsidRPr="007B0F19">
        <w:rPr>
          <w:rFonts w:ascii="Tahoma" w:hAnsi="Tahoma" w:cs="Tahoma"/>
          <w:szCs w:val="20"/>
        </w:rPr>
        <w:t xml:space="preserve">Отсутствует ответственность Заказчика за неполную выборку услуги в объеме ниже максимального </w:t>
      </w:r>
      <w:r w:rsidR="00203C39" w:rsidRPr="007B0F19">
        <w:rPr>
          <w:rFonts w:ascii="Tahoma" w:hAnsi="Tahoma" w:cs="Tahoma"/>
          <w:szCs w:val="20"/>
        </w:rPr>
        <w:t>значени</w:t>
      </w:r>
      <w:r w:rsidR="00203C39">
        <w:rPr>
          <w:rFonts w:ascii="Tahoma" w:hAnsi="Tahoma" w:cs="Tahoma"/>
          <w:szCs w:val="20"/>
        </w:rPr>
        <w:t>я</w:t>
      </w:r>
      <w:r w:rsidR="00203C39" w:rsidRPr="007B0F19">
        <w:rPr>
          <w:rFonts w:ascii="Tahoma" w:hAnsi="Tahoma" w:cs="Tahoma"/>
          <w:szCs w:val="20"/>
        </w:rPr>
        <w:t xml:space="preserve"> </w:t>
      </w:r>
      <w:r w:rsidRPr="007B0F19">
        <w:rPr>
          <w:rFonts w:ascii="Tahoma" w:hAnsi="Tahoma" w:cs="Tahoma"/>
          <w:szCs w:val="20"/>
        </w:rPr>
        <w:t>цены договора.</w:t>
      </w:r>
    </w:p>
    <w:p w14:paraId="1B02DADF" w14:textId="77777777" w:rsidR="00A6561A" w:rsidRDefault="00A6561A"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w:t>
      </w:r>
      <w:r w:rsidR="0069558B" w:rsidRPr="004B5AB3">
        <w:rPr>
          <w:rFonts w:ascii="Tahoma" w:hAnsi="Tahoma" w:cs="Tahoma"/>
          <w:szCs w:val="20"/>
        </w:rPr>
        <w:t>Услуг</w:t>
      </w:r>
      <w:r w:rsidRPr="004B5AB3">
        <w:rPr>
          <w:rFonts w:ascii="Tahoma" w:hAnsi="Tahoma" w:cs="Tahoma"/>
          <w:szCs w:val="20"/>
        </w:rPr>
        <w:t xml:space="preserve"> включает накладные, </w:t>
      </w:r>
      <w:permStart w:id="631587991" w:edGrp="everyone"/>
      <w:r w:rsidRPr="004B5AB3">
        <w:rPr>
          <w:rFonts w:ascii="Tahoma" w:hAnsi="Tahoma" w:cs="Tahoma"/>
          <w:i/>
          <w:szCs w:val="20"/>
        </w:rPr>
        <w:t>командировочные расходы, транспортные расходы</w:t>
      </w:r>
      <w:r w:rsidRPr="004B5AB3">
        <w:rPr>
          <w:rFonts w:ascii="Tahoma" w:hAnsi="Tahoma" w:cs="Tahoma"/>
          <w:szCs w:val="20"/>
        </w:rPr>
        <w:t>,</w:t>
      </w:r>
      <w:permEnd w:id="631587991"/>
      <w:r w:rsidRPr="004B5AB3">
        <w:rPr>
          <w:rFonts w:ascii="Tahoma" w:hAnsi="Tahoma" w:cs="Tahoma"/>
          <w:szCs w:val="20"/>
        </w:rPr>
        <w:t xml:space="preserve"> компенсацию издержек </w:t>
      </w:r>
      <w:r w:rsidR="00DD4D09">
        <w:rPr>
          <w:rFonts w:ascii="Tahoma" w:hAnsi="Tahoma" w:cs="Tahoma"/>
          <w:szCs w:val="20"/>
        </w:rPr>
        <w:t>Оператора</w:t>
      </w:r>
      <w:r w:rsidRPr="004B5AB3">
        <w:rPr>
          <w:rFonts w:ascii="Tahoma" w:hAnsi="Tahoma" w:cs="Tahoma"/>
          <w:szCs w:val="20"/>
        </w:rPr>
        <w:t xml:space="preserve"> </w:t>
      </w:r>
      <w:r w:rsidR="00716155" w:rsidRPr="004B5AB3">
        <w:rPr>
          <w:rFonts w:ascii="Tahoma" w:eastAsia="Times New Roman" w:hAnsi="Tahoma" w:cs="Tahoma"/>
          <w:szCs w:val="20"/>
        </w:rPr>
        <w:t>связанных с исполнением обязательств по настоящему Договору</w:t>
      </w:r>
      <w:r w:rsidR="00716155" w:rsidRPr="004B5AB3">
        <w:rPr>
          <w:rFonts w:ascii="Tahoma" w:hAnsi="Tahoma" w:cs="Tahoma"/>
          <w:szCs w:val="20"/>
        </w:rPr>
        <w:t xml:space="preserve"> </w:t>
      </w:r>
      <w:r w:rsidRPr="004B5AB3">
        <w:rPr>
          <w:rFonts w:ascii="Tahoma" w:hAnsi="Tahoma" w:cs="Tahoma"/>
          <w:szCs w:val="20"/>
        </w:rPr>
        <w:t>и причитающееся ему вознаграждение.</w:t>
      </w:r>
    </w:p>
    <w:p w14:paraId="57936ED5" w14:textId="77777777" w:rsidR="00DA4E75" w:rsidRPr="00DA4E75" w:rsidRDefault="00DA4E75" w:rsidP="005D4C1D">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DA4E75">
        <w:rPr>
          <w:rFonts w:ascii="Tahoma" w:hAnsi="Tahoma" w:cs="Tahoma"/>
          <w:szCs w:val="20"/>
        </w:rPr>
        <w:t xml:space="preserve">Начисление абонентской платы для SIM-карт в первый месяц их активации должно рассчитываться пропорционально количеству отработанных календарных дней SIM-карты в месяце, относительно полной стоимости абонентской платы за весь календарный месяц.  </w:t>
      </w:r>
    </w:p>
    <w:p w14:paraId="4E0FC8B4" w14:textId="77777777" w:rsidR="00D20FA0" w:rsidRPr="004B5AB3" w:rsidRDefault="00D20FA0"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4E938DBD"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14:paraId="0DB1582A" w14:textId="6573C9B7" w:rsidR="00BA459B" w:rsidRPr="008214F3" w:rsidRDefault="00424931" w:rsidP="00DD4D09">
      <w:pPr>
        <w:pStyle w:val="afffa"/>
        <w:numPr>
          <w:ilvl w:val="1"/>
          <w:numId w:val="9"/>
        </w:numPr>
        <w:overflowPunct w:val="0"/>
        <w:autoSpaceDE w:val="0"/>
        <w:autoSpaceDN w:val="0"/>
        <w:spacing w:after="0" w:line="240" w:lineRule="auto"/>
        <w:jc w:val="both"/>
        <w:textAlignment w:val="baseline"/>
        <w:rPr>
          <w:rFonts w:ascii="Tahoma" w:hAnsi="Tahoma" w:cs="Tahoma"/>
        </w:rPr>
      </w:pPr>
      <w:r w:rsidRPr="008214F3">
        <w:rPr>
          <w:rFonts w:ascii="Tahoma" w:hAnsi="Tahoma" w:cs="Tahoma"/>
          <w:bCs/>
          <w:color w:val="000000"/>
          <w:szCs w:val="20"/>
        </w:rPr>
        <w:t xml:space="preserve">Расчет за оказанные </w:t>
      </w:r>
      <w:r w:rsidR="00DF488B" w:rsidRPr="008214F3">
        <w:rPr>
          <w:rFonts w:ascii="Tahoma" w:hAnsi="Tahoma" w:cs="Tahoma"/>
          <w:bCs/>
          <w:color w:val="000000"/>
          <w:szCs w:val="20"/>
        </w:rPr>
        <w:t>Услуг</w:t>
      </w:r>
      <w:r w:rsidRPr="008214F3">
        <w:rPr>
          <w:rFonts w:ascii="Tahoma" w:hAnsi="Tahoma" w:cs="Tahoma"/>
          <w:bCs/>
          <w:color w:val="000000"/>
          <w:szCs w:val="20"/>
        </w:rPr>
        <w:t>и производится</w:t>
      </w:r>
      <w:r w:rsidR="00DD41E3" w:rsidRPr="008214F3">
        <w:rPr>
          <w:rFonts w:ascii="Tahoma" w:hAnsi="Tahoma" w:cs="Tahoma"/>
          <w:bCs/>
          <w:color w:val="000000"/>
          <w:szCs w:val="20"/>
        </w:rPr>
        <w:t xml:space="preserve"> </w:t>
      </w:r>
      <w:permStart w:id="1155495351" w:edGrp="everyone"/>
      <w:r w:rsidR="008214F3" w:rsidRPr="008214F3">
        <w:rPr>
          <w:rFonts w:ascii="Tahoma" w:hAnsi="Tahoma" w:cs="Tahoma"/>
          <w:bCs/>
          <w:color w:val="000000"/>
          <w:szCs w:val="20"/>
        </w:rPr>
        <w:t>Заказчиком</w:t>
      </w:r>
      <w:r w:rsidR="00E0666A" w:rsidRPr="008214F3">
        <w:rPr>
          <w:rFonts w:ascii="Tahoma" w:hAnsi="Tahoma" w:cs="Tahoma"/>
          <w:bCs/>
          <w:color w:val="000000" w:themeColor="text1"/>
          <w:szCs w:val="20"/>
        </w:rPr>
        <w:t xml:space="preserve"> </w:t>
      </w:r>
      <w:r w:rsidR="00AB67A1" w:rsidRPr="008214F3">
        <w:rPr>
          <w:rFonts w:ascii="Tahoma" w:hAnsi="Tahoma" w:cs="Tahoma"/>
          <w:bCs/>
          <w:color w:val="000000"/>
          <w:szCs w:val="20"/>
        </w:rPr>
        <w:t>с отсрочкой</w:t>
      </w:r>
      <w:r w:rsidR="008214F3">
        <w:rPr>
          <w:rFonts w:ascii="Tahoma" w:hAnsi="Tahoma" w:cs="Tahoma"/>
          <w:bCs/>
          <w:color w:val="000000"/>
          <w:szCs w:val="20"/>
        </w:rPr>
        <w:t xml:space="preserve"> платежа не менее 60 и не более 90 </w:t>
      </w:r>
      <w:r w:rsidR="0020760D" w:rsidRPr="008214F3">
        <w:rPr>
          <w:rFonts w:ascii="Tahoma" w:hAnsi="Tahoma" w:cs="Tahoma"/>
          <w:bCs/>
          <w:szCs w:val="20"/>
        </w:rPr>
        <w:t xml:space="preserve">календарных дней </w:t>
      </w:r>
      <w:r w:rsidR="0061354D" w:rsidRPr="008214F3">
        <w:rPr>
          <w:rFonts w:ascii="Tahoma" w:eastAsia="Times New Roman" w:hAnsi="Tahoma" w:cs="Tahoma"/>
          <w:szCs w:val="20"/>
        </w:rPr>
        <w:t xml:space="preserve">с даты подписания Сторонами акта сдачи-приемки оказанных услуг, при условии </w:t>
      </w:r>
      <w:r w:rsidR="00DD0379" w:rsidRPr="008214F3">
        <w:rPr>
          <w:rFonts w:ascii="Tahoma" w:eastAsia="Times New Roman" w:hAnsi="Tahoma" w:cs="Tahoma"/>
          <w:szCs w:val="20"/>
        </w:rPr>
        <w:t xml:space="preserve">представления </w:t>
      </w:r>
      <w:r w:rsidR="00DD4D09">
        <w:rPr>
          <w:rFonts w:ascii="Tahoma" w:eastAsia="Times New Roman" w:hAnsi="Tahoma" w:cs="Tahoma"/>
          <w:szCs w:val="20"/>
        </w:rPr>
        <w:t>Оператором</w:t>
      </w:r>
      <w:r w:rsidR="00DD0379" w:rsidRPr="008214F3">
        <w:rPr>
          <w:rFonts w:ascii="Tahoma" w:eastAsia="Times New Roman" w:hAnsi="Tahoma" w:cs="Tahoma"/>
          <w:szCs w:val="20"/>
        </w:rPr>
        <w:t xml:space="preserve"> следующих документов: </w:t>
      </w:r>
    </w:p>
    <w:p w14:paraId="67900831" w14:textId="77777777" w:rsidR="00BA459B" w:rsidRPr="004B5AB3" w:rsidRDefault="00BA459B"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а) счета; </w:t>
      </w:r>
    </w:p>
    <w:p w14:paraId="1B971DD7" w14:textId="77777777" w:rsidR="00BA459B" w:rsidRPr="004B5AB3" w:rsidRDefault="00BA459B"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б) акта сдачи-приемки оказанных услуг, подписанного Сторонами; </w:t>
      </w:r>
    </w:p>
    <w:p w14:paraId="0F607303" w14:textId="040EC3FB" w:rsidR="00BA459B" w:rsidRDefault="00BA459B"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в) счета-фактуры</w:t>
      </w:r>
      <w:r w:rsidR="00C5776E">
        <w:rPr>
          <w:rFonts w:ascii="Tahoma" w:eastAsia="Times New Roman" w:hAnsi="Tahoma" w:cs="Tahoma"/>
          <w:szCs w:val="20"/>
        </w:rPr>
        <w:t>;</w:t>
      </w:r>
    </w:p>
    <w:p w14:paraId="0228EC85" w14:textId="77777777" w:rsidR="00C5776E" w:rsidRPr="004B5AB3" w:rsidRDefault="00C5776E"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г) расшифровка начислений</w:t>
      </w:r>
      <w:r w:rsidR="00D042CB">
        <w:rPr>
          <w:rFonts w:ascii="Tahoma" w:eastAsia="Times New Roman" w:hAnsi="Tahoma" w:cs="Tahoma"/>
          <w:szCs w:val="20"/>
        </w:rPr>
        <w:t>,</w:t>
      </w:r>
    </w:p>
    <w:p w14:paraId="77066728" w14:textId="217D7810" w:rsidR="00992108" w:rsidRDefault="00BA459B"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i/>
          <w:szCs w:val="20"/>
        </w:rPr>
      </w:pPr>
      <w:r w:rsidRPr="004B5AB3">
        <w:rPr>
          <w:rFonts w:ascii="Tahoma" w:eastAsia="Times New Roman" w:hAnsi="Tahoma" w:cs="Tahoma"/>
          <w:szCs w:val="20"/>
        </w:rPr>
        <w:t xml:space="preserve">путем перечисления денежных средств на расчетный счет </w:t>
      </w:r>
      <w:r w:rsidR="00DD4D09">
        <w:rPr>
          <w:rFonts w:ascii="Tahoma" w:eastAsia="Times New Roman" w:hAnsi="Tahoma" w:cs="Tahoma"/>
          <w:szCs w:val="20"/>
        </w:rPr>
        <w:t>Оператора</w:t>
      </w:r>
      <w:r w:rsidRPr="004B5AB3">
        <w:rPr>
          <w:rFonts w:ascii="Tahoma" w:eastAsia="Times New Roman" w:hAnsi="Tahoma" w:cs="Tahoma"/>
          <w:szCs w:val="20"/>
        </w:rPr>
        <w:t xml:space="preserve"> или </w:t>
      </w:r>
      <w:r w:rsidR="0023068A" w:rsidRPr="004B5AB3">
        <w:rPr>
          <w:rFonts w:ascii="Tahoma" w:eastAsia="Times New Roman" w:hAnsi="Tahoma" w:cs="Tahoma"/>
          <w:szCs w:val="20"/>
        </w:rPr>
        <w:t>иными способами,</w:t>
      </w:r>
      <w:r w:rsidR="00BB2482" w:rsidRPr="004B5AB3">
        <w:rPr>
          <w:rFonts w:ascii="Tahoma" w:eastAsia="Times New Roman" w:hAnsi="Tahoma" w:cs="Tahoma"/>
          <w:szCs w:val="20"/>
        </w:rPr>
        <w:t xml:space="preserve"> не противоречащими законодательству РФ,</w:t>
      </w:r>
      <w:r w:rsidR="00BB2482" w:rsidRPr="004B5AB3">
        <w:rPr>
          <w:rFonts w:ascii="Tahoma" w:eastAsia="Times New Roman" w:hAnsi="Tahoma" w:cs="Tahoma"/>
          <w:i/>
          <w:szCs w:val="20"/>
        </w:rPr>
        <w:t xml:space="preserve"> в том числе путем передачи векселей и пр</w:t>
      </w:r>
      <w:r w:rsidR="00D913EB">
        <w:rPr>
          <w:rFonts w:ascii="Tahoma" w:eastAsia="Times New Roman" w:hAnsi="Tahoma" w:cs="Tahoma"/>
          <w:i/>
          <w:szCs w:val="20"/>
        </w:rPr>
        <w:t>.</w:t>
      </w:r>
    </w:p>
    <w:p w14:paraId="035CEA7D" w14:textId="17F83F1C" w:rsidR="00AD1B27" w:rsidRPr="00F17E9E" w:rsidRDefault="00AD1B27" w:rsidP="00AD1B27">
      <w:pPr>
        <w:overflowPunct w:val="0"/>
        <w:autoSpaceDE w:val="0"/>
        <w:autoSpaceDN w:val="0"/>
        <w:adjustRightInd w:val="0"/>
        <w:spacing w:after="0" w:line="240" w:lineRule="auto"/>
        <w:contextualSpacing/>
        <w:jc w:val="both"/>
        <w:textAlignment w:val="baseline"/>
        <w:rPr>
          <w:rFonts w:ascii="Tahoma" w:eastAsia="Times New Roman" w:hAnsi="Tahoma" w:cs="Tahoma"/>
          <w:b/>
          <w:color w:val="FF0000"/>
          <w:szCs w:val="20"/>
        </w:rPr>
      </w:pPr>
      <w:r>
        <w:rPr>
          <w:rFonts w:ascii="Tahoma" w:eastAsia="Times New Roman" w:hAnsi="Tahoma" w:cs="Tahoma"/>
          <w:b/>
          <w:color w:val="FF0000"/>
          <w:szCs w:val="20"/>
        </w:rPr>
        <w:t xml:space="preserve">  </w:t>
      </w:r>
      <w:r w:rsidRPr="00F17E9E">
        <w:rPr>
          <w:rFonts w:ascii="Tahoma" w:eastAsia="Times New Roman" w:hAnsi="Tahoma" w:cs="Tahoma"/>
          <w:b/>
          <w:color w:val="FF0000"/>
          <w:szCs w:val="20"/>
        </w:rPr>
        <w:t xml:space="preserve">В случае заключения Договора с СМСП п.п. </w:t>
      </w:r>
      <w:r w:rsidRPr="00F17E9E">
        <w:rPr>
          <w:rFonts w:ascii="Tahoma" w:eastAsia="Times New Roman" w:hAnsi="Tahoma" w:cs="Tahoma"/>
          <w:b/>
          <w:color w:val="FF0000"/>
          <w:szCs w:val="20"/>
          <w:lang w:val="en-US"/>
        </w:rPr>
        <w:t>b</w:t>
      </w:r>
      <w:r w:rsidRPr="00F17E9E">
        <w:rPr>
          <w:rFonts w:ascii="Tahoma" w:eastAsia="Times New Roman" w:hAnsi="Tahoma" w:cs="Tahoma"/>
          <w:b/>
          <w:color w:val="FF0000"/>
          <w:szCs w:val="20"/>
        </w:rPr>
        <w:t>) п.3.1. излагается в следующей редакции:</w:t>
      </w:r>
      <w:r w:rsidRPr="00F17E9E">
        <w:rPr>
          <w:rFonts w:ascii="Tahoma" w:eastAsia="Times New Roman" w:hAnsi="Tahoma" w:cs="Tahoma"/>
          <w:szCs w:val="20"/>
        </w:rPr>
        <w:t xml:space="preserve"> </w:t>
      </w:r>
    </w:p>
    <w:p w14:paraId="4BB05641" w14:textId="6FBBCAED" w:rsidR="00B051D2" w:rsidRDefault="00AD1B27" w:rsidP="00AD1B27">
      <w:pPr>
        <w:pStyle w:val="afffa"/>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F17E9E">
        <w:rPr>
          <w:rFonts w:ascii="Tahoma" w:eastAsia="Times New Roman" w:hAnsi="Tahoma" w:cs="Tahoma"/>
          <w:bCs/>
          <w:color w:val="000000"/>
          <w:szCs w:val="20"/>
        </w:rPr>
        <w:t xml:space="preserve">окончательный расчёт за оказанные Услуги, производится </w:t>
      </w:r>
      <w:r w:rsidRPr="00F17E9E">
        <w:rPr>
          <w:rFonts w:ascii="Tahoma" w:eastAsia="Times New Roman" w:hAnsi="Tahoma" w:cs="Tahoma"/>
          <w:color w:val="000000"/>
          <w:szCs w:val="20"/>
        </w:rPr>
        <w:t xml:space="preserve">в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w:t>
      </w:r>
      <w:r w:rsidRPr="00F17E9E">
        <w:rPr>
          <w:rFonts w:ascii="Tahoma" w:eastAsia="Times New Roman" w:hAnsi="Tahoma" w:cs="Tahoma"/>
          <w:color w:val="000000"/>
          <w:szCs w:val="20"/>
        </w:rPr>
        <w:lastRenderedPageBreak/>
        <w:t>Исполнителя или иными согласованными сторонами способами, не противоречащими законодательству РФ, в том числе путем передачи векселей и пр</w:t>
      </w:r>
      <w:r w:rsidR="006B0179">
        <w:rPr>
          <w:rFonts w:ascii="Tahoma" w:eastAsia="Times New Roman" w:hAnsi="Tahoma" w:cs="Tahoma"/>
          <w:color w:val="000000"/>
          <w:szCs w:val="20"/>
        </w:rPr>
        <w:t>.</w:t>
      </w:r>
    </w:p>
    <w:p w14:paraId="46E9DB99" w14:textId="77777777" w:rsidR="00BA459B" w:rsidRPr="004B5AB3" w:rsidRDefault="00520BD1"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 xml:space="preserve">Счет-фактура выставляется </w:t>
      </w:r>
      <w:r w:rsidR="00DD4D09">
        <w:rPr>
          <w:rFonts w:ascii="Tahoma" w:hAnsi="Tahoma" w:cs="Tahoma"/>
          <w:color w:val="000000" w:themeColor="text1"/>
          <w:szCs w:val="24"/>
        </w:rPr>
        <w:t>Оператором</w:t>
      </w:r>
      <w:r w:rsidRPr="000E30C3">
        <w:rPr>
          <w:rFonts w:ascii="Tahoma" w:hAnsi="Tahoma" w:cs="Tahoma"/>
          <w:color w:val="000000" w:themeColor="text1"/>
          <w:szCs w:val="24"/>
        </w:rPr>
        <w:t xml:space="preserve">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ermEnd w:id="1155495351"/>
    <w:p w14:paraId="149A4A36" w14:textId="77777777" w:rsidR="00BA459B" w:rsidRPr="004B5AB3" w:rsidRDefault="00716155"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xml:space="preserve">; б) получения </w:t>
      </w:r>
      <w:r w:rsidR="00DD4D09">
        <w:rPr>
          <w:rFonts w:ascii="Tahoma" w:eastAsia="Times New Roman" w:hAnsi="Tahoma" w:cs="Tahoma"/>
          <w:szCs w:val="20"/>
        </w:rPr>
        <w:t>Оператором</w:t>
      </w:r>
      <w:r w:rsidRPr="004B5AB3">
        <w:rPr>
          <w:rFonts w:ascii="Tahoma" w:eastAsia="Times New Roman" w:hAnsi="Tahoma" w:cs="Tahoma"/>
          <w:szCs w:val="20"/>
        </w:rPr>
        <w:t xml:space="preserve">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14:paraId="7E1DB3FC" w14:textId="77777777" w:rsidR="00AB67A1" w:rsidRPr="009D6B68" w:rsidRDefault="00AB67A1"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w:t>
      </w:r>
      <w:r w:rsidR="00DD4D09">
        <w:rPr>
          <w:rFonts w:ascii="Tahoma" w:eastAsia="Times New Roman" w:hAnsi="Tahoma" w:cs="Tahoma"/>
          <w:szCs w:val="20"/>
        </w:rPr>
        <w:t>Оператором</w:t>
      </w:r>
      <w:r w:rsidRPr="004B5AB3">
        <w:rPr>
          <w:rFonts w:ascii="Tahoma" w:eastAsia="Times New Roman" w:hAnsi="Tahoma" w:cs="Tahoma"/>
          <w:szCs w:val="20"/>
        </w:rPr>
        <w:t xml:space="preserve"> </w:t>
      </w:r>
      <w:r w:rsidR="00DB2B9A" w:rsidRPr="004B5AB3">
        <w:rPr>
          <w:rFonts w:ascii="Tahoma" w:eastAsia="Times New Roman" w:hAnsi="Tahoma" w:cs="Tahoma"/>
          <w:szCs w:val="20"/>
        </w:rPr>
        <w:t xml:space="preserve">обязательства по оказанию Услуги </w:t>
      </w:r>
      <w:permStart w:id="1996121774" w:edGrp="everyone"/>
      <w:r w:rsidR="00992108" w:rsidRPr="009D6B68">
        <w:rPr>
          <w:rFonts w:ascii="Tahoma" w:eastAsia="Times New Roman" w:hAnsi="Tahoma" w:cs="Tahoma"/>
          <w:szCs w:val="20"/>
        </w:rPr>
        <w:t>подтвержденного подписанным Сторонами акта сдачи-приемки оказанных услуг</w:t>
      </w:r>
      <w:permEnd w:id="1996121774"/>
      <w:r w:rsidR="00992108" w:rsidRPr="009D6B68">
        <w:rPr>
          <w:rFonts w:ascii="Tahoma" w:eastAsia="Times New Roman" w:hAnsi="Tahoma" w:cs="Tahoma"/>
          <w:szCs w:val="20"/>
        </w:rPr>
        <w:t xml:space="preserve"> </w:t>
      </w:r>
      <w:permStart w:id="520887318" w:edGrp="everyone"/>
      <w:r w:rsidR="00992108" w:rsidRPr="009D6B68">
        <w:rPr>
          <w:rFonts w:ascii="Tahoma" w:eastAsia="Times New Roman" w:hAnsi="Tahoma" w:cs="Tahoma"/>
          <w:szCs w:val="20"/>
        </w:rPr>
        <w:t>и по предоставлению полного комплекта документов, для соответствующего платежа в соответствии с п. 3.1. Договора.</w:t>
      </w:r>
    </w:p>
    <w:p w14:paraId="548EB77E" w14:textId="77777777" w:rsidR="00BA459B" w:rsidRPr="004B5AB3" w:rsidRDefault="00BA459B"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9D6B68">
        <w:rPr>
          <w:rFonts w:ascii="Tahoma" w:eastAsia="Times New Roman" w:hAnsi="Tahoma" w:cs="Tahoma"/>
          <w:szCs w:val="20"/>
        </w:rPr>
        <w:t xml:space="preserve">В каждом </w:t>
      </w:r>
      <w:r w:rsidRPr="004B5AB3">
        <w:rPr>
          <w:rFonts w:ascii="Tahoma" w:eastAsia="Times New Roman" w:hAnsi="Tahoma" w:cs="Tahoma"/>
          <w:szCs w:val="20"/>
        </w:rPr>
        <w:t>из следующих случаев:</w:t>
      </w:r>
    </w:p>
    <w:p w14:paraId="02223AD0" w14:textId="77777777" w:rsidR="00BA459B" w:rsidRPr="004B5AB3" w:rsidRDefault="00BA459B" w:rsidP="006E07F1">
      <w:pPr>
        <w:pStyle w:val="afffa"/>
        <w:numPr>
          <w:ilvl w:val="0"/>
          <w:numId w:val="14"/>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нарушение </w:t>
      </w:r>
      <w:r w:rsidR="00DD4D09">
        <w:rPr>
          <w:rFonts w:ascii="Tahoma" w:eastAsia="Times New Roman" w:hAnsi="Tahoma" w:cs="Tahoma"/>
          <w:szCs w:val="20"/>
        </w:rPr>
        <w:t>Оператором</w:t>
      </w:r>
      <w:r w:rsidRPr="004B5AB3">
        <w:rPr>
          <w:rFonts w:ascii="Tahoma" w:eastAsia="Times New Roman" w:hAnsi="Tahoma" w:cs="Tahoma"/>
          <w:szCs w:val="20"/>
        </w:rPr>
        <w:t xml:space="preserve"> обязательств по настоящему Договору, в том числе сроков </w:t>
      </w:r>
      <w:r w:rsidR="009B4CA3" w:rsidRPr="004B5AB3">
        <w:rPr>
          <w:rFonts w:ascii="Tahoma" w:eastAsia="Times New Roman" w:hAnsi="Tahoma" w:cs="Tahoma"/>
          <w:szCs w:val="20"/>
        </w:rPr>
        <w:t>оказания</w:t>
      </w:r>
      <w:r w:rsidR="00CE4032" w:rsidRPr="004B5AB3">
        <w:rPr>
          <w:rFonts w:ascii="Tahoma" w:eastAsia="Times New Roman" w:hAnsi="Tahoma" w:cs="Tahoma"/>
          <w:szCs w:val="20"/>
        </w:rPr>
        <w:t xml:space="preserve"> Услуг</w:t>
      </w:r>
      <w:r w:rsidRPr="004B5AB3">
        <w:rPr>
          <w:rFonts w:ascii="Tahoma" w:eastAsia="Times New Roman" w:hAnsi="Tahoma" w:cs="Tahoma"/>
          <w:szCs w:val="20"/>
        </w:rPr>
        <w:t>;</w:t>
      </w:r>
    </w:p>
    <w:p w14:paraId="7636EF76" w14:textId="77777777" w:rsidR="00BA459B" w:rsidRPr="004B5AB3" w:rsidRDefault="00BA459B" w:rsidP="006E07F1">
      <w:pPr>
        <w:pStyle w:val="afffa"/>
        <w:numPr>
          <w:ilvl w:val="0"/>
          <w:numId w:val="14"/>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наличие Недостатков, нарушение сроков устранения Недостатков и/или не устранения </w:t>
      </w:r>
      <w:r w:rsidR="00DD4D09">
        <w:rPr>
          <w:rFonts w:ascii="Tahoma" w:eastAsia="Times New Roman" w:hAnsi="Tahoma" w:cs="Tahoma"/>
          <w:szCs w:val="20"/>
        </w:rPr>
        <w:t>Оператором</w:t>
      </w:r>
      <w:r w:rsidRPr="004B5AB3">
        <w:rPr>
          <w:rFonts w:ascii="Tahoma" w:eastAsia="Times New Roman" w:hAnsi="Tahoma" w:cs="Tahoma"/>
          <w:szCs w:val="20"/>
        </w:rPr>
        <w:t xml:space="preserve"> Недостатков и/или замечаний Заказчика</w:t>
      </w:r>
      <w:r w:rsidR="0009562A" w:rsidRPr="004B5AB3">
        <w:rPr>
          <w:rFonts w:ascii="Tahoma" w:eastAsia="Times New Roman" w:hAnsi="Tahoma" w:cs="Tahoma"/>
          <w:szCs w:val="20"/>
        </w:rPr>
        <w:t>, либо Специализированных организаций</w:t>
      </w:r>
      <w:r w:rsidRPr="004B5AB3">
        <w:rPr>
          <w:rFonts w:ascii="Tahoma" w:eastAsia="Times New Roman" w:hAnsi="Tahoma" w:cs="Tahoma"/>
          <w:szCs w:val="20"/>
        </w:rPr>
        <w:t>;</w:t>
      </w:r>
    </w:p>
    <w:p w14:paraId="348D8106" w14:textId="77777777" w:rsidR="00BA459B" w:rsidRPr="004B5AB3" w:rsidRDefault="00BA459B" w:rsidP="006E07F1">
      <w:pPr>
        <w:pStyle w:val="afffa"/>
        <w:numPr>
          <w:ilvl w:val="0"/>
          <w:numId w:val="14"/>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339B9707" w14:textId="77777777" w:rsidR="00BA459B" w:rsidRPr="004B5AB3" w:rsidRDefault="00BA459B" w:rsidP="006E07F1">
      <w:pPr>
        <w:pStyle w:val="afffa"/>
        <w:numPr>
          <w:ilvl w:val="0"/>
          <w:numId w:val="14"/>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случае обнаружения или заявления на результат </w:t>
      </w:r>
      <w:r w:rsidR="00CE4032" w:rsidRPr="004B5AB3">
        <w:rPr>
          <w:rFonts w:ascii="Tahoma" w:eastAsia="Times New Roman" w:hAnsi="Tahoma" w:cs="Tahoma"/>
          <w:szCs w:val="20"/>
        </w:rPr>
        <w:t>оказанных Услуг</w:t>
      </w:r>
      <w:r w:rsidR="0009562A" w:rsidRPr="004B5AB3">
        <w:rPr>
          <w:rFonts w:ascii="Tahoma" w:eastAsia="Times New Roman" w:hAnsi="Tahoma" w:cs="Tahoma"/>
          <w:szCs w:val="20"/>
        </w:rPr>
        <w:t xml:space="preserve"> </w:t>
      </w:r>
      <w:r w:rsidRPr="004B5AB3">
        <w:rPr>
          <w:rFonts w:ascii="Tahoma" w:eastAsia="Times New Roman" w:hAnsi="Tahoma" w:cs="Tahoma"/>
          <w:szCs w:val="20"/>
        </w:rPr>
        <w:t>прав третьих лиц;</w:t>
      </w:r>
    </w:p>
    <w:p w14:paraId="72FDA4D5" w14:textId="77777777" w:rsidR="00BA459B" w:rsidRPr="004B5AB3" w:rsidRDefault="00BA459B" w:rsidP="006E07F1">
      <w:pPr>
        <w:pStyle w:val="afffa"/>
        <w:numPr>
          <w:ilvl w:val="0"/>
          <w:numId w:val="14"/>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14:paraId="07A96F8D" w14:textId="77777777" w:rsidR="00BA459B" w:rsidRPr="004B5AB3" w:rsidRDefault="00283E00"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w:t>
      </w:r>
      <w:r w:rsidR="0009562A" w:rsidRPr="004B5AB3">
        <w:rPr>
          <w:rFonts w:ascii="Tahoma" w:eastAsia="Times New Roman" w:hAnsi="Tahoma" w:cs="Tahoma"/>
          <w:szCs w:val="20"/>
        </w:rPr>
        <w:t xml:space="preserve">Заказчик вправе по своему усмотрению приостановить исполнение своих обязательств по оплате Услуг до момента устранения </w:t>
      </w:r>
      <w:r w:rsidR="00DD4D09">
        <w:rPr>
          <w:rFonts w:ascii="Tahoma" w:eastAsia="Times New Roman" w:hAnsi="Tahoma" w:cs="Tahoma"/>
          <w:szCs w:val="20"/>
        </w:rPr>
        <w:t>Оператором</w:t>
      </w:r>
      <w:r w:rsidR="0009562A" w:rsidRPr="004B5AB3">
        <w:rPr>
          <w:rFonts w:ascii="Tahoma" w:eastAsia="Times New Roman" w:hAnsi="Tahoma" w:cs="Tahoma"/>
          <w:szCs w:val="20"/>
        </w:rPr>
        <w:t xml:space="preserve"> допущенных нарушений, в соответствии с условиями Договора, вне зависимости от наличия оснований и наступления сроков платежа.</w:t>
      </w:r>
    </w:p>
    <w:p w14:paraId="0A29248E" w14:textId="77777777" w:rsidR="0019212C" w:rsidRPr="004B5AB3" w:rsidRDefault="00D21682"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 xml:space="preserve">Стороны ежеквартально производят сверку расчетов. Результаты расчетов </w:t>
      </w:r>
      <w:r w:rsidR="00547EF0" w:rsidRPr="004B5AB3">
        <w:rPr>
          <w:rFonts w:ascii="Tahoma" w:hAnsi="Tahoma" w:cs="Tahoma"/>
          <w:color w:val="000000"/>
          <w:szCs w:val="20"/>
        </w:rPr>
        <w:t>С</w:t>
      </w:r>
      <w:r w:rsidRPr="004B5AB3">
        <w:rPr>
          <w:rFonts w:ascii="Tahoma" w:hAnsi="Tahoma" w:cs="Tahoma"/>
          <w:color w:val="000000"/>
          <w:szCs w:val="20"/>
        </w:rPr>
        <w:t>тороны оформляют актом и направляют в адрес Заказчика до 10 числа месяца следующего за окончанием квартала.</w:t>
      </w:r>
    </w:p>
    <w:permEnd w:id="520887318"/>
    <w:p w14:paraId="676C1521" w14:textId="77777777" w:rsidR="00DD1488" w:rsidRPr="004B5AB3" w:rsidRDefault="00DD1488"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Обязанности </w:t>
      </w:r>
      <w:r w:rsidR="00DD4D09">
        <w:rPr>
          <w:rFonts w:ascii="Tahoma" w:eastAsia="Times New Roman" w:hAnsi="Tahoma" w:cs="Tahoma"/>
          <w:szCs w:val="20"/>
        </w:rPr>
        <w:t>Оператора</w:t>
      </w:r>
      <w:r w:rsidRPr="004B5AB3">
        <w:rPr>
          <w:rFonts w:ascii="Tahoma" w:eastAsia="Times New Roman" w:hAnsi="Tahoma" w:cs="Tahoma"/>
          <w:szCs w:val="20"/>
        </w:rPr>
        <w:t xml:space="preserve"> по предоставлению информации</w:t>
      </w:r>
    </w:p>
    <w:p w14:paraId="38738002" w14:textId="77777777" w:rsidR="000435A1" w:rsidRPr="004B5AB3" w:rsidRDefault="00DD4D09"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Оператор</w:t>
      </w:r>
      <w:r w:rsidR="000435A1" w:rsidRPr="004B5AB3">
        <w:rPr>
          <w:rFonts w:ascii="Tahoma" w:eastAsia="Times New Roman" w:hAnsi="Tahoma" w:cs="Tahoma"/>
          <w:szCs w:val="20"/>
        </w:rPr>
        <w:t xml:space="preserve"> обязуется </w:t>
      </w:r>
      <w:permStart w:id="5523560" w:edGrp="everyone"/>
      <w:r w:rsidR="000435A1" w:rsidRPr="004B5AB3">
        <w:rPr>
          <w:rFonts w:ascii="Tahoma" w:eastAsia="Times New Roman" w:hAnsi="Tahoma" w:cs="Tahoma"/>
          <w:szCs w:val="20"/>
        </w:rPr>
        <w:t xml:space="preserve">в течение </w:t>
      </w:r>
      <w:r w:rsidR="00E73D88">
        <w:rPr>
          <w:rFonts w:ascii="Tahoma" w:eastAsia="Times New Roman" w:hAnsi="Tahoma" w:cs="Tahoma"/>
          <w:szCs w:val="20"/>
        </w:rPr>
        <w:t>90</w:t>
      </w:r>
      <w:r w:rsidR="000435A1" w:rsidRPr="004B5AB3">
        <w:rPr>
          <w:rFonts w:ascii="Tahoma" w:eastAsia="Times New Roman" w:hAnsi="Tahoma" w:cs="Tahoma"/>
          <w:szCs w:val="20"/>
        </w:rPr>
        <w:t xml:space="preserve"> дней по истечении месяца, в котором были оказаны Услуги</w:t>
      </w:r>
      <w:r w:rsidR="0061354D" w:rsidRPr="004B5AB3">
        <w:rPr>
          <w:rFonts w:ascii="Tahoma" w:eastAsia="Times New Roman" w:hAnsi="Tahoma" w:cs="Tahoma"/>
          <w:szCs w:val="20"/>
        </w:rPr>
        <w:t>/по запросам Заказчика</w:t>
      </w:r>
      <w:r w:rsidR="000435A1" w:rsidRPr="004B5AB3">
        <w:rPr>
          <w:rFonts w:ascii="Tahoma" w:eastAsia="Times New Roman" w:hAnsi="Tahoma" w:cs="Tahoma"/>
          <w:szCs w:val="20"/>
        </w:rPr>
        <w:t xml:space="preserve">, </w:t>
      </w:r>
      <w:permEnd w:id="5523560"/>
      <w:r w:rsidR="000435A1" w:rsidRPr="004B5AB3">
        <w:rPr>
          <w:rFonts w:ascii="Tahoma" w:eastAsia="Times New Roman" w:hAnsi="Tahoma" w:cs="Tahoma"/>
          <w:szCs w:val="20"/>
        </w:rPr>
        <w:t>предоставлять Заказчику следующую информацию:</w:t>
      </w:r>
    </w:p>
    <w:p w14:paraId="4202B195" w14:textId="77777777" w:rsidR="00DD1488" w:rsidRPr="004B5AB3" w:rsidRDefault="00DD1488"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permStart w:id="573127884" w:edGrp="everyone"/>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14:paraId="7C636755" w14:textId="77777777" w:rsidR="00DD1488" w:rsidRPr="004B5AB3" w:rsidRDefault="00DD1488"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ermEnd w:id="573127884"/>
    <w:p w14:paraId="0C802FA7" w14:textId="77777777" w:rsidR="00DD1488" w:rsidRPr="004B5AB3" w:rsidRDefault="00DD1488"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2CB0D23E" w14:textId="77777777" w:rsidR="00DD1488" w:rsidRPr="004B5AB3" w:rsidRDefault="00DD1488"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w:t>
      </w:r>
      <w:r w:rsidR="00DD4D09">
        <w:rPr>
          <w:rFonts w:ascii="Tahoma" w:eastAsia="Times New Roman" w:hAnsi="Tahoma" w:cs="Tahoma"/>
          <w:szCs w:val="20"/>
        </w:rPr>
        <w:t>Оператором</w:t>
      </w:r>
      <w:r w:rsidRPr="004B5AB3">
        <w:rPr>
          <w:rFonts w:ascii="Tahoma" w:eastAsia="Times New Roman" w:hAnsi="Tahoma" w:cs="Tahoma"/>
          <w:szCs w:val="20"/>
        </w:rPr>
        <w:t xml:space="preserve"> в виде документов (копий документов), заверенных подписью руководителя или иного уполномоченного лица </w:t>
      </w:r>
      <w:r w:rsidR="00DD4D09">
        <w:rPr>
          <w:rFonts w:ascii="Tahoma" w:eastAsia="Times New Roman" w:hAnsi="Tahoma" w:cs="Tahoma"/>
          <w:szCs w:val="20"/>
        </w:rPr>
        <w:t>Оператора</w:t>
      </w:r>
      <w:r w:rsidRPr="004B5AB3">
        <w:rPr>
          <w:rFonts w:ascii="Tahoma" w:eastAsia="Times New Roman" w:hAnsi="Tahoma" w:cs="Tahoma"/>
          <w:szCs w:val="20"/>
        </w:rPr>
        <w:t xml:space="preserve"> и печатью </w:t>
      </w:r>
      <w:r w:rsidR="00DD4D09">
        <w:rPr>
          <w:rFonts w:ascii="Tahoma" w:eastAsia="Times New Roman" w:hAnsi="Tahoma" w:cs="Tahoma"/>
          <w:szCs w:val="20"/>
        </w:rPr>
        <w:t>Оператора</w:t>
      </w:r>
      <w:r w:rsidRPr="004B5AB3">
        <w:rPr>
          <w:rFonts w:ascii="Tahoma" w:eastAsia="Times New Roman" w:hAnsi="Tahoma" w:cs="Tahoma"/>
          <w:szCs w:val="20"/>
        </w:rPr>
        <w:t>.</w:t>
      </w:r>
    </w:p>
    <w:p w14:paraId="167E4D52" w14:textId="77777777" w:rsidR="00DD1488" w:rsidRPr="004B5AB3" w:rsidRDefault="00DD1488"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В течение трех календарных дней с момента наступления события в письменном виде </w:t>
      </w:r>
      <w:r w:rsidR="00DD4D09">
        <w:rPr>
          <w:rFonts w:ascii="Tahoma" w:eastAsia="Times New Roman" w:hAnsi="Tahoma" w:cs="Tahoma"/>
          <w:szCs w:val="20"/>
        </w:rPr>
        <w:t>Оператор</w:t>
      </w:r>
      <w:r w:rsidRPr="004B5AB3">
        <w:rPr>
          <w:rFonts w:ascii="Tahoma" w:eastAsia="Times New Roman" w:hAnsi="Tahoma" w:cs="Tahoma"/>
          <w:szCs w:val="20"/>
        </w:rPr>
        <w:t xml:space="preserve">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0669107E" w14:textId="77777777" w:rsidR="00DD1488" w:rsidRPr="004B5AB3" w:rsidRDefault="00DD1488"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w:t>
      </w:r>
      <w:permStart w:id="1455371042" w:edGrp="everyone"/>
      <w:r w:rsidRPr="004B5AB3">
        <w:rPr>
          <w:rFonts w:ascii="Tahoma" w:eastAsia="Times New Roman" w:hAnsi="Tahoma" w:cs="Tahoma"/>
          <w:szCs w:val="20"/>
        </w:rPr>
        <w:t>7.</w:t>
      </w:r>
      <w:permEnd w:id="1455371042"/>
      <w:r w:rsidRPr="004B5AB3">
        <w:rPr>
          <w:rFonts w:ascii="Tahoma" w:eastAsia="Times New Roman" w:hAnsi="Tahoma" w:cs="Tahoma"/>
          <w:szCs w:val="20"/>
        </w:rPr>
        <w:t xml:space="preserve"> Договора, сохраняются за </w:t>
      </w:r>
      <w:r w:rsidR="00DD4D09">
        <w:rPr>
          <w:rFonts w:ascii="Tahoma" w:eastAsia="Times New Roman" w:hAnsi="Tahoma" w:cs="Tahoma"/>
          <w:szCs w:val="20"/>
        </w:rPr>
        <w:t>Оператором</w:t>
      </w:r>
      <w:r w:rsidRPr="004B5AB3">
        <w:rPr>
          <w:rFonts w:ascii="Tahoma" w:eastAsia="Times New Roman" w:hAnsi="Tahoma" w:cs="Tahoma"/>
          <w:szCs w:val="20"/>
        </w:rPr>
        <w:t xml:space="preserve"> после окончания срока действия Договора в отношении услуг, оказанных по Договору</w:t>
      </w:r>
      <w:r w:rsidR="0061354D" w:rsidRPr="004B5AB3">
        <w:rPr>
          <w:rFonts w:ascii="Tahoma" w:eastAsia="Times New Roman" w:hAnsi="Tahoma" w:cs="Tahoma"/>
          <w:szCs w:val="20"/>
        </w:rPr>
        <w:t>.</w:t>
      </w:r>
    </w:p>
    <w:p w14:paraId="07AA731D" w14:textId="77777777" w:rsidR="0061354D" w:rsidRPr="00E64A1F" w:rsidRDefault="00DD4D09"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hAnsi="Tahoma" w:cs="Tahoma"/>
          <w:iCs/>
          <w:szCs w:val="20"/>
        </w:rPr>
        <w:t>Оператор</w:t>
      </w:r>
      <w:r w:rsidR="0061354D" w:rsidRPr="004B5AB3">
        <w:rPr>
          <w:rFonts w:ascii="Tahoma" w:hAnsi="Tahoma" w:cs="Tahoma"/>
          <w:iCs/>
          <w:szCs w:val="20"/>
        </w:rPr>
        <w:t xml:space="preserve"> в полном объеме компенсирует Заказчику убытки, возникшие в результате налоговых претензий, по причине действий либо бездействия </w:t>
      </w:r>
      <w:r>
        <w:rPr>
          <w:rFonts w:ascii="Tahoma" w:hAnsi="Tahoma" w:cs="Tahoma"/>
          <w:iCs/>
          <w:szCs w:val="20"/>
        </w:rPr>
        <w:t>Оператора</w:t>
      </w:r>
      <w:r w:rsidR="0061354D" w:rsidRPr="004B5AB3">
        <w:rPr>
          <w:rFonts w:ascii="Tahoma" w:hAnsi="Tahoma" w:cs="Tahoma"/>
          <w:iCs/>
          <w:szCs w:val="20"/>
        </w:rPr>
        <w:t>, связанных с недобросовестным исполнением своих налоговых обязательств в отношении доходов, полученных от Заказчика.</w:t>
      </w:r>
    </w:p>
    <w:p w14:paraId="310EE1FF" w14:textId="77777777" w:rsidR="0061354D" w:rsidRPr="00E64A1F" w:rsidRDefault="0061354D" w:rsidP="00E64A1F">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 xml:space="preserve">Стороны особо отмечают, порядок расчетов, предусмотренный настоящим Договором, не предоставляет </w:t>
      </w:r>
      <w:r w:rsidR="00DD4D09">
        <w:rPr>
          <w:rFonts w:ascii="Tahoma" w:hAnsi="Tahoma" w:cs="Tahoma"/>
          <w:color w:val="000000"/>
          <w:szCs w:val="20"/>
        </w:rPr>
        <w:t>Оператору</w:t>
      </w:r>
      <w:r w:rsidRPr="00E64A1F">
        <w:rPr>
          <w:rFonts w:ascii="Tahoma" w:hAnsi="Tahoma" w:cs="Tahoma"/>
          <w:color w:val="000000"/>
          <w:szCs w:val="20"/>
        </w:rPr>
        <w:t xml:space="preserve">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w:t>
      </w:r>
      <w:permStart w:id="1903632024" w:edGrp="everyone"/>
      <w:r w:rsidRPr="00E64A1F">
        <w:rPr>
          <w:rFonts w:ascii="Tahoma" w:hAnsi="Tahoma" w:cs="Tahoma"/>
          <w:color w:val="000000"/>
          <w:szCs w:val="20"/>
        </w:rPr>
        <w:t>ст.395</w:t>
      </w:r>
      <w:permEnd w:id="1903632024"/>
      <w:r w:rsidRPr="00E64A1F">
        <w:rPr>
          <w:rFonts w:ascii="Tahoma" w:hAnsi="Tahoma" w:cs="Tahoma"/>
          <w:color w:val="000000"/>
          <w:szCs w:val="20"/>
        </w:rPr>
        <w:t xml:space="preserve"> Гражданского кодекса Российской Федерации, процентов за пользование чужими денежными средствами, неустоек, пеней и иных финансовых санкций.</w:t>
      </w:r>
    </w:p>
    <w:p w14:paraId="2300D1E6" w14:textId="77777777" w:rsidR="00FA29A2" w:rsidRPr="004B5AB3" w:rsidRDefault="00FA29A2" w:rsidP="004B5AB3">
      <w:pPr>
        <w:pStyle w:val="30"/>
        <w:keepNext w:val="0"/>
        <w:keepLines w:val="0"/>
        <w:widowControl w:val="0"/>
        <w:spacing w:before="0" w:line="240" w:lineRule="auto"/>
        <w:contextualSpacing/>
        <w:rPr>
          <w:rFonts w:ascii="Tahoma" w:hAnsi="Tahoma" w:cs="Tahoma"/>
          <w:bCs w:val="0"/>
          <w:color w:val="000000" w:themeColor="text1"/>
          <w:sz w:val="20"/>
          <w:szCs w:val="20"/>
        </w:rPr>
      </w:pPr>
    </w:p>
    <w:p w14:paraId="71812B5C"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Срок оказания </w:t>
      </w:r>
      <w:r w:rsidR="00DF488B" w:rsidRPr="004B5AB3">
        <w:rPr>
          <w:rFonts w:ascii="Tahoma" w:hAnsi="Tahoma" w:cs="Tahoma"/>
          <w:bCs w:val="0"/>
          <w:color w:val="000000" w:themeColor="text1"/>
          <w:sz w:val="20"/>
          <w:szCs w:val="20"/>
        </w:rPr>
        <w:t>Услуг</w:t>
      </w:r>
    </w:p>
    <w:p w14:paraId="03695B37" w14:textId="77777777" w:rsidR="00283E00" w:rsidRPr="004B5AB3" w:rsidRDefault="00283E00" w:rsidP="004B5AB3">
      <w:pPr>
        <w:widowControl w:val="0"/>
        <w:numPr>
          <w:ilvl w:val="1"/>
          <w:numId w:val="5"/>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14:paraId="4D0BBFF8" w14:textId="77777777" w:rsidR="002538A8" w:rsidRDefault="00E73D88" w:rsidP="004B5AB3">
      <w:pPr>
        <w:shd w:val="clear" w:color="auto" w:fill="FFFFFF"/>
        <w:tabs>
          <w:tab w:val="num" w:pos="851"/>
        </w:tabs>
        <w:spacing w:after="0" w:line="240" w:lineRule="auto"/>
        <w:jc w:val="both"/>
        <w:rPr>
          <w:rFonts w:ascii="Tahoma" w:hAnsi="Tahoma" w:cs="Tahoma"/>
          <w:szCs w:val="20"/>
        </w:rPr>
      </w:pPr>
      <w:permStart w:id="228082869" w:edGrp="everyone"/>
      <w:r>
        <w:rPr>
          <w:rFonts w:ascii="Tahoma" w:hAnsi="Tahoma" w:cs="Tahoma"/>
          <w:szCs w:val="20"/>
        </w:rPr>
        <w:t>Начало оказания услуг</w:t>
      </w:r>
      <w:r w:rsidR="002538A8">
        <w:rPr>
          <w:rFonts w:ascii="Tahoma" w:hAnsi="Tahoma" w:cs="Tahoma"/>
          <w:szCs w:val="20"/>
        </w:rPr>
        <w:t>:</w:t>
      </w:r>
      <w:r>
        <w:rPr>
          <w:rFonts w:ascii="Tahoma" w:hAnsi="Tahoma" w:cs="Tahoma"/>
          <w:szCs w:val="20"/>
        </w:rPr>
        <w:t xml:space="preserve"> с даты подписания Договора</w:t>
      </w:r>
    </w:p>
    <w:p w14:paraId="7BDD0AF1" w14:textId="07453B1D" w:rsidR="00283E00" w:rsidRPr="004B5AB3" w:rsidRDefault="002538A8" w:rsidP="004B5AB3">
      <w:pPr>
        <w:shd w:val="clear" w:color="auto" w:fill="FFFFFF"/>
        <w:tabs>
          <w:tab w:val="num" w:pos="851"/>
        </w:tabs>
        <w:spacing w:after="0" w:line="240" w:lineRule="auto"/>
        <w:jc w:val="both"/>
        <w:rPr>
          <w:rFonts w:ascii="Tahoma" w:hAnsi="Tahoma" w:cs="Tahoma"/>
          <w:bCs/>
          <w:i/>
          <w:szCs w:val="20"/>
        </w:rPr>
      </w:pPr>
      <w:r>
        <w:rPr>
          <w:rFonts w:ascii="Tahoma" w:hAnsi="Tahoma" w:cs="Tahoma"/>
          <w:szCs w:val="20"/>
        </w:rPr>
        <w:t>Окончание оказания услуг: 60 месяцев с даты подписания Договора</w:t>
      </w:r>
      <w:r w:rsidR="00E73D88">
        <w:rPr>
          <w:rFonts w:ascii="Tahoma" w:hAnsi="Tahoma" w:cs="Tahoma"/>
          <w:szCs w:val="20"/>
        </w:rPr>
        <w:t>.</w:t>
      </w:r>
    </w:p>
    <w:permEnd w:id="228082869"/>
    <w:p w14:paraId="69F9C811" w14:textId="1DDFB8E1" w:rsidR="00283E00" w:rsidRPr="004B5AB3" w:rsidRDefault="00283E00" w:rsidP="004B5AB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должны быть начаты, произведены и завершены в соответствии </w:t>
      </w:r>
      <w:r w:rsidR="00456DA7" w:rsidRPr="004B5AB3">
        <w:rPr>
          <w:rFonts w:ascii="Tahoma" w:hAnsi="Tahoma" w:cs="Tahoma"/>
          <w:szCs w:val="20"/>
        </w:rPr>
        <w:t>со сроками,</w:t>
      </w:r>
      <w:r w:rsidRPr="004B5AB3">
        <w:rPr>
          <w:rFonts w:ascii="Tahoma" w:hAnsi="Tahoma" w:cs="Tahoma"/>
          <w:szCs w:val="20"/>
        </w:rPr>
        <w:t xml:space="preserve"> указанными в пункте 4.1 настоящего Договора.</w:t>
      </w:r>
    </w:p>
    <w:p w14:paraId="2E7D3295" w14:textId="77777777" w:rsidR="00283E00" w:rsidRPr="00706284" w:rsidRDefault="00283E00" w:rsidP="004B5AB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permStart w:id="126171423" w:edGrp="everyone"/>
      <w:r w:rsidRPr="00706284">
        <w:rPr>
          <w:rFonts w:ascii="Tahoma" w:hAnsi="Tahoma" w:cs="Tahoma"/>
          <w:szCs w:val="20"/>
        </w:rPr>
        <w:t>Заказчик</w:t>
      </w:r>
      <w:r w:rsidR="00904FC4" w:rsidRPr="00706284">
        <w:rPr>
          <w:rFonts w:ascii="Tahoma" w:hAnsi="Tahoma" w:cs="Tahoma"/>
          <w:szCs w:val="20"/>
        </w:rPr>
        <w:t xml:space="preserve"> </w:t>
      </w:r>
      <w:r w:rsidRPr="00706284">
        <w:rPr>
          <w:rFonts w:ascii="Tahoma" w:hAnsi="Tahoma" w:cs="Tahoma"/>
          <w:szCs w:val="20"/>
        </w:rPr>
        <w:t xml:space="preserve">вправе в одностороннем порядке изменить срок начала оказания Услуг, путем направления уведомления </w:t>
      </w:r>
      <w:r w:rsidR="00DD4D09" w:rsidRPr="00706284">
        <w:rPr>
          <w:rFonts w:ascii="Tahoma" w:hAnsi="Tahoma" w:cs="Tahoma"/>
          <w:szCs w:val="20"/>
        </w:rPr>
        <w:t>Оператору</w:t>
      </w:r>
      <w:r w:rsidRPr="00706284">
        <w:rPr>
          <w:rFonts w:ascii="Tahoma" w:hAnsi="Tahoma" w:cs="Tahoma"/>
          <w:szCs w:val="20"/>
        </w:rPr>
        <w:t xml:space="preserve">, с момента получения </w:t>
      </w:r>
      <w:r w:rsidR="00DD4D09" w:rsidRPr="00706284">
        <w:rPr>
          <w:rFonts w:ascii="Tahoma" w:hAnsi="Tahoma" w:cs="Tahoma"/>
          <w:szCs w:val="20"/>
        </w:rPr>
        <w:t>Оператором</w:t>
      </w:r>
      <w:r w:rsidRPr="00706284">
        <w:rPr>
          <w:rFonts w:ascii="Tahoma" w:hAnsi="Tahoma" w:cs="Tahoma"/>
          <w:szCs w:val="20"/>
        </w:rPr>
        <w:t xml:space="preserve"> такого уведомления срок начала Услуг считается измененным.</w:t>
      </w:r>
    </w:p>
    <w:p w14:paraId="140A4204" w14:textId="77777777" w:rsidR="00283E00" w:rsidRPr="004B5AB3" w:rsidRDefault="00DD4D09" w:rsidP="004B5AB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706284">
        <w:rPr>
          <w:rFonts w:ascii="Tahoma" w:hAnsi="Tahoma" w:cs="Tahoma"/>
          <w:szCs w:val="20"/>
        </w:rPr>
        <w:lastRenderedPageBreak/>
        <w:t>Оператор</w:t>
      </w:r>
      <w:permEnd w:id="126171423"/>
      <w:r w:rsidR="00283E00" w:rsidRPr="00706284">
        <w:rPr>
          <w:rFonts w:ascii="Tahoma" w:hAnsi="Tahoma" w:cs="Tahoma"/>
          <w:szCs w:val="20"/>
        </w:rPr>
        <w:t xml:space="preserve"> обязан незамедлительно</w:t>
      </w:r>
      <w:r w:rsidR="00283E00" w:rsidRPr="004B5AB3">
        <w:rPr>
          <w:rFonts w:ascii="Tahoma" w:hAnsi="Tahoma" w:cs="Tahoma"/>
          <w:szCs w:val="20"/>
        </w:rPr>
        <w:t xml:space="preserve">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14:paraId="68935CA8" w14:textId="77777777" w:rsidR="00424931" w:rsidRPr="004B5AB3" w:rsidRDefault="00DD4D09" w:rsidP="004B5AB3">
      <w:pPr>
        <w:pStyle w:val="afffd"/>
        <w:tabs>
          <w:tab w:val="num" w:pos="851"/>
        </w:tabs>
        <w:spacing w:after="0"/>
        <w:jc w:val="both"/>
        <w:rPr>
          <w:rFonts w:ascii="Tahoma" w:hAnsi="Tahoma" w:cs="Tahoma"/>
        </w:rPr>
      </w:pPr>
      <w:r>
        <w:rPr>
          <w:rFonts w:ascii="Tahoma" w:hAnsi="Tahoma" w:cs="Tahoma"/>
        </w:rPr>
        <w:t>Оператор</w:t>
      </w:r>
      <w:r w:rsidR="00283E00" w:rsidRPr="004B5AB3">
        <w:rPr>
          <w:rFonts w:ascii="Tahoma" w:hAnsi="Tahoma" w:cs="Tahoma"/>
        </w:rPr>
        <w:t>,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14:paraId="785684A0" w14:textId="77777777" w:rsidR="00905285" w:rsidRPr="004B5AB3" w:rsidRDefault="00905285" w:rsidP="004B5AB3">
      <w:pPr>
        <w:pStyle w:val="30"/>
        <w:keepNext w:val="0"/>
        <w:keepLines w:val="0"/>
        <w:widowControl w:val="0"/>
        <w:spacing w:before="0" w:line="240" w:lineRule="auto"/>
        <w:contextualSpacing/>
        <w:rPr>
          <w:rFonts w:ascii="Tahoma" w:hAnsi="Tahoma" w:cs="Tahoma"/>
          <w:bCs w:val="0"/>
          <w:color w:val="000000" w:themeColor="text1"/>
          <w:sz w:val="20"/>
          <w:szCs w:val="20"/>
        </w:rPr>
      </w:pPr>
    </w:p>
    <w:p w14:paraId="2A2AE809" w14:textId="77777777" w:rsidR="008A75F1" w:rsidRPr="004B5AB3" w:rsidRDefault="008A75F1"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w:t>
      </w:r>
      <w:r w:rsidR="00337D18" w:rsidRPr="004B5AB3">
        <w:rPr>
          <w:rFonts w:ascii="Tahoma" w:hAnsi="Tahoma" w:cs="Tahoma"/>
          <w:bCs w:val="0"/>
          <w:color w:val="000000" w:themeColor="text1"/>
          <w:sz w:val="20"/>
          <w:szCs w:val="20"/>
        </w:rPr>
        <w:t xml:space="preserve">. </w:t>
      </w:r>
      <w:r w:rsidR="00283E00" w:rsidRPr="004B5AB3">
        <w:rPr>
          <w:rFonts w:ascii="Tahoma" w:hAnsi="Tahoma" w:cs="Tahoma"/>
          <w:bCs w:val="0"/>
          <w:color w:val="000000" w:themeColor="text1"/>
          <w:sz w:val="20"/>
          <w:szCs w:val="20"/>
        </w:rPr>
        <w:t>Приемка О</w:t>
      </w:r>
      <w:r w:rsidR="00DD26EB" w:rsidRPr="004B5AB3">
        <w:rPr>
          <w:rFonts w:ascii="Tahoma" w:hAnsi="Tahoma" w:cs="Tahoma"/>
          <w:bCs w:val="0"/>
          <w:color w:val="000000" w:themeColor="text1"/>
          <w:sz w:val="20"/>
          <w:szCs w:val="20"/>
        </w:rPr>
        <w:t>казанных Услуг</w:t>
      </w:r>
    </w:p>
    <w:p w14:paraId="4B146920" w14:textId="77777777" w:rsidR="009E7233" w:rsidRPr="00E73D88" w:rsidRDefault="00DD26EB" w:rsidP="009E7233">
      <w:pPr>
        <w:widowControl w:val="0"/>
        <w:numPr>
          <w:ilvl w:val="1"/>
          <w:numId w:val="5"/>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E73D88">
        <w:rPr>
          <w:rFonts w:ascii="Tahoma" w:hAnsi="Tahoma" w:cs="Tahoma"/>
          <w:szCs w:val="20"/>
        </w:rPr>
        <w:t xml:space="preserve">Порядок </w:t>
      </w:r>
      <w:r w:rsidR="009B4CA3" w:rsidRPr="00E73D88">
        <w:rPr>
          <w:rFonts w:ascii="Tahoma" w:hAnsi="Tahoma" w:cs="Tahoma"/>
          <w:szCs w:val="20"/>
        </w:rPr>
        <w:t>оказания</w:t>
      </w:r>
      <w:r w:rsidRPr="00E73D88">
        <w:rPr>
          <w:rFonts w:ascii="Tahoma" w:hAnsi="Tahoma" w:cs="Tahoma"/>
          <w:szCs w:val="20"/>
        </w:rPr>
        <w:t xml:space="preserve"> Услуг</w:t>
      </w:r>
      <w:permStart w:id="728118643" w:edGrp="everyone"/>
      <w:r w:rsidR="00E73D88" w:rsidRPr="00E73D88">
        <w:rPr>
          <w:rFonts w:ascii="Tahoma" w:hAnsi="Tahoma" w:cs="Tahoma"/>
          <w:szCs w:val="20"/>
        </w:rPr>
        <w:t xml:space="preserve"> в соответствии с требования</w:t>
      </w:r>
      <w:r w:rsidR="00706284">
        <w:rPr>
          <w:rFonts w:ascii="Tahoma" w:hAnsi="Tahoma" w:cs="Tahoma"/>
          <w:szCs w:val="20"/>
        </w:rPr>
        <w:t>ми</w:t>
      </w:r>
      <w:r w:rsidR="00E73D88" w:rsidRPr="00E73D88">
        <w:rPr>
          <w:rFonts w:ascii="Tahoma" w:hAnsi="Tahoma" w:cs="Tahoma"/>
          <w:szCs w:val="20"/>
        </w:rPr>
        <w:t xml:space="preserve"> </w:t>
      </w:r>
      <w:r w:rsidR="00706284">
        <w:rPr>
          <w:rFonts w:ascii="Tahoma" w:hAnsi="Tahoma" w:cs="Tahoma"/>
          <w:szCs w:val="20"/>
        </w:rPr>
        <w:t>ТЗ</w:t>
      </w:r>
      <w:r w:rsidR="00E73D88" w:rsidRPr="00E73D88">
        <w:rPr>
          <w:rFonts w:ascii="Tahoma" w:hAnsi="Tahoma" w:cs="Tahoma"/>
          <w:szCs w:val="20"/>
        </w:rPr>
        <w:t xml:space="preserve"> (приложение №1 к Договору)</w:t>
      </w:r>
      <w:r w:rsidR="009E7233" w:rsidRPr="00E73D88">
        <w:rPr>
          <w:rFonts w:ascii="Tahoma" w:hAnsi="Tahoma" w:cs="Tahoma"/>
          <w:szCs w:val="20"/>
        </w:rPr>
        <w:t xml:space="preserve"> </w:t>
      </w:r>
    </w:p>
    <w:permEnd w:id="728118643"/>
    <w:p w14:paraId="6911D1E1" w14:textId="77777777" w:rsidR="00DD26EB" w:rsidRPr="004B5AB3" w:rsidRDefault="009B4CA3"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Приемка о</w:t>
      </w:r>
      <w:r w:rsidR="00DD26EB" w:rsidRPr="004B5AB3">
        <w:rPr>
          <w:rFonts w:ascii="Tahoma" w:hAnsi="Tahoma" w:cs="Tahoma"/>
          <w:b/>
          <w:szCs w:val="20"/>
        </w:rPr>
        <w:t>казанных Услуг</w:t>
      </w:r>
    </w:p>
    <w:p w14:paraId="6BAD9C19" w14:textId="77777777" w:rsidR="00337D18" w:rsidRPr="004B5AB3" w:rsidRDefault="00DD4D09" w:rsidP="002538A8">
      <w:pPr>
        <w:pStyle w:val="afffa"/>
        <w:numPr>
          <w:ilvl w:val="2"/>
          <w:numId w:val="5"/>
        </w:numPr>
        <w:tabs>
          <w:tab w:val="clear" w:pos="2292"/>
          <w:tab w:val="num" w:pos="709"/>
        </w:tabs>
        <w:spacing w:after="0" w:line="240" w:lineRule="auto"/>
        <w:ind w:left="0" w:firstLine="0"/>
        <w:jc w:val="both"/>
        <w:rPr>
          <w:rFonts w:ascii="Tahoma" w:hAnsi="Tahoma" w:cs="Tahoma"/>
          <w:szCs w:val="20"/>
        </w:rPr>
      </w:pPr>
      <w:permStart w:id="2042638165" w:edGrp="everyone"/>
      <w:r>
        <w:rPr>
          <w:rFonts w:ascii="Tahoma" w:hAnsi="Tahoma" w:cs="Tahoma"/>
          <w:i/>
          <w:szCs w:val="20"/>
        </w:rPr>
        <w:t>Е</w:t>
      </w:r>
      <w:r w:rsidR="00904FC4" w:rsidRPr="001B489F">
        <w:rPr>
          <w:rFonts w:ascii="Tahoma" w:hAnsi="Tahoma" w:cs="Tahoma"/>
          <w:i/>
          <w:szCs w:val="20"/>
        </w:rPr>
        <w:t>жемесячно</w:t>
      </w:r>
      <w:r w:rsidR="00904FC4" w:rsidRPr="004B5AB3">
        <w:rPr>
          <w:rFonts w:ascii="Tahoma" w:hAnsi="Tahoma" w:cs="Tahoma"/>
          <w:szCs w:val="20"/>
        </w:rPr>
        <w:t xml:space="preserve"> </w:t>
      </w:r>
      <w:permEnd w:id="2042638165"/>
      <w:r>
        <w:rPr>
          <w:rFonts w:ascii="Tahoma" w:hAnsi="Tahoma" w:cs="Tahoma"/>
          <w:szCs w:val="20"/>
        </w:rPr>
        <w:t>Оператор</w:t>
      </w:r>
      <w:r w:rsidR="00337D18" w:rsidRPr="004B5AB3">
        <w:rPr>
          <w:rFonts w:ascii="Tahoma" w:hAnsi="Tahoma" w:cs="Tahoma"/>
          <w:szCs w:val="20"/>
        </w:rPr>
        <w:t xml:space="preserve"> обязан незамедлительно уведомить Заказчика о готовности к сдаче оказанных Услуг</w:t>
      </w:r>
      <w:permStart w:id="462363863" w:edGrp="everyone"/>
      <w:r w:rsidR="00337D18" w:rsidRPr="004B5AB3">
        <w:rPr>
          <w:rFonts w:ascii="Tahoma" w:hAnsi="Tahoma" w:cs="Tahoma"/>
          <w:szCs w:val="20"/>
        </w:rPr>
        <w:t>.</w:t>
      </w:r>
      <w:permEnd w:id="462363863"/>
      <w:r w:rsidR="00337D18" w:rsidRPr="004B5AB3">
        <w:rPr>
          <w:rFonts w:ascii="Tahoma" w:hAnsi="Tahoma" w:cs="Tahoma"/>
          <w:szCs w:val="20"/>
        </w:rPr>
        <w:t xml:space="preserve"> </w:t>
      </w:r>
    </w:p>
    <w:p w14:paraId="7E4A527B" w14:textId="77777777" w:rsidR="00FB2C88" w:rsidRPr="004B5AB3" w:rsidRDefault="00913664" w:rsidP="004B5AB3">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w:t>
      </w:r>
      <w:r w:rsidR="00FB2C88" w:rsidRPr="004B5AB3">
        <w:rPr>
          <w:rFonts w:ascii="Tahoma" w:hAnsi="Tahoma" w:cs="Tahoma"/>
          <w:szCs w:val="20"/>
        </w:rPr>
        <w:t>Приемка</w:t>
      </w:r>
      <w:r w:rsidR="00904FC4">
        <w:rPr>
          <w:rFonts w:ascii="Tahoma" w:hAnsi="Tahoma" w:cs="Tahoma"/>
          <w:szCs w:val="20"/>
        </w:rPr>
        <w:t xml:space="preserve"> оказанных Услуг осуществляется </w:t>
      </w:r>
      <w:permStart w:id="1154118942" w:edGrp="everyone"/>
      <w:r w:rsidR="00FB2C88" w:rsidRPr="004B5AB3">
        <w:rPr>
          <w:rFonts w:ascii="Tahoma" w:hAnsi="Tahoma" w:cs="Tahoma"/>
          <w:szCs w:val="20"/>
        </w:rPr>
        <w:t>после исполнения Сторонами обязательств,</w:t>
      </w:r>
      <w:permEnd w:id="1154118942"/>
      <w:r w:rsidR="00FB2C88" w:rsidRPr="004B5AB3">
        <w:rPr>
          <w:rFonts w:ascii="Tahoma" w:hAnsi="Tahoma" w:cs="Tahoma"/>
          <w:szCs w:val="20"/>
        </w:rPr>
        <w:t xml:space="preserve"> предусмотренных настоящим Договором, в соответствии с условиями Договора. </w:t>
      </w:r>
    </w:p>
    <w:p w14:paraId="044B2C01" w14:textId="77777777" w:rsidR="00992108" w:rsidRPr="009D6B68" w:rsidRDefault="00DD4D09" w:rsidP="00992108">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Оператор</w:t>
      </w:r>
      <w:r w:rsidR="00992108" w:rsidRPr="00FB2C88">
        <w:rPr>
          <w:rFonts w:ascii="Tahoma" w:hAnsi="Tahoma" w:cs="Tahoma"/>
          <w:szCs w:val="20"/>
        </w:rPr>
        <w:t xml:space="preserve"> передает Заказчику до начала приемки результата оказанных Услуг два </w:t>
      </w:r>
      <w:r w:rsidR="00992108">
        <w:rPr>
          <w:rFonts w:ascii="Tahoma" w:hAnsi="Tahoma" w:cs="Tahoma"/>
          <w:szCs w:val="20"/>
        </w:rPr>
        <w:t xml:space="preserve">экземпляра </w:t>
      </w:r>
      <w:permStart w:id="1802585541" w:edGrp="everyone"/>
      <w:r w:rsidR="00992108">
        <w:rPr>
          <w:rFonts w:ascii="Tahoma" w:hAnsi="Tahoma" w:cs="Tahoma"/>
          <w:szCs w:val="20"/>
        </w:rPr>
        <w:t xml:space="preserve">акта </w:t>
      </w:r>
      <w:r w:rsidR="00992108" w:rsidRPr="009D6B68">
        <w:rPr>
          <w:rFonts w:ascii="Tahoma" w:hAnsi="Tahoma" w:cs="Tahoma"/>
          <w:szCs w:val="20"/>
        </w:rPr>
        <w:t>оказанных Услуг</w:t>
      </w:r>
      <w:r w:rsidR="00607149">
        <w:rPr>
          <w:rFonts w:ascii="Tahoma" w:hAnsi="Tahoma" w:cs="Tahoma"/>
          <w:szCs w:val="20"/>
        </w:rPr>
        <w:t xml:space="preserve"> и расшифровку начислений</w:t>
      </w:r>
      <w:r w:rsidR="00992108" w:rsidRPr="009D6B68">
        <w:rPr>
          <w:rFonts w:ascii="Tahoma" w:hAnsi="Tahoma" w:cs="Tahoma"/>
          <w:szCs w:val="20"/>
        </w:rPr>
        <w:t>,</w:t>
      </w:r>
      <w:permEnd w:id="1802585541"/>
      <w:r w:rsidR="00992108" w:rsidRPr="009D6B68">
        <w:rPr>
          <w:rFonts w:ascii="Tahoma" w:hAnsi="Tahoma" w:cs="Tahoma"/>
          <w:szCs w:val="20"/>
        </w:rPr>
        <w:t xml:space="preserve"> подписанных </w:t>
      </w:r>
      <w:r>
        <w:rPr>
          <w:rFonts w:ascii="Tahoma" w:hAnsi="Tahoma" w:cs="Tahoma"/>
          <w:szCs w:val="20"/>
        </w:rPr>
        <w:t>Оператором</w:t>
      </w:r>
      <w:permStart w:id="1317085274" w:edGrp="everyone"/>
      <w:r w:rsidR="00336EAB">
        <w:rPr>
          <w:rFonts w:ascii="Tahoma" w:hAnsi="Tahoma" w:cs="Tahoma"/>
          <w:szCs w:val="20"/>
        </w:rPr>
        <w:t>, документы должны быть направлены Заказчику</w:t>
      </w:r>
      <w:r w:rsidR="0054325C">
        <w:rPr>
          <w:rFonts w:ascii="Tahoma" w:hAnsi="Tahoma" w:cs="Tahoma"/>
          <w:szCs w:val="20"/>
        </w:rPr>
        <w:t xml:space="preserve"> </w:t>
      </w:r>
      <w:r w:rsidR="00164A0E">
        <w:rPr>
          <w:rFonts w:ascii="Tahoma" w:hAnsi="Tahoma" w:cs="Tahoma"/>
          <w:szCs w:val="20"/>
        </w:rPr>
        <w:t>не позднее 10</w:t>
      </w:r>
      <w:r w:rsidR="0054325C">
        <w:rPr>
          <w:rFonts w:ascii="Tahoma" w:hAnsi="Tahoma" w:cs="Tahoma"/>
          <w:szCs w:val="20"/>
        </w:rPr>
        <w:t xml:space="preserve"> числа </w:t>
      </w:r>
      <w:r w:rsidR="00430C9E">
        <w:rPr>
          <w:rFonts w:ascii="Tahoma" w:hAnsi="Tahoma" w:cs="Tahoma"/>
          <w:szCs w:val="20"/>
        </w:rPr>
        <w:t>следующего месяца за месяцем оказания услуг</w:t>
      </w:r>
      <w:r w:rsidR="00992108" w:rsidRPr="009D6B68">
        <w:rPr>
          <w:rFonts w:ascii="Tahoma" w:eastAsia="Times New Roman" w:hAnsi="Tahoma" w:cs="Tahoma"/>
          <w:szCs w:val="20"/>
        </w:rPr>
        <w:t>.</w:t>
      </w:r>
      <w:r w:rsidR="00992108" w:rsidRPr="009D6B68">
        <w:rPr>
          <w:rFonts w:ascii="Tahoma" w:hAnsi="Tahoma" w:cs="Tahoma"/>
          <w:szCs w:val="20"/>
        </w:rPr>
        <w:t xml:space="preserve">  </w:t>
      </w:r>
      <w:permEnd w:id="1317085274"/>
      <w:r w:rsidR="00992108" w:rsidRPr="009D6B68">
        <w:rPr>
          <w:rFonts w:ascii="Tahoma" w:hAnsi="Tahoma" w:cs="Tahoma"/>
          <w:szCs w:val="20"/>
        </w:rPr>
        <w:t xml:space="preserve"> </w:t>
      </w:r>
    </w:p>
    <w:p w14:paraId="52E3C474" w14:textId="5D8DF415" w:rsidR="00992108" w:rsidRPr="009D6B68" w:rsidRDefault="00992108" w:rsidP="00992108">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Заказчик обязан в срок </w:t>
      </w:r>
      <w:permStart w:id="413467578" w:edGrp="everyone"/>
      <w:r w:rsidRPr="009D6B68">
        <w:rPr>
          <w:rFonts w:ascii="Tahoma" w:hAnsi="Tahoma" w:cs="Tahoma"/>
          <w:szCs w:val="20"/>
        </w:rPr>
        <w:t xml:space="preserve">не более </w:t>
      </w:r>
      <w:r w:rsidR="00903C56">
        <w:rPr>
          <w:rFonts w:ascii="Tahoma" w:hAnsi="Tahoma" w:cs="Tahoma"/>
          <w:szCs w:val="20"/>
        </w:rPr>
        <w:t>15 (пятнадцати) календарных</w:t>
      </w:r>
      <w:permEnd w:id="413467578"/>
      <w:r w:rsidRPr="009D6B68">
        <w:rPr>
          <w:rFonts w:ascii="Tahoma" w:hAnsi="Tahoma" w:cs="Tahoma"/>
          <w:szCs w:val="20"/>
        </w:rPr>
        <w:t xml:space="preserve"> дней с момента предъявления </w:t>
      </w:r>
      <w:r w:rsidR="00DD4D09">
        <w:rPr>
          <w:rFonts w:ascii="Tahoma" w:hAnsi="Tahoma" w:cs="Tahoma"/>
          <w:szCs w:val="20"/>
        </w:rPr>
        <w:t>Оператором</w:t>
      </w:r>
      <w:r w:rsidRPr="009D6B68">
        <w:rPr>
          <w:rFonts w:ascii="Tahoma" w:hAnsi="Tahoma" w:cs="Tahoma"/>
          <w:szCs w:val="20"/>
        </w:rPr>
        <w:t xml:space="preserve"> </w:t>
      </w:r>
      <w:permStart w:id="193014426" w:edGrp="everyone"/>
      <w:r w:rsidRPr="009D6B68">
        <w:rPr>
          <w:rFonts w:ascii="Tahoma" w:hAnsi="Tahoma" w:cs="Tahoma"/>
          <w:szCs w:val="20"/>
        </w:rPr>
        <w:t xml:space="preserve">акта оказанных Услуг </w:t>
      </w:r>
      <w:permEnd w:id="193014426"/>
      <w:r w:rsidRPr="009D6B68">
        <w:rPr>
          <w:rFonts w:ascii="Tahoma" w:hAnsi="Tahoma" w:cs="Tahoma"/>
          <w:szCs w:val="20"/>
        </w:rPr>
        <w:t>и документов, указанных в п.5.2.3. Договора, при условии отсутствия претензий к качеству Услуг, принять оказанные Услуги.</w:t>
      </w:r>
    </w:p>
    <w:p w14:paraId="06F488C9" w14:textId="77777777" w:rsidR="00992108" w:rsidRPr="009D6B68" w:rsidRDefault="00992108" w:rsidP="00992108">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Заказчик производит приемку оказанных </w:t>
      </w:r>
      <w:permStart w:id="1750469558" w:edGrp="everyone"/>
      <w:r w:rsidRPr="009D6B68">
        <w:rPr>
          <w:rFonts w:ascii="Tahoma" w:hAnsi="Tahoma" w:cs="Tahoma"/>
          <w:szCs w:val="20"/>
        </w:rPr>
        <w:t>Услуг</w:t>
      </w:r>
      <w:r w:rsidR="00607149">
        <w:rPr>
          <w:rFonts w:ascii="Tahoma" w:hAnsi="Tahoma" w:cs="Tahoma"/>
          <w:szCs w:val="20"/>
        </w:rPr>
        <w:t xml:space="preserve"> </w:t>
      </w:r>
      <w:permEnd w:id="1750469558"/>
      <w:r w:rsidRPr="009D6B68">
        <w:rPr>
          <w:rFonts w:ascii="Tahoma" w:hAnsi="Tahoma" w:cs="Tahoma"/>
          <w:szCs w:val="20"/>
        </w:rPr>
        <w:t xml:space="preserve">путем подписания </w:t>
      </w:r>
      <w:permStart w:id="744061290" w:edGrp="everyone"/>
      <w:r w:rsidRPr="009D6B68">
        <w:rPr>
          <w:rFonts w:ascii="Tahoma" w:hAnsi="Tahoma" w:cs="Tahoma"/>
          <w:szCs w:val="20"/>
        </w:rPr>
        <w:t>акта оказанных Услуг</w:t>
      </w:r>
      <w:permEnd w:id="744061290"/>
      <w:r w:rsidRPr="009D6B68">
        <w:rPr>
          <w:rFonts w:ascii="Tahoma" w:hAnsi="Tahoma" w:cs="Tahoma"/>
          <w:szCs w:val="20"/>
        </w:rPr>
        <w:t xml:space="preserve">.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w:t>
      </w:r>
      <w:r w:rsidR="00DD4D09">
        <w:rPr>
          <w:rFonts w:ascii="Tahoma" w:hAnsi="Tahoma" w:cs="Tahoma"/>
          <w:szCs w:val="20"/>
        </w:rPr>
        <w:t>Оператору</w:t>
      </w:r>
      <w:r w:rsidRPr="009D6B68">
        <w:rPr>
          <w:rFonts w:ascii="Tahoma" w:hAnsi="Tahoma" w:cs="Tahoma"/>
          <w:szCs w:val="20"/>
        </w:rPr>
        <w:t xml:space="preserve">, не подписывая </w:t>
      </w:r>
      <w:permStart w:id="1127549843" w:edGrp="everyone"/>
      <w:r w:rsidRPr="009D6B68">
        <w:rPr>
          <w:rFonts w:ascii="Tahoma" w:hAnsi="Tahoma" w:cs="Tahoma"/>
          <w:szCs w:val="20"/>
        </w:rPr>
        <w:t>акт оказанных Услуг</w:t>
      </w:r>
      <w:permEnd w:id="1127549843"/>
      <w:r w:rsidRPr="009D6B68">
        <w:rPr>
          <w:rFonts w:ascii="Tahoma" w:hAnsi="Tahoma" w:cs="Tahoma"/>
          <w:szCs w:val="20"/>
        </w:rPr>
        <w:t>.</w:t>
      </w:r>
    </w:p>
    <w:p w14:paraId="6E30370C" w14:textId="77777777" w:rsidR="00992108" w:rsidRPr="009D6B68" w:rsidRDefault="00992108" w:rsidP="00992108">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w:t>
      </w:r>
      <w:permStart w:id="971577369" w:edGrp="everyone"/>
      <w:r w:rsidRPr="009D6B68">
        <w:rPr>
          <w:rFonts w:ascii="Tahoma" w:hAnsi="Tahoma" w:cs="Tahoma"/>
          <w:szCs w:val="20"/>
        </w:rPr>
        <w:t xml:space="preserve">в течение </w:t>
      </w:r>
      <w:r w:rsidR="00903C56">
        <w:rPr>
          <w:rFonts w:ascii="Tahoma" w:hAnsi="Tahoma" w:cs="Tahoma"/>
          <w:szCs w:val="20"/>
        </w:rPr>
        <w:t>15 календарных</w:t>
      </w:r>
      <w:r w:rsidRPr="009D6B68">
        <w:rPr>
          <w:rFonts w:ascii="Tahoma" w:hAnsi="Tahoma" w:cs="Tahoma"/>
          <w:szCs w:val="20"/>
        </w:rPr>
        <w:t xml:space="preserve"> дней </w:t>
      </w:r>
      <w:permEnd w:id="971577369"/>
      <w:r w:rsidRPr="009D6B68">
        <w:rPr>
          <w:rFonts w:ascii="Tahoma" w:hAnsi="Tahoma" w:cs="Tahoma"/>
          <w:szCs w:val="20"/>
        </w:rPr>
        <w:t xml:space="preserve">оформить мотивированный отказ от приемки оказанных Услуг и направить его </w:t>
      </w:r>
      <w:r w:rsidR="00DD4D09">
        <w:rPr>
          <w:rFonts w:ascii="Tahoma" w:hAnsi="Tahoma" w:cs="Tahoma"/>
          <w:szCs w:val="20"/>
        </w:rPr>
        <w:t>Оператору</w:t>
      </w:r>
      <w:r w:rsidRPr="009D6B68">
        <w:rPr>
          <w:rFonts w:ascii="Tahoma" w:hAnsi="Tahoma" w:cs="Tahoma"/>
          <w:szCs w:val="20"/>
        </w:rPr>
        <w:t xml:space="preserve">. </w:t>
      </w:r>
    </w:p>
    <w:p w14:paraId="4ABCB1C2" w14:textId="425EC1D0" w:rsidR="00FB2C88" w:rsidRPr="004B5AB3" w:rsidRDefault="00913664" w:rsidP="004B5AB3">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w:t>
      </w:r>
      <w:r w:rsidR="00FB2C88" w:rsidRPr="009D6B68">
        <w:rPr>
          <w:rFonts w:ascii="Tahoma" w:hAnsi="Tahoma" w:cs="Tahoma"/>
          <w:szCs w:val="20"/>
        </w:rPr>
        <w:t xml:space="preserve">Мотивированный отказ Заказчика является основанием для устранения </w:t>
      </w:r>
      <w:r w:rsidR="00DD4D09">
        <w:rPr>
          <w:rFonts w:ascii="Tahoma" w:hAnsi="Tahoma" w:cs="Tahoma"/>
          <w:szCs w:val="20"/>
        </w:rPr>
        <w:t>Оператором</w:t>
      </w:r>
      <w:r w:rsidR="00FB2C88" w:rsidRPr="009D6B68">
        <w:rPr>
          <w:rFonts w:ascii="Tahoma" w:hAnsi="Tahoma" w:cs="Tahoma"/>
          <w:szCs w:val="20"/>
        </w:rPr>
        <w:t xml:space="preserve"> дефектов (недостатков, недоделок и т.п.) за свой счет и возмещения </w:t>
      </w:r>
      <w:r w:rsidR="00FB2C88" w:rsidRPr="004B5AB3">
        <w:rPr>
          <w:rFonts w:ascii="Tahoma" w:hAnsi="Tahoma" w:cs="Tahoma"/>
          <w:szCs w:val="20"/>
        </w:rPr>
        <w:t>Заказчику убытков в соответствии со статьей 15 ГК РФ в сроки, устанавливаемые Заказчиком.</w:t>
      </w:r>
    </w:p>
    <w:p w14:paraId="43FC369E" w14:textId="77777777" w:rsidR="00824211" w:rsidRPr="00E24200" w:rsidRDefault="00824211" w:rsidP="00E24200">
      <w:pPr>
        <w:widowControl w:val="0"/>
        <w:shd w:val="clear" w:color="auto" w:fill="FFFFFF"/>
        <w:tabs>
          <w:tab w:val="num" w:pos="993"/>
          <w:tab w:val="num" w:pos="1560"/>
        </w:tabs>
        <w:autoSpaceDE w:val="0"/>
        <w:autoSpaceDN w:val="0"/>
        <w:adjustRightInd w:val="0"/>
        <w:spacing w:after="0" w:line="240" w:lineRule="auto"/>
        <w:contextualSpacing/>
        <w:jc w:val="both"/>
        <w:rPr>
          <w:rFonts w:ascii="Tahoma" w:hAnsi="Tahoma" w:cs="Tahoma"/>
          <w:szCs w:val="20"/>
        </w:rPr>
      </w:pPr>
      <w:permStart w:id="746089089" w:edGrp="everyone"/>
      <w:permEnd w:id="746089089"/>
    </w:p>
    <w:p w14:paraId="3DC82EC1"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w:t>
      </w:r>
      <w:r w:rsidR="004640C1" w:rsidRPr="004B5AB3">
        <w:rPr>
          <w:rFonts w:ascii="Tahoma" w:hAnsi="Tahoma" w:cs="Tahoma"/>
          <w:bCs w:val="0"/>
          <w:color w:val="000000" w:themeColor="text1"/>
          <w:sz w:val="20"/>
          <w:szCs w:val="20"/>
        </w:rPr>
        <w:t xml:space="preserve"> качества</w:t>
      </w:r>
    </w:p>
    <w:p w14:paraId="43B67668" w14:textId="77777777" w:rsidR="0019212C" w:rsidRPr="004B5AB3" w:rsidRDefault="0019212C" w:rsidP="004B5AB3">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w:t>
      </w:r>
      <w:r w:rsidR="00DF488B" w:rsidRPr="004B5AB3">
        <w:rPr>
          <w:rFonts w:ascii="Tahoma" w:hAnsi="Tahoma" w:cs="Tahoma"/>
          <w:b w:val="0"/>
          <w:bCs w:val="0"/>
          <w:color w:val="000000" w:themeColor="text1"/>
          <w:sz w:val="20"/>
          <w:szCs w:val="20"/>
        </w:rPr>
        <w:t>Услуг</w:t>
      </w:r>
      <w:r w:rsidRPr="004B5AB3">
        <w:rPr>
          <w:rFonts w:ascii="Tahoma" w:hAnsi="Tahoma" w:cs="Tahoma"/>
          <w:b w:val="0"/>
          <w:bCs w:val="0"/>
          <w:color w:val="000000" w:themeColor="text1"/>
          <w:sz w:val="20"/>
          <w:szCs w:val="20"/>
        </w:rPr>
        <w:t xml:space="preserve">и, </w:t>
      </w:r>
      <w:r w:rsidR="004741E3" w:rsidRPr="004B5AB3">
        <w:rPr>
          <w:rFonts w:ascii="Tahoma" w:hAnsi="Tahoma" w:cs="Tahoma"/>
          <w:b w:val="0"/>
          <w:bCs w:val="0"/>
          <w:color w:val="000000" w:themeColor="text1"/>
          <w:sz w:val="20"/>
          <w:szCs w:val="20"/>
        </w:rPr>
        <w:t>оказанные</w:t>
      </w:r>
      <w:r w:rsidRPr="004B5AB3">
        <w:rPr>
          <w:rFonts w:ascii="Tahoma" w:hAnsi="Tahoma" w:cs="Tahoma"/>
          <w:b w:val="0"/>
          <w:bCs w:val="0"/>
          <w:color w:val="000000" w:themeColor="text1"/>
          <w:sz w:val="20"/>
          <w:szCs w:val="20"/>
        </w:rPr>
        <w:t xml:space="preserve"> </w:t>
      </w:r>
      <w:r w:rsidR="00DD4D09">
        <w:rPr>
          <w:rFonts w:ascii="Tahoma" w:hAnsi="Tahoma" w:cs="Tahoma"/>
          <w:b w:val="0"/>
          <w:bCs w:val="0"/>
          <w:color w:val="000000" w:themeColor="text1"/>
          <w:sz w:val="20"/>
          <w:szCs w:val="20"/>
        </w:rPr>
        <w:t>Оператором</w:t>
      </w:r>
      <w:r w:rsidRPr="004B5AB3">
        <w:rPr>
          <w:rFonts w:ascii="Tahoma" w:hAnsi="Tahoma" w:cs="Tahoma"/>
          <w:b w:val="0"/>
          <w:bCs w:val="0"/>
          <w:color w:val="000000" w:themeColor="text1"/>
          <w:sz w:val="20"/>
          <w:szCs w:val="20"/>
        </w:rPr>
        <w:t xml:space="preserve"> по Договору. </w:t>
      </w:r>
    </w:p>
    <w:p w14:paraId="49E95AE2" w14:textId="483E2ACB" w:rsidR="00E24200" w:rsidRPr="00E24200" w:rsidRDefault="0019212C" w:rsidP="00706284">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color w:val="auto"/>
          <w:sz w:val="20"/>
          <w:szCs w:val="20"/>
        </w:rPr>
      </w:pPr>
      <w:r w:rsidRPr="00E24200">
        <w:rPr>
          <w:rFonts w:ascii="Tahoma" w:hAnsi="Tahoma" w:cs="Tahoma"/>
          <w:b w:val="0"/>
          <w:bCs w:val="0"/>
          <w:color w:val="000000" w:themeColor="text1"/>
          <w:sz w:val="20"/>
          <w:szCs w:val="20"/>
        </w:rPr>
        <w:t xml:space="preserve">Если в период </w:t>
      </w:r>
      <w:r w:rsidR="0039418D" w:rsidRPr="00E24200">
        <w:rPr>
          <w:rFonts w:ascii="Tahoma" w:hAnsi="Tahoma" w:cs="Tahoma"/>
          <w:b w:val="0"/>
          <w:bCs w:val="0"/>
          <w:color w:val="000000" w:themeColor="text1"/>
          <w:sz w:val="20"/>
          <w:szCs w:val="20"/>
        </w:rPr>
        <w:t xml:space="preserve">использования </w:t>
      </w:r>
      <w:r w:rsidRPr="00E24200">
        <w:rPr>
          <w:rFonts w:ascii="Tahoma" w:hAnsi="Tahoma" w:cs="Tahoma"/>
          <w:b w:val="0"/>
          <w:bCs w:val="0"/>
          <w:color w:val="000000" w:themeColor="text1"/>
          <w:sz w:val="20"/>
          <w:szCs w:val="20"/>
        </w:rPr>
        <w:t xml:space="preserve">результатов оказанных </w:t>
      </w:r>
      <w:r w:rsidR="00DF488B" w:rsidRPr="00E24200">
        <w:rPr>
          <w:rFonts w:ascii="Tahoma" w:hAnsi="Tahoma" w:cs="Tahoma"/>
          <w:b w:val="0"/>
          <w:bCs w:val="0"/>
          <w:color w:val="000000" w:themeColor="text1"/>
          <w:sz w:val="20"/>
          <w:szCs w:val="20"/>
        </w:rPr>
        <w:t>Услуг</w:t>
      </w:r>
      <w:r w:rsidRPr="00E24200">
        <w:rPr>
          <w:rFonts w:ascii="Tahoma" w:hAnsi="Tahoma" w:cs="Tahoma"/>
          <w:b w:val="0"/>
          <w:bCs w:val="0"/>
          <w:color w:val="000000" w:themeColor="text1"/>
          <w:sz w:val="20"/>
          <w:szCs w:val="20"/>
        </w:rPr>
        <w:t xml:space="preserve"> обнаружатся </w:t>
      </w:r>
      <w:r w:rsidR="0039418D" w:rsidRPr="00E24200">
        <w:rPr>
          <w:rFonts w:ascii="Tahoma" w:hAnsi="Tahoma" w:cs="Tahoma"/>
          <w:b w:val="0"/>
          <w:bCs w:val="0"/>
          <w:color w:val="000000" w:themeColor="text1"/>
          <w:sz w:val="20"/>
          <w:szCs w:val="20"/>
        </w:rPr>
        <w:t>недостатки</w:t>
      </w:r>
      <w:r w:rsidR="00931D2E" w:rsidRPr="00E24200">
        <w:rPr>
          <w:rFonts w:ascii="Tahoma" w:hAnsi="Tahoma" w:cs="Tahoma"/>
          <w:b w:val="0"/>
          <w:bCs w:val="0"/>
          <w:color w:val="000000" w:themeColor="text1"/>
          <w:sz w:val="20"/>
          <w:szCs w:val="20"/>
        </w:rPr>
        <w:t xml:space="preserve"> (недоработки)</w:t>
      </w:r>
      <w:r w:rsidRPr="00E24200">
        <w:rPr>
          <w:rFonts w:ascii="Tahoma" w:hAnsi="Tahoma" w:cs="Tahoma"/>
          <w:b w:val="0"/>
          <w:bCs w:val="0"/>
          <w:color w:val="000000" w:themeColor="text1"/>
          <w:sz w:val="20"/>
          <w:szCs w:val="20"/>
        </w:rPr>
        <w:t>, препятствующие его нормально</w:t>
      </w:r>
      <w:r w:rsidR="0039418D" w:rsidRPr="00E24200">
        <w:rPr>
          <w:rFonts w:ascii="Tahoma" w:hAnsi="Tahoma" w:cs="Tahoma"/>
          <w:b w:val="0"/>
          <w:bCs w:val="0"/>
          <w:color w:val="000000" w:themeColor="text1"/>
          <w:sz w:val="20"/>
          <w:szCs w:val="20"/>
        </w:rPr>
        <w:t>му использованию</w:t>
      </w:r>
      <w:r w:rsidRPr="00E24200">
        <w:rPr>
          <w:rFonts w:ascii="Tahoma" w:hAnsi="Tahoma" w:cs="Tahoma"/>
          <w:b w:val="0"/>
          <w:bCs w:val="0"/>
          <w:color w:val="000000" w:themeColor="text1"/>
          <w:sz w:val="20"/>
          <w:szCs w:val="20"/>
        </w:rPr>
        <w:t xml:space="preserve">, то </w:t>
      </w:r>
      <w:r w:rsidR="00DD4D09" w:rsidRPr="00E24200">
        <w:rPr>
          <w:rFonts w:ascii="Tahoma" w:hAnsi="Tahoma" w:cs="Tahoma"/>
          <w:b w:val="0"/>
          <w:bCs w:val="0"/>
          <w:color w:val="000000" w:themeColor="text1"/>
          <w:sz w:val="20"/>
          <w:szCs w:val="20"/>
        </w:rPr>
        <w:t>Оператор</w:t>
      </w:r>
      <w:r w:rsidRPr="00E24200">
        <w:rPr>
          <w:rFonts w:ascii="Tahoma" w:hAnsi="Tahoma" w:cs="Tahoma"/>
          <w:b w:val="0"/>
          <w:bCs w:val="0"/>
          <w:color w:val="000000" w:themeColor="text1"/>
          <w:sz w:val="20"/>
          <w:szCs w:val="20"/>
        </w:rPr>
        <w:t xml:space="preserve"> обязан их устранить за свой счет и в установленные Заказчиком сроки.</w:t>
      </w:r>
    </w:p>
    <w:p w14:paraId="1850678C" w14:textId="77777777" w:rsidR="00931D2E" w:rsidRPr="00E24200" w:rsidRDefault="00FC37FD" w:rsidP="00706284">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color w:val="auto"/>
          <w:sz w:val="20"/>
          <w:szCs w:val="20"/>
        </w:rPr>
      </w:pPr>
      <w:r w:rsidRPr="00E2420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w:t>
      </w:r>
      <w:r w:rsidR="00064E15" w:rsidRPr="00E24200">
        <w:rPr>
          <w:rFonts w:ascii="Tahoma" w:hAnsi="Tahoma" w:cs="Tahoma"/>
          <w:b w:val="0"/>
          <w:color w:val="auto"/>
          <w:sz w:val="20"/>
          <w:szCs w:val="20"/>
        </w:rPr>
        <w:t xml:space="preserve">в том числе такие, </w:t>
      </w:r>
      <w:r w:rsidRPr="00E24200">
        <w:rPr>
          <w:rFonts w:ascii="Tahoma" w:hAnsi="Tahoma" w:cs="Tahoma"/>
          <w:b w:val="0"/>
          <w:color w:val="auto"/>
          <w:sz w:val="20"/>
          <w:szCs w:val="20"/>
        </w:rPr>
        <w:t xml:space="preserve">которые не могли быть установлены при обычном способе приемки (скрытые недостатки), которые были умышленно скрыты </w:t>
      </w:r>
      <w:r w:rsidR="00DD4D09" w:rsidRPr="00E24200">
        <w:rPr>
          <w:rFonts w:ascii="Tahoma" w:hAnsi="Tahoma" w:cs="Tahoma"/>
          <w:b w:val="0"/>
          <w:color w:val="auto"/>
          <w:sz w:val="20"/>
          <w:szCs w:val="20"/>
        </w:rPr>
        <w:t>Оператором</w:t>
      </w:r>
      <w:r w:rsidRPr="00E24200">
        <w:rPr>
          <w:rFonts w:ascii="Tahoma" w:hAnsi="Tahoma" w:cs="Tahoma"/>
          <w:b w:val="0"/>
          <w:color w:val="auto"/>
          <w:sz w:val="20"/>
          <w:szCs w:val="20"/>
        </w:rPr>
        <w:t xml:space="preserve">, обязан известить об этом </w:t>
      </w:r>
      <w:r w:rsidR="00DD4D09" w:rsidRPr="00E24200">
        <w:rPr>
          <w:rFonts w:ascii="Tahoma" w:hAnsi="Tahoma" w:cs="Tahoma"/>
          <w:b w:val="0"/>
          <w:color w:val="auto"/>
          <w:sz w:val="20"/>
          <w:szCs w:val="20"/>
        </w:rPr>
        <w:t>Оператора</w:t>
      </w:r>
      <w:r w:rsidRPr="00E24200">
        <w:rPr>
          <w:rFonts w:ascii="Tahoma" w:hAnsi="Tahoma" w:cs="Tahoma"/>
          <w:b w:val="0"/>
          <w:color w:val="auto"/>
          <w:sz w:val="20"/>
          <w:szCs w:val="20"/>
        </w:rPr>
        <w:t xml:space="preserve"> в течение </w:t>
      </w:r>
      <w:permStart w:id="800138920" w:edGrp="everyone"/>
      <w:r w:rsidRPr="00E24200">
        <w:rPr>
          <w:rFonts w:ascii="Tahoma" w:hAnsi="Tahoma" w:cs="Tahoma"/>
          <w:b w:val="0"/>
          <w:color w:val="auto"/>
          <w:sz w:val="20"/>
          <w:szCs w:val="20"/>
        </w:rPr>
        <w:t>3 (трех)</w:t>
      </w:r>
      <w:permEnd w:id="800138920"/>
      <w:r w:rsidRPr="00E24200">
        <w:rPr>
          <w:rFonts w:ascii="Tahoma" w:hAnsi="Tahoma" w:cs="Tahoma"/>
          <w:b w:val="0"/>
          <w:color w:val="auto"/>
          <w:sz w:val="20"/>
          <w:szCs w:val="20"/>
        </w:rPr>
        <w:t xml:space="preserve"> </w:t>
      </w:r>
      <w:r w:rsidR="00931D2E" w:rsidRPr="00E24200">
        <w:rPr>
          <w:rFonts w:ascii="Tahoma" w:hAnsi="Tahoma" w:cs="Tahoma"/>
          <w:b w:val="0"/>
          <w:color w:val="auto"/>
          <w:sz w:val="20"/>
          <w:szCs w:val="20"/>
        </w:rPr>
        <w:t xml:space="preserve">рабочих </w:t>
      </w:r>
      <w:r w:rsidRPr="00E24200">
        <w:rPr>
          <w:rFonts w:ascii="Tahoma" w:hAnsi="Tahoma" w:cs="Tahoma"/>
          <w:b w:val="0"/>
          <w:color w:val="auto"/>
          <w:sz w:val="20"/>
          <w:szCs w:val="20"/>
        </w:rPr>
        <w:t xml:space="preserve">дней после их обнаружения. </w:t>
      </w:r>
      <w:r w:rsidR="00DD4D09" w:rsidRPr="00E24200">
        <w:rPr>
          <w:rFonts w:ascii="Tahoma" w:hAnsi="Tahoma" w:cs="Tahoma"/>
          <w:b w:val="0"/>
          <w:color w:val="auto"/>
          <w:sz w:val="20"/>
          <w:szCs w:val="20"/>
        </w:rPr>
        <w:t>Оператор</w:t>
      </w:r>
      <w:r w:rsidRPr="00E24200">
        <w:rPr>
          <w:rFonts w:ascii="Tahoma" w:hAnsi="Tahoma" w:cs="Tahoma"/>
          <w:b w:val="0"/>
          <w:color w:val="auto"/>
          <w:sz w:val="20"/>
          <w:szCs w:val="20"/>
        </w:rPr>
        <w:t xml:space="preserve"> обязан за свой счет устранить указанные недостатки в течение </w:t>
      </w:r>
      <w:permStart w:id="1400330311" w:edGrp="everyone"/>
      <w:r w:rsidRPr="00E24200">
        <w:rPr>
          <w:rFonts w:ascii="Tahoma" w:hAnsi="Tahoma" w:cs="Tahoma"/>
          <w:b w:val="0"/>
          <w:color w:val="auto"/>
          <w:sz w:val="20"/>
          <w:szCs w:val="20"/>
        </w:rPr>
        <w:t>10 (десяти)</w:t>
      </w:r>
      <w:permEnd w:id="1400330311"/>
      <w:r w:rsidRPr="00E24200">
        <w:rPr>
          <w:rFonts w:ascii="Tahoma" w:hAnsi="Tahoma" w:cs="Tahoma"/>
          <w:b w:val="0"/>
          <w:color w:val="auto"/>
          <w:sz w:val="20"/>
          <w:szCs w:val="20"/>
        </w:rPr>
        <w:t xml:space="preserve"> дней</w:t>
      </w:r>
      <w:r w:rsidR="00931D2E" w:rsidRPr="00E24200">
        <w:rPr>
          <w:rFonts w:ascii="Tahoma" w:hAnsi="Tahoma" w:cs="Tahoma"/>
          <w:b w:val="0"/>
          <w:color w:val="auto"/>
          <w:sz w:val="20"/>
          <w:szCs w:val="20"/>
        </w:rPr>
        <w:t xml:space="preserve"> с момента получения Уведомления</w:t>
      </w:r>
      <w:r w:rsidRPr="00E24200">
        <w:rPr>
          <w:rFonts w:ascii="Tahoma" w:hAnsi="Tahoma" w:cs="Tahoma"/>
          <w:b w:val="0"/>
          <w:color w:val="auto"/>
          <w:sz w:val="20"/>
          <w:szCs w:val="20"/>
        </w:rPr>
        <w:t>.</w:t>
      </w:r>
    </w:p>
    <w:p w14:paraId="5FA1185C" w14:textId="77777777" w:rsidR="00931D2E" w:rsidRPr="004B5AB3" w:rsidRDefault="00931D2E" w:rsidP="004B5AB3">
      <w:pPr>
        <w:pStyle w:val="afffa"/>
        <w:widowControl w:val="0"/>
        <w:numPr>
          <w:ilvl w:val="1"/>
          <w:numId w:val="5"/>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14:paraId="42306B98" w14:textId="77777777" w:rsidR="00931D2E" w:rsidRPr="004B5AB3" w:rsidRDefault="00931D2E" w:rsidP="004B5AB3">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потребовать от </w:t>
      </w:r>
      <w:r w:rsidR="00DD4D09">
        <w:rPr>
          <w:rFonts w:ascii="Tahoma" w:hAnsi="Tahoma" w:cs="Tahoma"/>
          <w:szCs w:val="20"/>
        </w:rPr>
        <w:t>Оператора</w:t>
      </w:r>
      <w:r w:rsidRPr="004B5AB3">
        <w:rPr>
          <w:rFonts w:ascii="Tahoma" w:hAnsi="Tahoma" w:cs="Tahoma"/>
          <w:szCs w:val="20"/>
        </w:rPr>
        <w:t xml:space="preserve"> безвозмездного устранения недостатков;</w:t>
      </w:r>
    </w:p>
    <w:p w14:paraId="569C8ED1" w14:textId="77777777" w:rsidR="00931D2E" w:rsidRPr="004B5AB3" w:rsidRDefault="00931D2E" w:rsidP="004B5AB3">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потребовать от </w:t>
      </w:r>
      <w:r w:rsidR="00DD4D09">
        <w:rPr>
          <w:rFonts w:ascii="Tahoma" w:hAnsi="Tahoma" w:cs="Tahoma"/>
          <w:szCs w:val="20"/>
        </w:rPr>
        <w:t>Оператора</w:t>
      </w:r>
      <w:r w:rsidRPr="004B5AB3">
        <w:rPr>
          <w:rFonts w:ascii="Tahoma" w:hAnsi="Tahoma" w:cs="Tahoma"/>
          <w:szCs w:val="20"/>
        </w:rPr>
        <w:t xml:space="preserve"> соразмерного уменьшения Цены Услуг;</w:t>
      </w:r>
    </w:p>
    <w:p w14:paraId="4F1FD7A5" w14:textId="77777777" w:rsidR="00931D2E" w:rsidRPr="004B5AB3" w:rsidRDefault="00931D2E" w:rsidP="004B5AB3">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14:paraId="13A0A81D" w14:textId="77777777" w:rsidR="004B5AB3" w:rsidRDefault="002E601D" w:rsidP="002E601D">
      <w:pPr>
        <w:pStyle w:val="afffa"/>
        <w:numPr>
          <w:ilvl w:val="1"/>
          <w:numId w:val="5"/>
        </w:numPr>
        <w:tabs>
          <w:tab w:val="clear" w:pos="1866"/>
        </w:tabs>
        <w:spacing w:after="0" w:line="240" w:lineRule="auto"/>
        <w:jc w:val="both"/>
        <w:rPr>
          <w:rFonts w:ascii="Tahoma" w:hAnsi="Tahoma" w:cs="Tahoma"/>
          <w:szCs w:val="20"/>
        </w:rPr>
      </w:pPr>
      <w:permStart w:id="194787261" w:edGrp="everyone"/>
      <w:r w:rsidRPr="002E601D">
        <w:rPr>
          <w:rFonts w:ascii="Tahoma" w:hAnsi="Tahoma" w:cs="Tahoma"/>
          <w:szCs w:val="20"/>
        </w:rPr>
        <w:t>Гарантийный срок эксплуатации SIM-карт должен составлять не менее 16 лет с даты получения Заказчиком. В случае выхода из строя SIM-карт в указанный период Оператор обязан за свой счёт осуществить поставку SIM-карт для замены в течении 10 рабочих дней и компенсировать затраты Заказчика на выполнение работ по их замене в размере 350 рублей с НДС.</w:t>
      </w:r>
    </w:p>
    <w:p w14:paraId="155E2BD7" w14:textId="1B843550" w:rsidR="002E601D" w:rsidRDefault="002E601D" w:rsidP="002E601D">
      <w:pPr>
        <w:pStyle w:val="afffa"/>
        <w:numPr>
          <w:ilvl w:val="1"/>
          <w:numId w:val="5"/>
        </w:numPr>
        <w:tabs>
          <w:tab w:val="clear" w:pos="1866"/>
        </w:tabs>
        <w:spacing w:after="0" w:line="240" w:lineRule="auto"/>
        <w:jc w:val="both"/>
        <w:rPr>
          <w:rFonts w:ascii="Tahoma" w:hAnsi="Tahoma" w:cs="Tahoma"/>
          <w:szCs w:val="20"/>
        </w:rPr>
      </w:pPr>
      <w:r w:rsidRPr="00BD446A">
        <w:rPr>
          <w:rFonts w:ascii="Tahoma" w:eastAsia="Times New Roman" w:hAnsi="Tahoma" w:cs="Tahoma"/>
          <w:szCs w:val="20"/>
          <w:lang w:bidi="ru-RU"/>
        </w:rPr>
        <w:t xml:space="preserve">В случае обнаружения брака </w:t>
      </w:r>
      <w:r>
        <w:rPr>
          <w:rFonts w:ascii="Tahoma" w:eastAsia="Times New Roman" w:hAnsi="Tahoma" w:cs="Tahoma"/>
          <w:szCs w:val="20"/>
          <w:lang w:bidi="ru-RU"/>
        </w:rPr>
        <w:t>SIM-карт</w:t>
      </w:r>
      <w:r w:rsidRPr="00BD446A">
        <w:rPr>
          <w:rFonts w:ascii="Tahoma" w:eastAsia="Times New Roman" w:hAnsi="Tahoma" w:cs="Tahoma"/>
          <w:szCs w:val="20"/>
          <w:lang w:bidi="ru-RU"/>
        </w:rPr>
        <w:t xml:space="preserve"> (физический дефект SIM</w:t>
      </w:r>
      <w:r>
        <w:rPr>
          <w:rFonts w:ascii="Tahoma" w:eastAsia="Times New Roman" w:hAnsi="Tahoma" w:cs="Tahoma"/>
          <w:szCs w:val="20"/>
          <w:lang w:bidi="ru-RU"/>
        </w:rPr>
        <w:t xml:space="preserve"> (следы использования, деформация пластика, нарушение защитного слоя SIM-карты, окисление, следы коррозии, нарушение целостности и иные дефекты),</w:t>
      </w:r>
      <w:r w:rsidRPr="00BD446A">
        <w:rPr>
          <w:rFonts w:ascii="Tahoma" w:eastAsia="Times New Roman" w:hAnsi="Tahoma" w:cs="Tahoma"/>
          <w:szCs w:val="20"/>
          <w:lang w:bidi="ru-RU"/>
        </w:rPr>
        <w:t xml:space="preserve"> отсутствие регистрации </w:t>
      </w:r>
      <w:r w:rsidRPr="00BD446A">
        <w:rPr>
          <w:rFonts w:ascii="Tahoma" w:eastAsia="Times New Roman" w:hAnsi="Tahoma" w:cs="Tahoma"/>
          <w:szCs w:val="20"/>
          <w:lang w:val="en-US" w:bidi="ru-RU"/>
        </w:rPr>
        <w:t>SIM</w:t>
      </w:r>
      <w:r>
        <w:rPr>
          <w:rFonts w:ascii="Tahoma" w:eastAsia="Times New Roman" w:hAnsi="Tahoma" w:cs="Tahoma"/>
          <w:szCs w:val="20"/>
          <w:lang w:bidi="ru-RU"/>
        </w:rPr>
        <w:t>-карты</w:t>
      </w:r>
      <w:r w:rsidRPr="00BD446A">
        <w:rPr>
          <w:rFonts w:ascii="Tahoma" w:eastAsia="Times New Roman" w:hAnsi="Tahoma" w:cs="Tahoma"/>
          <w:szCs w:val="20"/>
          <w:lang w:bidi="ru-RU"/>
        </w:rPr>
        <w:t xml:space="preserve"> в сети, отсутствие маршрутизации передачи трафика </w:t>
      </w:r>
      <w:r w:rsidRPr="00BD446A">
        <w:rPr>
          <w:rFonts w:ascii="Tahoma" w:eastAsia="Times New Roman" w:hAnsi="Tahoma" w:cs="Tahoma"/>
          <w:szCs w:val="20"/>
          <w:lang w:val="en-US" w:bidi="ru-RU"/>
        </w:rPr>
        <w:t>SIM</w:t>
      </w:r>
      <w:r w:rsidRPr="00BD446A">
        <w:rPr>
          <w:rFonts w:ascii="Tahoma" w:eastAsia="Times New Roman" w:hAnsi="Tahoma" w:cs="Tahoma"/>
          <w:szCs w:val="20"/>
          <w:lang w:bidi="ru-RU"/>
        </w:rPr>
        <w:t xml:space="preserve">) Заказчиком оформляется акт возврата бракованных </w:t>
      </w:r>
      <w:r>
        <w:rPr>
          <w:rFonts w:ascii="Tahoma" w:eastAsia="Times New Roman" w:hAnsi="Tahoma" w:cs="Tahoma"/>
          <w:szCs w:val="20"/>
          <w:lang w:bidi="ru-RU"/>
        </w:rPr>
        <w:t>SIM-карт</w:t>
      </w:r>
      <w:r w:rsidRPr="00BD446A">
        <w:rPr>
          <w:rFonts w:ascii="Tahoma" w:eastAsia="Times New Roman" w:hAnsi="Tahoma" w:cs="Tahoma"/>
          <w:szCs w:val="20"/>
          <w:lang w:bidi="ru-RU"/>
        </w:rPr>
        <w:t xml:space="preserve"> Оператору по форме "Акт возврата </w:t>
      </w:r>
      <w:r>
        <w:rPr>
          <w:rFonts w:ascii="Tahoma" w:eastAsia="Times New Roman" w:hAnsi="Tahoma" w:cs="Tahoma"/>
          <w:szCs w:val="20"/>
          <w:lang w:bidi="ru-RU"/>
        </w:rPr>
        <w:t>SIM-карт</w:t>
      </w:r>
      <w:r w:rsidRPr="00BD446A">
        <w:rPr>
          <w:rFonts w:ascii="Tahoma" w:eastAsia="Times New Roman" w:hAnsi="Tahoma" w:cs="Tahoma"/>
          <w:szCs w:val="20"/>
          <w:lang w:bidi="ru-RU"/>
        </w:rPr>
        <w:t>" (</w:t>
      </w:r>
      <w:r>
        <w:rPr>
          <w:rFonts w:ascii="Tahoma" w:eastAsia="Times New Roman" w:hAnsi="Tahoma" w:cs="Tahoma"/>
          <w:szCs w:val="20"/>
          <w:lang w:bidi="ru-RU"/>
        </w:rPr>
        <w:t>П</w:t>
      </w:r>
      <w:r w:rsidRPr="00BD446A">
        <w:rPr>
          <w:rFonts w:ascii="Tahoma" w:eastAsia="Times New Roman" w:hAnsi="Tahoma" w:cs="Tahoma"/>
          <w:szCs w:val="20"/>
          <w:lang w:bidi="ru-RU"/>
        </w:rPr>
        <w:t>риложение №</w:t>
      </w:r>
      <w:r>
        <w:rPr>
          <w:rFonts w:ascii="Tahoma" w:eastAsia="Times New Roman" w:hAnsi="Tahoma" w:cs="Tahoma"/>
          <w:szCs w:val="20"/>
          <w:lang w:bidi="ru-RU"/>
        </w:rPr>
        <w:t>5 к настоящему Договору</w:t>
      </w:r>
      <w:r w:rsidRPr="00BD446A">
        <w:rPr>
          <w:rFonts w:ascii="Tahoma" w:eastAsia="Times New Roman" w:hAnsi="Tahoma" w:cs="Tahoma"/>
          <w:szCs w:val="20"/>
          <w:lang w:bidi="ru-RU"/>
        </w:rPr>
        <w:t xml:space="preserve">). Акт должен быть подписаны Оператором в течении 3 рабочих дней или предоставлен мотивированный отказ. В случае не предоставление мотивированного </w:t>
      </w:r>
      <w:r w:rsidRPr="00BD446A">
        <w:rPr>
          <w:rFonts w:ascii="Tahoma" w:eastAsia="Times New Roman" w:hAnsi="Tahoma" w:cs="Tahoma"/>
          <w:szCs w:val="20"/>
          <w:lang w:bidi="ru-RU"/>
        </w:rPr>
        <w:lastRenderedPageBreak/>
        <w:t xml:space="preserve">отказа в течении указанного срока Акт считается подписанным. После подписания акта Оператор должен удалить </w:t>
      </w:r>
      <w:r w:rsidRPr="00BD446A">
        <w:rPr>
          <w:rFonts w:ascii="Tahoma" w:eastAsia="Times New Roman" w:hAnsi="Tahoma" w:cs="Tahoma"/>
          <w:szCs w:val="20"/>
          <w:lang w:val="en-US" w:bidi="ru-RU"/>
        </w:rPr>
        <w:t>IICD</w:t>
      </w:r>
      <w:r w:rsidRPr="00BD446A">
        <w:rPr>
          <w:rFonts w:ascii="Tahoma" w:eastAsia="Times New Roman" w:hAnsi="Tahoma" w:cs="Tahoma"/>
          <w:szCs w:val="20"/>
          <w:lang w:bidi="ru-RU"/>
        </w:rPr>
        <w:t xml:space="preserve"> бракованных </w:t>
      </w:r>
      <w:r>
        <w:rPr>
          <w:rFonts w:ascii="Tahoma" w:eastAsia="Times New Roman" w:hAnsi="Tahoma" w:cs="Tahoma"/>
          <w:szCs w:val="20"/>
          <w:lang w:bidi="ru-RU"/>
        </w:rPr>
        <w:t>SIM-карт</w:t>
      </w:r>
      <w:r w:rsidRPr="00BD446A">
        <w:rPr>
          <w:rFonts w:ascii="Tahoma" w:eastAsia="Times New Roman" w:hAnsi="Tahoma" w:cs="Tahoma"/>
          <w:szCs w:val="20"/>
          <w:lang w:bidi="ru-RU"/>
        </w:rPr>
        <w:t xml:space="preserve"> с лицевых счетов договора. Также после подписания Акта "Акт возврата </w:t>
      </w:r>
      <w:r>
        <w:rPr>
          <w:rFonts w:ascii="Tahoma" w:eastAsia="Times New Roman" w:hAnsi="Tahoma" w:cs="Tahoma"/>
          <w:szCs w:val="20"/>
          <w:lang w:bidi="ru-RU"/>
        </w:rPr>
        <w:t>SIM-карт</w:t>
      </w:r>
      <w:r w:rsidRPr="00BD446A">
        <w:rPr>
          <w:rFonts w:ascii="Tahoma" w:eastAsia="Times New Roman" w:hAnsi="Tahoma" w:cs="Tahoma"/>
          <w:szCs w:val="20"/>
          <w:lang w:bidi="ru-RU"/>
        </w:rPr>
        <w:t xml:space="preserve">" Оператор обязан предоставить бесплатную замену бракованных </w:t>
      </w:r>
      <w:r>
        <w:rPr>
          <w:rFonts w:ascii="Tahoma" w:eastAsia="Times New Roman" w:hAnsi="Tahoma" w:cs="Tahoma"/>
          <w:szCs w:val="20"/>
          <w:lang w:bidi="ru-RU"/>
        </w:rPr>
        <w:t>SIM-карт</w:t>
      </w:r>
      <w:r w:rsidRPr="00BD446A">
        <w:rPr>
          <w:rFonts w:ascii="Tahoma" w:eastAsia="Times New Roman" w:hAnsi="Tahoma" w:cs="Tahoma"/>
          <w:szCs w:val="20"/>
          <w:lang w:bidi="ru-RU"/>
        </w:rPr>
        <w:t xml:space="preserve"> в течении 5 рабочих дней, что подтверждается актом приема-передачи </w:t>
      </w:r>
      <w:r>
        <w:rPr>
          <w:rFonts w:ascii="Tahoma" w:eastAsia="Times New Roman" w:hAnsi="Tahoma" w:cs="Tahoma"/>
          <w:szCs w:val="20"/>
          <w:lang w:bidi="ru-RU"/>
        </w:rPr>
        <w:t>SIM-карт</w:t>
      </w:r>
      <w:r w:rsidRPr="00BD446A">
        <w:rPr>
          <w:rFonts w:ascii="Tahoma" w:eastAsia="Times New Roman" w:hAnsi="Tahoma" w:cs="Tahoma"/>
          <w:szCs w:val="20"/>
          <w:lang w:bidi="ru-RU"/>
        </w:rPr>
        <w:t>.</w:t>
      </w:r>
    </w:p>
    <w:p w14:paraId="58C49FA3" w14:textId="77777777" w:rsidR="002E601D" w:rsidRPr="004B5AB3" w:rsidRDefault="002E601D" w:rsidP="002E601D">
      <w:pPr>
        <w:pStyle w:val="afffa"/>
        <w:spacing w:after="0" w:line="240" w:lineRule="auto"/>
        <w:ind w:left="0"/>
        <w:jc w:val="both"/>
        <w:rPr>
          <w:rFonts w:ascii="Tahoma" w:hAnsi="Tahoma" w:cs="Tahoma"/>
          <w:szCs w:val="20"/>
        </w:rPr>
      </w:pPr>
    </w:p>
    <w:permEnd w:id="194787261"/>
    <w:p w14:paraId="0A2D0377" w14:textId="77777777" w:rsidR="0019212C" w:rsidRPr="004B5AB3" w:rsidRDefault="0019212C" w:rsidP="004B5AB3">
      <w:pPr>
        <w:pStyle w:val="30"/>
        <w:keepNext w:val="0"/>
        <w:keepLines w:val="0"/>
        <w:widowControl w:val="0"/>
        <w:numPr>
          <w:ilvl w:val="0"/>
          <w:numId w:val="5"/>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14:paraId="7BEA9823" w14:textId="77777777"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w:t>
      </w:r>
      <w:r w:rsidR="00547EF0" w:rsidRPr="004B5AB3">
        <w:rPr>
          <w:rFonts w:ascii="Tahoma" w:hAnsi="Tahoma" w:cs="Tahoma"/>
          <w:szCs w:val="20"/>
        </w:rPr>
        <w:t>С</w:t>
      </w:r>
      <w:r w:rsidRPr="004B5AB3">
        <w:rPr>
          <w:rFonts w:ascii="Tahoma" w:hAnsi="Tahoma" w:cs="Tahoma"/>
          <w:szCs w:val="20"/>
        </w:rPr>
        <w:t>тороны несут ответственность в соответствии с действующим законодательством Р</w:t>
      </w:r>
      <w:r w:rsidR="005E1737" w:rsidRPr="004B5AB3">
        <w:rPr>
          <w:rFonts w:ascii="Tahoma" w:hAnsi="Tahoma" w:cs="Tahoma"/>
          <w:szCs w:val="20"/>
        </w:rPr>
        <w:t xml:space="preserve">оссийской </w:t>
      </w:r>
      <w:r w:rsidRPr="004B5AB3">
        <w:rPr>
          <w:rFonts w:ascii="Tahoma" w:hAnsi="Tahoma" w:cs="Tahoma"/>
          <w:szCs w:val="20"/>
        </w:rPr>
        <w:t>Ф</w:t>
      </w:r>
      <w:r w:rsidR="005E1737" w:rsidRPr="004B5AB3">
        <w:rPr>
          <w:rFonts w:ascii="Tahoma" w:hAnsi="Tahoma" w:cs="Tahoma"/>
          <w:szCs w:val="20"/>
        </w:rPr>
        <w:t>едерации</w:t>
      </w:r>
      <w:r w:rsidRPr="004B5AB3">
        <w:rPr>
          <w:rFonts w:ascii="Tahoma" w:hAnsi="Tahoma" w:cs="Tahoma"/>
          <w:szCs w:val="20"/>
        </w:rPr>
        <w:t xml:space="preserve">. </w:t>
      </w:r>
    </w:p>
    <w:p w14:paraId="71DB617C" w14:textId="77777777" w:rsidR="0069558B" w:rsidRPr="004B5AB3" w:rsidRDefault="0069558B" w:rsidP="004B5AB3">
      <w:pPr>
        <w:pStyle w:val="afffa"/>
        <w:numPr>
          <w:ilvl w:val="1"/>
          <w:numId w:val="5"/>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0837CC1C" w14:textId="77777777" w:rsidR="00505789" w:rsidRPr="004B5AB3" w:rsidRDefault="00505789" w:rsidP="004B5AB3">
      <w:pPr>
        <w:pStyle w:val="afffa"/>
        <w:numPr>
          <w:ilvl w:val="1"/>
          <w:numId w:val="5"/>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5F9DFD9A" w14:textId="77777777" w:rsidR="0069558B" w:rsidRPr="004B5AB3" w:rsidRDefault="00505789" w:rsidP="004B5AB3">
      <w:pPr>
        <w:pStyle w:val="afffa"/>
        <w:numPr>
          <w:ilvl w:val="1"/>
          <w:numId w:val="5"/>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4B16D5F6" w14:textId="77777777" w:rsidR="000713CA" w:rsidRPr="004B5AB3" w:rsidRDefault="000713CA" w:rsidP="004B5AB3">
      <w:pPr>
        <w:pStyle w:val="afffa"/>
        <w:numPr>
          <w:ilvl w:val="1"/>
          <w:numId w:val="5"/>
        </w:numPr>
        <w:tabs>
          <w:tab w:val="clear" w:pos="1866"/>
        </w:tabs>
        <w:spacing w:after="0" w:line="240" w:lineRule="auto"/>
        <w:jc w:val="both"/>
        <w:rPr>
          <w:rFonts w:ascii="Tahoma" w:eastAsia="Times New Roman" w:hAnsi="Tahoma" w:cs="Tahoma"/>
          <w:iCs/>
          <w:szCs w:val="20"/>
        </w:rPr>
      </w:pPr>
      <w:r w:rsidRPr="004B5AB3">
        <w:rPr>
          <w:rFonts w:ascii="Tahoma" w:eastAsia="Times New Roman" w:hAnsi="Tahoma" w:cs="Tahoma"/>
          <w:iCs/>
          <w:szCs w:val="20"/>
        </w:rPr>
        <w:t>За нар</w:t>
      </w:r>
      <w:r w:rsidR="00FC415F" w:rsidRPr="004B5AB3">
        <w:rPr>
          <w:rFonts w:ascii="Tahoma" w:eastAsia="Times New Roman" w:hAnsi="Tahoma" w:cs="Tahoma"/>
          <w:iCs/>
          <w:szCs w:val="20"/>
        </w:rPr>
        <w:t xml:space="preserve">ушение сроков оплаты оказанных </w:t>
      </w:r>
      <w:r w:rsidRPr="004B5AB3">
        <w:rPr>
          <w:rFonts w:ascii="Tahoma" w:eastAsia="Times New Roman" w:hAnsi="Tahoma" w:cs="Tahoma"/>
          <w:iCs/>
          <w:szCs w:val="20"/>
        </w:rPr>
        <w:t xml:space="preserve">и принятых Услуг более чем на 30 (Тридцать) дней, Заказчик обязан выплатить </w:t>
      </w:r>
      <w:r w:rsidR="00DD4D09">
        <w:rPr>
          <w:rFonts w:ascii="Tahoma" w:eastAsia="Times New Roman" w:hAnsi="Tahoma" w:cs="Tahoma"/>
          <w:iCs/>
          <w:szCs w:val="20"/>
        </w:rPr>
        <w:t>Оператору</w:t>
      </w:r>
      <w:r w:rsidRPr="004B5AB3">
        <w:rPr>
          <w:rFonts w:ascii="Tahoma" w:eastAsia="Times New Roman" w:hAnsi="Tahoma" w:cs="Tahoma"/>
          <w:iCs/>
          <w:szCs w:val="20"/>
        </w:rPr>
        <w:t xml:space="preserve">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w:t>
      </w:r>
      <w:permStart w:id="1086071037" w:edGrp="everyone"/>
      <w:r w:rsidRPr="004B5AB3">
        <w:rPr>
          <w:rFonts w:ascii="Tahoma" w:eastAsia="Times New Roman" w:hAnsi="Tahoma" w:cs="Tahoma"/>
          <w:iCs/>
          <w:szCs w:val="20"/>
        </w:rPr>
        <w:t xml:space="preserve">но не более 5 % (пяти процентов) от </w:t>
      </w:r>
      <w:r w:rsidR="0069558B" w:rsidRPr="004B5AB3">
        <w:rPr>
          <w:rFonts w:ascii="Tahoma" w:eastAsia="Times New Roman" w:hAnsi="Tahoma" w:cs="Tahoma"/>
          <w:iCs/>
          <w:szCs w:val="20"/>
        </w:rPr>
        <w:t>Цены Услуг</w:t>
      </w:r>
      <w:r w:rsidRPr="004B5AB3">
        <w:rPr>
          <w:rFonts w:ascii="Tahoma" w:eastAsia="Times New Roman" w:hAnsi="Tahoma" w:cs="Tahoma"/>
          <w:iCs/>
          <w:szCs w:val="20"/>
        </w:rPr>
        <w:t xml:space="preserve">. </w:t>
      </w:r>
      <w:permEnd w:id="1086071037"/>
      <w:r w:rsidRPr="004B5AB3">
        <w:rPr>
          <w:rFonts w:ascii="Tahoma" w:eastAsia="Times New Roman" w:hAnsi="Tahoma" w:cs="Tahoma"/>
          <w:iCs/>
          <w:szCs w:val="20"/>
        </w:rPr>
        <w:t>Указанное положение не применяется к просрочке выплаты авансовы</w:t>
      </w:r>
      <w:r w:rsidR="002F5BEC">
        <w:rPr>
          <w:rFonts w:ascii="Tahoma" w:eastAsia="Times New Roman" w:hAnsi="Tahoma" w:cs="Tahoma"/>
          <w:iCs/>
          <w:szCs w:val="20"/>
        </w:rPr>
        <w:t>х платежей. Проценты рассчитываю</w:t>
      </w:r>
      <w:r w:rsidRPr="004B5AB3">
        <w:rPr>
          <w:rFonts w:ascii="Tahoma" w:eastAsia="Times New Roman" w:hAnsi="Tahoma" w:cs="Tahoma"/>
          <w:iCs/>
          <w:szCs w:val="20"/>
        </w:rPr>
        <w:t xml:space="preserve">тся по формуле простых процентов с </w:t>
      </w:r>
      <w:r w:rsidR="002F5BEC">
        <w:rPr>
          <w:rFonts w:ascii="Tahoma" w:eastAsia="Times New Roman" w:hAnsi="Tahoma" w:cs="Tahoma"/>
          <w:iCs/>
          <w:szCs w:val="20"/>
        </w:rPr>
        <w:t>31 (тридцать первого) дня просрочки платежа</w:t>
      </w:r>
      <w:r w:rsidRPr="004B5AB3">
        <w:rPr>
          <w:rFonts w:ascii="Tahoma" w:eastAsia="Times New Roman" w:hAnsi="Tahoma" w:cs="Tahoma"/>
          <w:iCs/>
          <w:szCs w:val="20"/>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w:t>
      </w:r>
      <w:r w:rsidR="002C2FB8" w:rsidRPr="004B5AB3">
        <w:rPr>
          <w:rFonts w:ascii="Tahoma" w:eastAsia="Times New Roman" w:hAnsi="Tahoma" w:cs="Tahoma"/>
          <w:iCs/>
          <w:szCs w:val="20"/>
        </w:rPr>
        <w:t>ыми или незаконными актами государственных о</w:t>
      </w:r>
      <w:r w:rsidRPr="004B5AB3">
        <w:rPr>
          <w:rFonts w:ascii="Tahoma" w:eastAsia="Times New Roman" w:hAnsi="Tahoma" w:cs="Tahoma"/>
          <w:iCs/>
          <w:szCs w:val="20"/>
        </w:rPr>
        <w:t>рганов, и случаи сбоев в банковской системе, Заказчик освобождается от обязательств по уплате неустойки.</w:t>
      </w:r>
    </w:p>
    <w:p w14:paraId="461B101D" w14:textId="77777777" w:rsidR="00DD0379" w:rsidRPr="004B5AB3" w:rsidRDefault="00DD0379" w:rsidP="004B5AB3">
      <w:pPr>
        <w:pStyle w:val="ConsPlusNormal"/>
        <w:numPr>
          <w:ilvl w:val="1"/>
          <w:numId w:val="5"/>
        </w:numPr>
        <w:tabs>
          <w:tab w:val="clear" w:pos="1866"/>
          <w:tab w:val="num" w:pos="851"/>
        </w:tabs>
        <w:jc w:val="both"/>
        <w:rPr>
          <w:i w:val="0"/>
        </w:rPr>
      </w:pPr>
      <w:r w:rsidRPr="004B5AB3">
        <w:rPr>
          <w:i w:val="0"/>
        </w:rPr>
        <w:t xml:space="preserve">Заказчик не несет перед </w:t>
      </w:r>
      <w:r w:rsidR="00DD4D09">
        <w:rPr>
          <w:i w:val="0"/>
        </w:rPr>
        <w:t>Оператором</w:t>
      </w:r>
      <w:r w:rsidRPr="004B5AB3">
        <w:rPr>
          <w:i w:val="0"/>
        </w:rPr>
        <w:t xml:space="preserve"> ответственность за упущенную выгоду.</w:t>
      </w:r>
    </w:p>
    <w:p w14:paraId="174608E5" w14:textId="77777777" w:rsidR="0019212C" w:rsidRPr="00056240" w:rsidRDefault="00DD4D09"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2" w:name="_Ref325972312"/>
      <w:r w:rsidRPr="00056240">
        <w:rPr>
          <w:rFonts w:ascii="Tahoma" w:hAnsi="Tahoma" w:cs="Tahoma"/>
          <w:szCs w:val="20"/>
        </w:rPr>
        <w:t>Оператор</w:t>
      </w:r>
      <w:r w:rsidR="0019212C" w:rsidRPr="00056240">
        <w:rPr>
          <w:rFonts w:ascii="Tahoma" w:hAnsi="Tahoma" w:cs="Tahoma"/>
          <w:szCs w:val="20"/>
        </w:rPr>
        <w:t xml:space="preserve"> при нарушении договорных обязательств уплачивает Заказчику:</w:t>
      </w:r>
      <w:bookmarkEnd w:id="2"/>
    </w:p>
    <w:p w14:paraId="74D0034B" w14:textId="77777777" w:rsidR="005E1737" w:rsidRPr="00056240" w:rsidRDefault="00056240" w:rsidP="00725B0D">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permStart w:id="823991048" w:edGrp="everyone"/>
      <w:r w:rsidRPr="00AA2B0F">
        <w:rPr>
          <w:rFonts w:ascii="Tahoma" w:eastAsia="Times New Roman" w:hAnsi="Tahoma" w:cs="Tahoma"/>
          <w:szCs w:val="20"/>
          <w:lang w:bidi="ru-RU"/>
        </w:rPr>
        <w:t xml:space="preserve">В </w:t>
      </w:r>
      <w:r w:rsidRPr="00F63A68">
        <w:rPr>
          <w:rFonts w:ascii="Tahoma" w:eastAsia="Times New Roman" w:hAnsi="Tahoma" w:cs="Tahoma"/>
          <w:szCs w:val="20"/>
          <w:lang w:bidi="ru-RU"/>
        </w:rPr>
        <w:t>случае нарушения сроков организации проводных/</w:t>
      </w:r>
      <w:r w:rsidRPr="00F63A68">
        <w:rPr>
          <w:rFonts w:ascii="Tahoma" w:eastAsia="Times New Roman" w:hAnsi="Tahoma" w:cs="Tahoma"/>
          <w:szCs w:val="20"/>
          <w:lang w:val="en-US" w:bidi="ru-RU"/>
        </w:rPr>
        <w:t>VPN</w:t>
      </w:r>
      <w:r w:rsidRPr="00F63A68">
        <w:rPr>
          <w:rFonts w:ascii="Tahoma" w:eastAsia="Times New Roman" w:hAnsi="Tahoma" w:cs="Tahoma"/>
          <w:szCs w:val="20"/>
          <w:lang w:bidi="ru-RU"/>
        </w:rPr>
        <w:t xml:space="preserve"> каналов </w:t>
      </w:r>
      <w:r w:rsidR="00E00E40">
        <w:rPr>
          <w:rFonts w:ascii="Tahoma" w:eastAsia="Times New Roman" w:hAnsi="Tahoma" w:cs="Tahoma"/>
          <w:szCs w:val="20"/>
          <w:lang w:bidi="ru-RU"/>
        </w:rPr>
        <w:t xml:space="preserve">Оператор уплачивает Заказчику </w:t>
      </w:r>
      <w:r w:rsidR="00A8063F">
        <w:rPr>
          <w:rFonts w:ascii="Tahoma" w:eastAsia="Times New Roman" w:hAnsi="Tahoma" w:cs="Tahoma"/>
          <w:szCs w:val="20"/>
          <w:lang w:bidi="ru-RU"/>
        </w:rPr>
        <w:t>штраф</w:t>
      </w:r>
      <w:r w:rsidRPr="00BD446A">
        <w:rPr>
          <w:rFonts w:ascii="Tahoma" w:eastAsia="Times New Roman" w:hAnsi="Tahoma" w:cs="Tahoma"/>
          <w:szCs w:val="20"/>
          <w:lang w:bidi="ru-RU"/>
        </w:rPr>
        <w:t xml:space="preserve"> в размере 1</w:t>
      </w:r>
      <w:r>
        <w:rPr>
          <w:rFonts w:ascii="Tahoma" w:eastAsia="Times New Roman" w:hAnsi="Tahoma" w:cs="Tahoma"/>
          <w:szCs w:val="20"/>
          <w:lang w:bidi="ru-RU"/>
        </w:rPr>
        <w:t>0</w:t>
      </w:r>
      <w:r w:rsidRPr="00BD446A">
        <w:rPr>
          <w:rFonts w:ascii="Tahoma" w:eastAsia="Times New Roman" w:hAnsi="Tahoma" w:cs="Tahoma"/>
          <w:szCs w:val="20"/>
          <w:lang w:bidi="ru-RU"/>
        </w:rPr>
        <w:t>% от ежемесячной стоимости услуги обеспечения соответствующего канала за каждый день просрочки</w:t>
      </w:r>
      <w:r w:rsidR="00EC3DA6">
        <w:rPr>
          <w:rFonts w:ascii="Tahoma" w:eastAsia="Times New Roman" w:hAnsi="Tahoma" w:cs="Tahoma"/>
          <w:szCs w:val="20"/>
          <w:lang w:bidi="ru-RU"/>
        </w:rPr>
        <w:t>;</w:t>
      </w:r>
    </w:p>
    <w:p w14:paraId="6B1B46BC" w14:textId="77777777" w:rsidR="00E00E40" w:rsidRPr="00E00E40" w:rsidRDefault="00E00E40" w:rsidP="004B5AB3">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permStart w:id="294284618" w:edGrp="everyone"/>
      <w:permEnd w:id="823991048"/>
      <w:r w:rsidRPr="00BD446A">
        <w:rPr>
          <w:rFonts w:ascii="Tahoma" w:eastAsia="Times New Roman" w:hAnsi="Tahoma" w:cs="Tahoma"/>
          <w:szCs w:val="20"/>
          <w:lang w:bidi="ru-RU"/>
        </w:rPr>
        <w:t xml:space="preserve">В случае нарушения сроков поставки </w:t>
      </w:r>
      <w:r>
        <w:rPr>
          <w:rFonts w:ascii="Tahoma" w:eastAsia="Times New Roman" w:hAnsi="Tahoma" w:cs="Tahoma"/>
          <w:szCs w:val="20"/>
          <w:lang w:val="en-US" w:bidi="ru-RU"/>
        </w:rPr>
        <w:t>SIM</w:t>
      </w:r>
      <w:r w:rsidRPr="00E00E40">
        <w:rPr>
          <w:rFonts w:ascii="Tahoma" w:eastAsia="Times New Roman" w:hAnsi="Tahoma" w:cs="Tahoma"/>
          <w:szCs w:val="20"/>
          <w:lang w:bidi="ru-RU"/>
        </w:rPr>
        <w:t>-</w:t>
      </w:r>
      <w:r w:rsidRPr="00BD446A">
        <w:rPr>
          <w:rFonts w:ascii="Tahoma" w:eastAsia="Times New Roman" w:hAnsi="Tahoma" w:cs="Tahoma"/>
          <w:szCs w:val="20"/>
          <w:lang w:bidi="ru-RU"/>
        </w:rPr>
        <w:t xml:space="preserve">карт </w:t>
      </w:r>
      <w:r w:rsidRPr="00056240">
        <w:rPr>
          <w:rFonts w:ascii="Tahoma" w:hAnsi="Tahoma" w:cs="Tahoma"/>
          <w:szCs w:val="20"/>
        </w:rPr>
        <w:t>Оператор уплачивает</w:t>
      </w:r>
      <w:r>
        <w:rPr>
          <w:rFonts w:ascii="Tahoma" w:hAnsi="Tahoma" w:cs="Tahoma"/>
          <w:szCs w:val="20"/>
        </w:rPr>
        <w:t xml:space="preserve"> Заказчику пеню, которая</w:t>
      </w:r>
      <w:r w:rsidRPr="004F2714">
        <w:rPr>
          <w:rFonts w:ascii="Tahoma" w:eastAsia="Times New Roman" w:hAnsi="Tahoma" w:cs="Tahoma"/>
          <w:szCs w:val="20"/>
          <w:lang w:bidi="ru-RU"/>
        </w:rPr>
        <w:t xml:space="preserve"> </w:t>
      </w:r>
      <w:r>
        <w:rPr>
          <w:rFonts w:ascii="Tahoma" w:eastAsia="Times New Roman" w:hAnsi="Tahoma" w:cs="Tahoma"/>
          <w:szCs w:val="20"/>
          <w:lang w:bidi="ru-RU"/>
        </w:rPr>
        <w:t xml:space="preserve">рассчитывается по каждой просроченной СИМ карте как 10% от стоимости пластика плюс 10% стоимости ежемесячной абонентской платы по соответствующей СИМ карты за каждый день просрочки срока поставки </w:t>
      </w:r>
      <w:r>
        <w:rPr>
          <w:rFonts w:ascii="Tahoma" w:eastAsia="Times New Roman" w:hAnsi="Tahoma" w:cs="Tahoma"/>
          <w:szCs w:val="20"/>
          <w:lang w:val="en-US" w:bidi="ru-RU"/>
        </w:rPr>
        <w:t>SIM</w:t>
      </w:r>
      <w:r w:rsidRPr="00E00E40">
        <w:rPr>
          <w:rFonts w:ascii="Tahoma" w:eastAsia="Times New Roman" w:hAnsi="Tahoma" w:cs="Tahoma"/>
          <w:szCs w:val="20"/>
          <w:lang w:bidi="ru-RU"/>
        </w:rPr>
        <w:t>-</w:t>
      </w:r>
      <w:r>
        <w:rPr>
          <w:rFonts w:ascii="Tahoma" w:eastAsia="Times New Roman" w:hAnsi="Tahoma" w:cs="Tahoma"/>
          <w:szCs w:val="20"/>
          <w:lang w:bidi="ru-RU"/>
        </w:rPr>
        <w:t>карт;</w:t>
      </w:r>
    </w:p>
    <w:p w14:paraId="1075891E" w14:textId="77777777" w:rsidR="00E00E40" w:rsidRPr="00E00E40" w:rsidRDefault="00E00E40" w:rsidP="004B5AB3">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BD446A">
        <w:rPr>
          <w:rFonts w:ascii="Tahoma" w:eastAsia="Times New Roman" w:hAnsi="Tahoma" w:cs="Tahoma"/>
          <w:szCs w:val="20"/>
          <w:lang w:bidi="ru-RU"/>
        </w:rPr>
        <w:t xml:space="preserve">В случае нарушения сроков замены бракованных </w:t>
      </w:r>
      <w:r>
        <w:rPr>
          <w:rFonts w:ascii="Tahoma" w:eastAsia="Times New Roman" w:hAnsi="Tahoma" w:cs="Tahoma"/>
          <w:szCs w:val="20"/>
          <w:lang w:val="en-US" w:bidi="ru-RU"/>
        </w:rPr>
        <w:t>SIM</w:t>
      </w:r>
      <w:r w:rsidRPr="00E00E40">
        <w:rPr>
          <w:rFonts w:ascii="Tahoma" w:eastAsia="Times New Roman" w:hAnsi="Tahoma" w:cs="Tahoma"/>
          <w:szCs w:val="20"/>
          <w:lang w:bidi="ru-RU"/>
        </w:rPr>
        <w:t>-</w:t>
      </w:r>
      <w:r w:rsidRPr="00BD446A">
        <w:rPr>
          <w:rFonts w:ascii="Tahoma" w:eastAsia="Times New Roman" w:hAnsi="Tahoma" w:cs="Tahoma"/>
          <w:szCs w:val="20"/>
          <w:lang w:bidi="ru-RU"/>
        </w:rPr>
        <w:t xml:space="preserve">карт </w:t>
      </w:r>
      <w:r w:rsidRPr="00056240">
        <w:rPr>
          <w:rFonts w:ascii="Tahoma" w:hAnsi="Tahoma" w:cs="Tahoma"/>
          <w:szCs w:val="20"/>
        </w:rPr>
        <w:t>Оператор уплачивает</w:t>
      </w:r>
      <w:r>
        <w:rPr>
          <w:rFonts w:ascii="Tahoma" w:hAnsi="Tahoma" w:cs="Tahoma"/>
          <w:szCs w:val="20"/>
        </w:rPr>
        <w:t xml:space="preserve"> Заказчику </w:t>
      </w:r>
      <w:r w:rsidR="00A8063F">
        <w:rPr>
          <w:rFonts w:ascii="Tahoma" w:hAnsi="Tahoma" w:cs="Tahoma"/>
          <w:szCs w:val="20"/>
        </w:rPr>
        <w:t>штраф</w:t>
      </w:r>
      <w:r>
        <w:rPr>
          <w:rFonts w:ascii="Tahoma" w:hAnsi="Tahoma" w:cs="Tahoma"/>
          <w:szCs w:val="20"/>
        </w:rPr>
        <w:t>, котор</w:t>
      </w:r>
      <w:r w:rsidR="00A8063F">
        <w:rPr>
          <w:rFonts w:ascii="Tahoma" w:hAnsi="Tahoma" w:cs="Tahoma"/>
          <w:szCs w:val="20"/>
        </w:rPr>
        <w:t>ый</w:t>
      </w:r>
      <w:r w:rsidRPr="004F2714">
        <w:rPr>
          <w:rFonts w:ascii="Tahoma" w:eastAsia="Times New Roman" w:hAnsi="Tahoma" w:cs="Tahoma"/>
          <w:szCs w:val="20"/>
          <w:lang w:bidi="ru-RU"/>
        </w:rPr>
        <w:t xml:space="preserve"> </w:t>
      </w:r>
      <w:r w:rsidRPr="00060159">
        <w:rPr>
          <w:rFonts w:ascii="Tahoma" w:eastAsia="Times New Roman" w:hAnsi="Tahoma" w:cs="Tahoma"/>
          <w:szCs w:val="20"/>
          <w:lang w:bidi="ru-RU"/>
        </w:rPr>
        <w:t xml:space="preserve">рассчитывается по каждой просроченной СИМ карте как 10% от стоимости пластика плюс 10% стоимости ежемесячной абонентской платы по соответствующей СИМ карты за каждый день просрочки срока </w:t>
      </w:r>
      <w:r>
        <w:rPr>
          <w:rFonts w:ascii="Tahoma" w:eastAsia="Times New Roman" w:hAnsi="Tahoma" w:cs="Tahoma"/>
          <w:szCs w:val="20"/>
          <w:lang w:bidi="ru-RU"/>
        </w:rPr>
        <w:t>замены</w:t>
      </w:r>
      <w:r w:rsidRPr="00060159">
        <w:rPr>
          <w:rFonts w:ascii="Tahoma" w:eastAsia="Times New Roman" w:hAnsi="Tahoma" w:cs="Tahoma"/>
          <w:szCs w:val="20"/>
          <w:lang w:bidi="ru-RU"/>
        </w:rPr>
        <w:t xml:space="preserve"> СИМ карт</w:t>
      </w:r>
      <w:r>
        <w:rPr>
          <w:rFonts w:ascii="Tahoma" w:eastAsia="Times New Roman" w:hAnsi="Tahoma" w:cs="Tahoma"/>
          <w:szCs w:val="20"/>
          <w:lang w:bidi="ru-RU"/>
        </w:rPr>
        <w:t>ы</w:t>
      </w:r>
      <w:r w:rsidRPr="00BD446A">
        <w:rPr>
          <w:rFonts w:ascii="Tahoma" w:eastAsia="Times New Roman" w:hAnsi="Tahoma" w:cs="Tahoma"/>
          <w:szCs w:val="20"/>
          <w:lang w:bidi="ru-RU"/>
        </w:rPr>
        <w:t>;</w:t>
      </w:r>
    </w:p>
    <w:p w14:paraId="081A1041" w14:textId="77777777" w:rsidR="00E00E40" w:rsidRDefault="00E00E40" w:rsidP="004B5AB3">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BD446A">
        <w:rPr>
          <w:rFonts w:ascii="Tahoma" w:eastAsia="Times New Roman" w:hAnsi="Tahoma" w:cs="Tahoma"/>
          <w:szCs w:val="20"/>
          <w:lang w:bidi="ru-RU"/>
        </w:rPr>
        <w:t>В случае невозможности обеспечения полного покрытия, предусмотренного договором</w:t>
      </w:r>
      <w:r>
        <w:rPr>
          <w:rFonts w:ascii="Tahoma" w:eastAsia="Times New Roman" w:hAnsi="Tahoma" w:cs="Tahoma"/>
          <w:szCs w:val="20"/>
          <w:lang w:bidi="ru-RU"/>
        </w:rPr>
        <w:t xml:space="preserve"> </w:t>
      </w:r>
      <w:r w:rsidRPr="00056240">
        <w:rPr>
          <w:rFonts w:ascii="Tahoma" w:hAnsi="Tahoma" w:cs="Tahoma"/>
          <w:szCs w:val="20"/>
        </w:rPr>
        <w:t>Оператор уплачивает</w:t>
      </w:r>
      <w:r>
        <w:rPr>
          <w:rFonts w:ascii="Tahoma" w:hAnsi="Tahoma" w:cs="Tahoma"/>
          <w:szCs w:val="20"/>
        </w:rPr>
        <w:t xml:space="preserve"> Заказчику</w:t>
      </w:r>
      <w:r w:rsidRPr="00056240">
        <w:rPr>
          <w:rFonts w:ascii="Tahoma" w:hAnsi="Tahoma" w:cs="Tahoma"/>
          <w:szCs w:val="20"/>
        </w:rPr>
        <w:t xml:space="preserve"> </w:t>
      </w:r>
      <w:r w:rsidR="00A8063F">
        <w:rPr>
          <w:rFonts w:ascii="Tahoma" w:hAnsi="Tahoma" w:cs="Tahoma"/>
          <w:szCs w:val="20"/>
        </w:rPr>
        <w:t>штраф</w:t>
      </w:r>
      <w:r w:rsidRPr="00BD446A">
        <w:rPr>
          <w:rFonts w:ascii="Tahoma" w:eastAsia="Times New Roman" w:hAnsi="Tahoma" w:cs="Tahoma"/>
          <w:szCs w:val="20"/>
          <w:lang w:bidi="ru-RU"/>
        </w:rPr>
        <w:t xml:space="preserve"> </w:t>
      </w:r>
      <w:r>
        <w:rPr>
          <w:rFonts w:ascii="Tahoma" w:eastAsia="Times New Roman" w:hAnsi="Tahoma" w:cs="Tahoma"/>
          <w:szCs w:val="20"/>
          <w:lang w:bidi="ru-RU"/>
        </w:rPr>
        <w:t xml:space="preserve">в размере 20% от </w:t>
      </w:r>
      <w:r w:rsidRPr="00BD446A">
        <w:rPr>
          <w:rFonts w:ascii="Tahoma" w:eastAsia="Times New Roman" w:hAnsi="Tahoma" w:cs="Tahoma"/>
          <w:szCs w:val="20"/>
          <w:lang w:bidi="ru-RU"/>
        </w:rPr>
        <w:t>стоимост</w:t>
      </w:r>
      <w:r>
        <w:rPr>
          <w:rFonts w:ascii="Tahoma" w:eastAsia="Times New Roman" w:hAnsi="Tahoma" w:cs="Tahoma"/>
          <w:szCs w:val="20"/>
          <w:lang w:bidi="ru-RU"/>
        </w:rPr>
        <w:t>и</w:t>
      </w:r>
      <w:r w:rsidRPr="00BD446A">
        <w:rPr>
          <w:rFonts w:ascii="Tahoma" w:eastAsia="Times New Roman" w:hAnsi="Tahoma" w:cs="Tahoma"/>
          <w:szCs w:val="20"/>
          <w:lang w:bidi="ru-RU"/>
        </w:rPr>
        <w:t xml:space="preserve"> всех оказываемых услуг по договору на период до обеспечения полного покрытия на всех объектах Заказчика;</w:t>
      </w:r>
    </w:p>
    <w:p w14:paraId="6AEE449C" w14:textId="2E69C532" w:rsidR="0019212C" w:rsidRDefault="00503F6A" w:rsidP="004B5AB3">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3715A0">
        <w:rPr>
          <w:rFonts w:ascii="Tahoma" w:eastAsia="Times New Roman" w:hAnsi="Tahoma" w:cs="Tahoma"/>
          <w:szCs w:val="20"/>
          <w:lang w:bidi="ru-RU"/>
        </w:rPr>
        <w:t>Оператор обязан по требованию Заказчика выплатить Заказчику неустойку за прекращение</w:t>
      </w:r>
      <w:r>
        <w:rPr>
          <w:rFonts w:ascii="Tahoma" w:eastAsia="Times New Roman" w:hAnsi="Tahoma" w:cs="Tahoma"/>
          <w:szCs w:val="20"/>
          <w:lang w:bidi="ru-RU"/>
        </w:rPr>
        <w:t>/приостановку</w:t>
      </w:r>
      <w:r w:rsidRPr="003715A0">
        <w:rPr>
          <w:rFonts w:ascii="Tahoma" w:eastAsia="Times New Roman" w:hAnsi="Tahoma" w:cs="Tahoma"/>
          <w:szCs w:val="20"/>
          <w:lang w:bidi="ru-RU"/>
        </w:rPr>
        <w:t xml:space="preserve"> </w:t>
      </w:r>
      <w:r>
        <w:rPr>
          <w:rFonts w:ascii="Tahoma" w:eastAsia="Times New Roman" w:hAnsi="Tahoma" w:cs="Tahoma"/>
          <w:szCs w:val="20"/>
          <w:lang w:bidi="ru-RU"/>
        </w:rPr>
        <w:t>оказания</w:t>
      </w:r>
      <w:r w:rsidRPr="003715A0">
        <w:rPr>
          <w:rFonts w:ascii="Tahoma" w:eastAsia="Times New Roman" w:hAnsi="Tahoma" w:cs="Tahoma"/>
          <w:szCs w:val="20"/>
          <w:lang w:bidi="ru-RU"/>
        </w:rPr>
        <w:t xml:space="preserve"> услуг связи в рамках установленного срока действия договора в размере 3% от </w:t>
      </w:r>
      <w:r w:rsidR="00B25F5C">
        <w:rPr>
          <w:rFonts w:ascii="Tahoma" w:hAnsi="Tahoma" w:cs="Tahoma"/>
          <w:iCs/>
          <w:szCs w:val="20"/>
        </w:rPr>
        <w:t xml:space="preserve">максимальной </w:t>
      </w:r>
      <w:r w:rsidR="00B25F5C" w:rsidRPr="00BE128D">
        <w:rPr>
          <w:rFonts w:ascii="Tahoma" w:hAnsi="Tahoma" w:cs="Tahoma"/>
          <w:iCs/>
          <w:szCs w:val="20"/>
        </w:rPr>
        <w:t>Цены Услуг</w:t>
      </w:r>
      <w:r w:rsidR="00B25F5C">
        <w:rPr>
          <w:rFonts w:ascii="Tahoma" w:hAnsi="Tahoma" w:cs="Tahoma"/>
          <w:iCs/>
          <w:szCs w:val="20"/>
        </w:rPr>
        <w:t>, указанной в п. 2.1. настоящего Договора</w:t>
      </w:r>
      <w:r w:rsidRPr="003715A0">
        <w:rPr>
          <w:rFonts w:ascii="Tahoma" w:eastAsia="Times New Roman" w:hAnsi="Tahoma" w:cs="Tahoma"/>
          <w:szCs w:val="20"/>
          <w:lang w:bidi="ru-RU"/>
        </w:rPr>
        <w:t xml:space="preserve"> за каждый день </w:t>
      </w:r>
      <w:r>
        <w:rPr>
          <w:rFonts w:ascii="Tahoma" w:eastAsia="Times New Roman" w:hAnsi="Tahoma" w:cs="Tahoma"/>
          <w:szCs w:val="20"/>
          <w:lang w:bidi="ru-RU"/>
        </w:rPr>
        <w:t>неоказания услуг связи</w:t>
      </w:r>
      <w:r w:rsidRPr="003715A0">
        <w:rPr>
          <w:rFonts w:ascii="Tahoma" w:eastAsia="Times New Roman" w:hAnsi="Tahoma" w:cs="Tahoma"/>
          <w:szCs w:val="20"/>
          <w:lang w:bidi="ru-RU"/>
        </w:rPr>
        <w:t xml:space="preserve">, начиная с первого дня </w:t>
      </w:r>
      <w:r>
        <w:rPr>
          <w:rFonts w:ascii="Tahoma" w:eastAsia="Times New Roman" w:hAnsi="Tahoma" w:cs="Tahoma"/>
          <w:szCs w:val="20"/>
          <w:lang w:bidi="ru-RU"/>
        </w:rPr>
        <w:t>прекращения/приостановки оказания услуг связи</w:t>
      </w:r>
      <w:r w:rsidRPr="003715A0">
        <w:rPr>
          <w:rFonts w:ascii="Tahoma" w:eastAsia="Times New Roman" w:hAnsi="Tahoma" w:cs="Tahoma"/>
          <w:szCs w:val="20"/>
          <w:lang w:bidi="ru-RU"/>
        </w:rPr>
        <w:t xml:space="preserve"> до даты </w:t>
      </w:r>
      <w:r>
        <w:rPr>
          <w:rFonts w:ascii="Tahoma" w:eastAsia="Times New Roman" w:hAnsi="Tahoma" w:cs="Tahoma"/>
          <w:szCs w:val="20"/>
          <w:lang w:bidi="ru-RU"/>
        </w:rPr>
        <w:t>истечения срока действия Договора либо до даты возобновления оказания услуг связи</w:t>
      </w:r>
      <w:r w:rsidR="00EC3DA6">
        <w:rPr>
          <w:rFonts w:ascii="Tahoma" w:hAnsi="Tahoma" w:cs="Tahoma"/>
          <w:szCs w:val="20"/>
        </w:rPr>
        <w:t>;</w:t>
      </w:r>
    </w:p>
    <w:p w14:paraId="51CAFAF3" w14:textId="64EDA2C0" w:rsidR="00503F6A" w:rsidRPr="00056240" w:rsidRDefault="00503F6A" w:rsidP="004B5AB3">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Pr>
          <w:rFonts w:ascii="Tahoma" w:eastAsia="Times New Roman" w:hAnsi="Tahoma" w:cs="Tahoma"/>
          <w:szCs w:val="20"/>
          <w:lang w:bidi="ru-RU"/>
        </w:rPr>
        <w:t xml:space="preserve">В случае нарушения сроков </w:t>
      </w:r>
      <w:r>
        <w:rPr>
          <w:rFonts w:ascii="Tahoma" w:eastAsia="Times New Roman" w:hAnsi="Tahoma" w:cs="Tahoma"/>
          <w:szCs w:val="20"/>
          <w:lang w:val="en-US" w:bidi="ru-RU"/>
        </w:rPr>
        <w:t>SLA</w:t>
      </w:r>
      <w:r>
        <w:rPr>
          <w:rFonts w:ascii="Tahoma" w:eastAsia="Times New Roman" w:hAnsi="Tahoma" w:cs="Tahoma"/>
          <w:szCs w:val="20"/>
          <w:lang w:bidi="ru-RU"/>
        </w:rPr>
        <w:t>, установленных в п</w:t>
      </w:r>
      <w:r w:rsidRPr="00503F6A">
        <w:rPr>
          <w:rFonts w:ascii="Tahoma" w:hAnsi="Tahoma" w:cs="Tahoma"/>
          <w:szCs w:val="20"/>
        </w:rPr>
        <w:t>.</w:t>
      </w:r>
      <w:r>
        <w:rPr>
          <w:rFonts w:ascii="Tahoma" w:hAnsi="Tahoma" w:cs="Tahoma"/>
          <w:szCs w:val="20"/>
        </w:rPr>
        <w:t xml:space="preserve"> </w:t>
      </w:r>
      <w:r w:rsidR="00BE2BC6">
        <w:rPr>
          <w:rFonts w:ascii="Tahoma" w:hAnsi="Tahoma" w:cs="Tahoma"/>
          <w:szCs w:val="20"/>
        </w:rPr>
        <w:t>6.2</w:t>
      </w:r>
      <w:r w:rsidR="00F07B4A">
        <w:rPr>
          <w:rFonts w:ascii="Tahoma" w:hAnsi="Tahoma" w:cs="Tahoma"/>
          <w:szCs w:val="20"/>
        </w:rPr>
        <w:t>6</w:t>
      </w:r>
      <w:r>
        <w:rPr>
          <w:rFonts w:ascii="Tahoma" w:hAnsi="Tahoma" w:cs="Tahoma"/>
          <w:szCs w:val="20"/>
        </w:rPr>
        <w:t xml:space="preserve"> Приложения №1 к настоящему договору</w:t>
      </w:r>
      <w:r w:rsidR="001B41C2">
        <w:rPr>
          <w:rFonts w:ascii="Tahoma" w:hAnsi="Tahoma" w:cs="Tahoma"/>
          <w:szCs w:val="20"/>
        </w:rPr>
        <w:t xml:space="preserve"> Оператор обязан по требованию Заказчика выплатить Заказчику неустойку в размере 1 000 (Одна тысяча рублей) за каждое нарушение. Согласованный Заказчиком перенос сроков нарушением не считается</w:t>
      </w:r>
      <w:r w:rsidR="00EC3DA6">
        <w:rPr>
          <w:rFonts w:ascii="Tahoma" w:hAnsi="Tahoma" w:cs="Tahoma"/>
          <w:szCs w:val="20"/>
        </w:rPr>
        <w:t>;</w:t>
      </w:r>
      <w:r w:rsidR="001B41C2">
        <w:rPr>
          <w:rFonts w:ascii="Tahoma" w:hAnsi="Tahoma" w:cs="Tahoma"/>
          <w:szCs w:val="20"/>
        </w:rPr>
        <w:t xml:space="preserve"> </w:t>
      </w:r>
    </w:p>
    <w:permEnd w:id="294284618"/>
    <w:p w14:paraId="730A13DE" w14:textId="4636BC7D" w:rsidR="00D3761F" w:rsidRPr="00056240" w:rsidRDefault="00D3761F" w:rsidP="004B5AB3">
      <w:pPr>
        <w:pStyle w:val="afffa"/>
        <w:widowControl w:val="0"/>
        <w:numPr>
          <w:ilvl w:val="1"/>
          <w:numId w:val="7"/>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056240">
        <w:rPr>
          <w:rFonts w:ascii="Tahoma" w:hAnsi="Tahoma" w:cs="Tahoma"/>
          <w:szCs w:val="20"/>
        </w:rPr>
        <w:t xml:space="preserve">За ненадлежащее исполнение </w:t>
      </w:r>
      <w:r w:rsidR="00DD4D09" w:rsidRPr="00056240">
        <w:rPr>
          <w:rFonts w:ascii="Tahoma" w:hAnsi="Tahoma" w:cs="Tahoma"/>
          <w:szCs w:val="20"/>
        </w:rPr>
        <w:t>Оператором</w:t>
      </w:r>
      <w:r w:rsidR="00C72CC6" w:rsidRPr="00056240">
        <w:rPr>
          <w:rFonts w:ascii="Tahoma" w:hAnsi="Tahoma" w:cs="Tahoma"/>
          <w:szCs w:val="20"/>
        </w:rPr>
        <w:t xml:space="preserve"> обязательств</w:t>
      </w:r>
      <w:r w:rsidRPr="00056240">
        <w:rPr>
          <w:rFonts w:ascii="Tahoma" w:hAnsi="Tahoma" w:cs="Tahoma"/>
          <w:szCs w:val="20"/>
        </w:rPr>
        <w:t>, предусмотренных п.3.</w:t>
      </w:r>
      <w:permStart w:id="1912082165" w:edGrp="everyone"/>
      <w:r w:rsidRPr="00056240">
        <w:rPr>
          <w:rFonts w:ascii="Tahoma" w:hAnsi="Tahoma" w:cs="Tahoma"/>
          <w:szCs w:val="20"/>
        </w:rPr>
        <w:t>7.</w:t>
      </w:r>
      <w:permEnd w:id="1912082165"/>
      <w:r w:rsidRPr="00056240">
        <w:rPr>
          <w:rFonts w:ascii="Tahoma" w:hAnsi="Tahoma" w:cs="Tahoma"/>
          <w:szCs w:val="20"/>
        </w:rPr>
        <w:t xml:space="preserve"> Договора, </w:t>
      </w:r>
      <w:r w:rsidR="00DD4D09" w:rsidRPr="00056240">
        <w:rPr>
          <w:rFonts w:ascii="Tahoma" w:hAnsi="Tahoma" w:cs="Tahoma"/>
          <w:szCs w:val="20"/>
        </w:rPr>
        <w:t>Оператор</w:t>
      </w:r>
      <w:r w:rsidRPr="00056240">
        <w:rPr>
          <w:rFonts w:ascii="Tahoma" w:hAnsi="Tahoma" w:cs="Tahoma"/>
          <w:szCs w:val="20"/>
        </w:rPr>
        <w:t xml:space="preserve"> уплачивает Заказчику неустойку в размере </w:t>
      </w:r>
      <w:permStart w:id="2063889622" w:edGrp="everyone"/>
      <w:r w:rsidR="00D01BFE" w:rsidRPr="00056240">
        <w:rPr>
          <w:rFonts w:ascii="Tahoma" w:hAnsi="Tahoma" w:cs="Tahoma"/>
          <w:szCs w:val="20"/>
        </w:rPr>
        <w:t>0,03% (три</w:t>
      </w:r>
      <w:r w:rsidR="00D01BFE" w:rsidRPr="00056240">
        <w:rPr>
          <w:rFonts w:ascii="Tahoma" w:eastAsia="Times New Roman" w:hAnsi="Tahoma" w:cs="Tahoma"/>
          <w:szCs w:val="20"/>
        </w:rPr>
        <w:t xml:space="preserve"> </w:t>
      </w:r>
      <w:r w:rsidRPr="00056240">
        <w:rPr>
          <w:rFonts w:ascii="Tahoma" w:hAnsi="Tahoma" w:cs="Tahoma"/>
          <w:szCs w:val="20"/>
        </w:rPr>
        <w:t xml:space="preserve">сотых процента) от </w:t>
      </w:r>
      <w:r w:rsidR="00B25F5C">
        <w:rPr>
          <w:rFonts w:ascii="Tahoma" w:hAnsi="Tahoma" w:cs="Tahoma"/>
          <w:iCs/>
          <w:szCs w:val="20"/>
        </w:rPr>
        <w:t xml:space="preserve">максимальной </w:t>
      </w:r>
      <w:r w:rsidR="00B25F5C" w:rsidRPr="00BE128D">
        <w:rPr>
          <w:rFonts w:ascii="Tahoma" w:hAnsi="Tahoma" w:cs="Tahoma"/>
          <w:iCs/>
          <w:szCs w:val="20"/>
        </w:rPr>
        <w:t>Цены Услуг</w:t>
      </w:r>
      <w:r w:rsidR="00B25F5C">
        <w:rPr>
          <w:rFonts w:ascii="Tahoma" w:hAnsi="Tahoma" w:cs="Tahoma"/>
          <w:iCs/>
          <w:szCs w:val="20"/>
        </w:rPr>
        <w:t>, указанной в п. 2.1. настоящего Договора</w:t>
      </w:r>
      <w:permEnd w:id="2063889622"/>
      <w:r w:rsidRPr="00056240">
        <w:rPr>
          <w:rFonts w:ascii="Tahoma" w:hAnsi="Tahoma" w:cs="Tahoma"/>
          <w:szCs w:val="20"/>
        </w:rPr>
        <w:t>, за каждый день просрочки, начиная с первого дня просрочки и до дня предоставления информации и копий документов Заказчику</w:t>
      </w:r>
      <w:permStart w:id="2029726808" w:edGrp="everyone"/>
      <w:r w:rsidR="00EC3DA6">
        <w:rPr>
          <w:rFonts w:ascii="Tahoma" w:hAnsi="Tahoma" w:cs="Tahoma"/>
          <w:szCs w:val="20"/>
        </w:rPr>
        <w:t>;</w:t>
      </w:r>
    </w:p>
    <w:p w14:paraId="64A91273" w14:textId="77777777" w:rsidR="00421E40" w:rsidRPr="00056240" w:rsidRDefault="00421E40" w:rsidP="00421E40">
      <w:pPr>
        <w:widowControl w:val="0"/>
        <w:numPr>
          <w:ilvl w:val="1"/>
          <w:numId w:val="7"/>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056240">
        <w:rPr>
          <w:rFonts w:ascii="Tahoma" w:hAnsi="Tahoma" w:cs="Tahoma"/>
          <w:color w:val="000000" w:themeColor="text1"/>
          <w:szCs w:val="20"/>
        </w:rPr>
        <w:t xml:space="preserve">За нарушение работниками </w:t>
      </w:r>
      <w:r w:rsidR="00DD4D09" w:rsidRPr="00056240">
        <w:rPr>
          <w:rFonts w:ascii="Tahoma" w:hAnsi="Tahoma" w:cs="Tahoma"/>
          <w:color w:val="000000" w:themeColor="text1"/>
          <w:szCs w:val="20"/>
        </w:rPr>
        <w:t>Оператора</w:t>
      </w:r>
      <w:r w:rsidRPr="00056240">
        <w:rPr>
          <w:rFonts w:ascii="Tahoma" w:hAnsi="Tahoma" w:cs="Tahoma"/>
          <w:color w:val="000000" w:themeColor="text1"/>
          <w:szCs w:val="20"/>
        </w:rPr>
        <w:t>, привлеченными им субпоставщиками</w:t>
      </w:r>
      <w:r w:rsidR="000F0A0B">
        <w:rPr>
          <w:rFonts w:ascii="Tahoma" w:hAnsi="Tahoma" w:cs="Tahoma"/>
          <w:color w:val="000000" w:themeColor="text1"/>
          <w:szCs w:val="20"/>
        </w:rPr>
        <w:t xml:space="preserve">/субподрядчиками </w:t>
      </w:r>
      <w:r w:rsidRPr="00056240">
        <w:rPr>
          <w:rFonts w:ascii="Tahoma" w:hAnsi="Tahoma" w:cs="Tahoma"/>
          <w:color w:val="000000" w:themeColor="text1"/>
          <w:szCs w:val="20"/>
        </w:rPr>
        <w:lastRenderedPageBreak/>
        <w:t xml:space="preserve">и/или их работниками запрета на осуществление фотосъемки и/или видеосъемки, аудиозаписи на территории Заказчика (Объекта), </w:t>
      </w:r>
      <w:r w:rsidR="00DD4D09" w:rsidRPr="00056240">
        <w:rPr>
          <w:rFonts w:ascii="Tahoma" w:hAnsi="Tahoma" w:cs="Tahoma"/>
          <w:color w:val="000000" w:themeColor="text1"/>
          <w:szCs w:val="20"/>
        </w:rPr>
        <w:t>Оператор</w:t>
      </w:r>
      <w:r w:rsidRPr="00056240">
        <w:rPr>
          <w:rFonts w:ascii="Tahoma" w:hAnsi="Tahoma" w:cs="Tahoma"/>
          <w:color w:val="000000" w:themeColor="text1"/>
          <w:szCs w:val="20"/>
        </w:rPr>
        <w:t xml:space="preserve">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w:t>
      </w:r>
      <w:r w:rsidR="00DD4D09" w:rsidRPr="00056240">
        <w:rPr>
          <w:rFonts w:ascii="Tahoma" w:hAnsi="Tahoma" w:cs="Tahoma"/>
          <w:color w:val="000000" w:themeColor="text1"/>
          <w:szCs w:val="20"/>
        </w:rPr>
        <w:t>Оператора</w:t>
      </w:r>
      <w:r w:rsidRPr="00056240">
        <w:rPr>
          <w:rFonts w:ascii="Tahoma" w:hAnsi="Tahoma" w:cs="Tahoma"/>
          <w:color w:val="000000" w:themeColor="text1"/>
          <w:szCs w:val="20"/>
        </w:rPr>
        <w:t>, привлеченными им субпоставщиками</w:t>
      </w:r>
      <w:r w:rsidR="000F0A0B">
        <w:rPr>
          <w:rFonts w:ascii="Tahoma" w:hAnsi="Tahoma" w:cs="Tahoma"/>
          <w:color w:val="000000" w:themeColor="text1"/>
          <w:szCs w:val="20"/>
        </w:rPr>
        <w:t>/</w:t>
      </w:r>
      <w:r w:rsidRPr="00056240">
        <w:rPr>
          <w:rFonts w:ascii="Tahoma" w:hAnsi="Tahoma" w:cs="Tahoma"/>
          <w:color w:val="000000" w:themeColor="text1"/>
          <w:szCs w:val="20"/>
        </w:rPr>
        <w:t xml:space="preserve">субподрядчиками и/или их работниками, а также фотоматериалов и/или видеоматериалов, аудиоматериалов, предоставленных </w:t>
      </w:r>
      <w:r w:rsidR="00DD4D09" w:rsidRPr="00056240">
        <w:rPr>
          <w:rFonts w:ascii="Tahoma" w:hAnsi="Tahoma" w:cs="Tahoma"/>
          <w:color w:val="000000" w:themeColor="text1"/>
          <w:szCs w:val="20"/>
        </w:rPr>
        <w:t>Оператору</w:t>
      </w:r>
      <w:r w:rsidRPr="00056240">
        <w:rPr>
          <w:rFonts w:ascii="Tahoma" w:hAnsi="Tahoma" w:cs="Tahoma"/>
          <w:color w:val="000000" w:themeColor="text1"/>
          <w:szCs w:val="20"/>
        </w:rPr>
        <w:t xml:space="preserve"> Заказчиком в рамках исполнения договора, </w:t>
      </w:r>
      <w:r w:rsidR="00DD4D09" w:rsidRPr="00056240">
        <w:rPr>
          <w:rFonts w:ascii="Tahoma" w:hAnsi="Tahoma" w:cs="Tahoma"/>
          <w:color w:val="000000" w:themeColor="text1"/>
          <w:szCs w:val="20"/>
        </w:rPr>
        <w:t>Оператор</w:t>
      </w:r>
      <w:r w:rsidRPr="00056240">
        <w:rPr>
          <w:rFonts w:ascii="Tahoma" w:hAnsi="Tahoma" w:cs="Tahoma"/>
          <w:color w:val="000000" w:themeColor="text1"/>
          <w:szCs w:val="20"/>
        </w:rPr>
        <w:t xml:space="preserve"> обязан выплатить штраф в размере 1 000 000 рублей за каждый случай нарушения.</w:t>
      </w:r>
    </w:p>
    <w:p w14:paraId="4535A7B5" w14:textId="77777777" w:rsidR="0019212C" w:rsidRDefault="00DD4D09"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3" w:name="_Ref327954352"/>
      <w:permEnd w:id="2029726808"/>
      <w:r w:rsidRPr="00056240">
        <w:rPr>
          <w:rFonts w:ascii="Tahoma" w:hAnsi="Tahoma" w:cs="Tahoma"/>
          <w:szCs w:val="20"/>
        </w:rPr>
        <w:t>Оператор</w:t>
      </w:r>
      <w:r w:rsidR="0019212C" w:rsidRPr="00056240">
        <w:rPr>
          <w:rFonts w:ascii="Tahoma" w:hAnsi="Tahoma" w:cs="Tahoma"/>
          <w:szCs w:val="20"/>
        </w:rPr>
        <w:t xml:space="preserve"> обязан возместить ущерб, причиненный </w:t>
      </w:r>
      <w:r w:rsidR="00931D2E" w:rsidRPr="00056240">
        <w:rPr>
          <w:rFonts w:ascii="Tahoma" w:hAnsi="Tahoma" w:cs="Tahoma"/>
          <w:szCs w:val="20"/>
        </w:rPr>
        <w:t xml:space="preserve">персоналу, </w:t>
      </w:r>
      <w:r w:rsidR="0019212C" w:rsidRPr="00056240">
        <w:rPr>
          <w:rFonts w:ascii="Tahoma" w:hAnsi="Tahoma" w:cs="Tahoma"/>
          <w:szCs w:val="20"/>
        </w:rPr>
        <w:t xml:space="preserve">имуществу Заказчика и (или) третьих лиц в результате ошибочных действий (бездействий) специалистов </w:t>
      </w:r>
      <w:r w:rsidRPr="00056240">
        <w:rPr>
          <w:rFonts w:ascii="Tahoma" w:hAnsi="Tahoma" w:cs="Tahoma"/>
          <w:szCs w:val="20"/>
        </w:rPr>
        <w:t>Оператора</w:t>
      </w:r>
      <w:r w:rsidR="0019212C" w:rsidRPr="00056240">
        <w:rPr>
          <w:rFonts w:ascii="Tahoma" w:hAnsi="Tahoma" w:cs="Tahoma"/>
          <w:szCs w:val="20"/>
        </w:rPr>
        <w:t>, в течение 20 дней с момента получения письменного требования Заказчика.</w:t>
      </w:r>
      <w:bookmarkEnd w:id="3"/>
    </w:p>
    <w:p w14:paraId="366FB41B" w14:textId="77777777" w:rsidR="00A8063F" w:rsidRPr="00056240" w:rsidRDefault="00A8063F"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F63A68">
        <w:rPr>
          <w:rFonts w:ascii="Tahoma" w:eastAsia="Times New Roman" w:hAnsi="Tahoma" w:cs="Tahoma"/>
          <w:szCs w:val="20"/>
          <w:lang w:bidi="ru-RU"/>
        </w:rPr>
        <w:t xml:space="preserve">При предъявлении претензий или иных требований со стороны государственных органов, пользователей интеллектуальных систем учета электроэнергии, третьих лиц, прямо или косвенно связанных с оказываемым Оператором комплексом услуг предоставления связи Оператор обязан возместить, понесенные </w:t>
      </w:r>
      <w:r w:rsidRPr="00087AB3">
        <w:rPr>
          <w:rFonts w:ascii="Tahoma" w:eastAsia="Times New Roman" w:hAnsi="Tahoma" w:cs="Tahoma"/>
          <w:szCs w:val="20"/>
          <w:lang w:bidi="ru-RU"/>
        </w:rPr>
        <w:t>Заказчиком, убытки в полном объеме (статья 406.1 Гражданского кодекса Российской Федерации).</w:t>
      </w:r>
    </w:p>
    <w:p w14:paraId="765D321E" w14:textId="77777777" w:rsidR="0019212C" w:rsidRPr="00056240" w:rsidRDefault="00DD4D09" w:rsidP="004B5AB3">
      <w:pPr>
        <w:numPr>
          <w:ilvl w:val="1"/>
          <w:numId w:val="5"/>
        </w:numPr>
        <w:tabs>
          <w:tab w:val="clear" w:pos="1866"/>
        </w:tabs>
        <w:autoSpaceDE w:val="0"/>
        <w:autoSpaceDN w:val="0"/>
        <w:adjustRightInd w:val="0"/>
        <w:spacing w:after="0" w:line="240" w:lineRule="auto"/>
        <w:contextualSpacing/>
        <w:jc w:val="both"/>
        <w:rPr>
          <w:rFonts w:ascii="Tahoma" w:hAnsi="Tahoma" w:cs="Tahoma"/>
          <w:szCs w:val="20"/>
        </w:rPr>
      </w:pPr>
      <w:bookmarkStart w:id="4" w:name="_Ref327954355"/>
      <w:bookmarkStart w:id="5" w:name="_Ref273619007"/>
      <w:r w:rsidRPr="00056240">
        <w:rPr>
          <w:rFonts w:ascii="Tahoma" w:hAnsi="Tahoma" w:cs="Tahoma"/>
          <w:szCs w:val="20"/>
        </w:rPr>
        <w:t>Оператор</w:t>
      </w:r>
      <w:r w:rsidR="0019212C" w:rsidRPr="00056240">
        <w:rPr>
          <w:rFonts w:ascii="Tahoma" w:hAnsi="Tahoma" w:cs="Tahoma"/>
          <w:szCs w:val="20"/>
        </w:rPr>
        <w:t xml:space="preserve"> несёт ответственность за допущенные им при оказании </w:t>
      </w:r>
      <w:r w:rsidR="00DF488B" w:rsidRPr="00056240">
        <w:rPr>
          <w:rFonts w:ascii="Tahoma" w:hAnsi="Tahoma" w:cs="Tahoma"/>
          <w:szCs w:val="20"/>
        </w:rPr>
        <w:t>Услуг</w:t>
      </w:r>
      <w:r w:rsidR="0019212C" w:rsidRPr="00056240">
        <w:rPr>
          <w:rFonts w:ascii="Tahoma" w:hAnsi="Tahoma" w:cs="Tahoma"/>
          <w:szCs w:val="20"/>
        </w:rPr>
        <w:t xml:space="preserve"> нарушения законодательства</w:t>
      </w:r>
      <w:r w:rsidR="00931D2E" w:rsidRPr="00056240">
        <w:rPr>
          <w:rFonts w:ascii="Tahoma" w:hAnsi="Tahoma" w:cs="Tahoma"/>
          <w:szCs w:val="20"/>
        </w:rPr>
        <w:t xml:space="preserve"> Российской Федерации</w:t>
      </w:r>
      <w:r w:rsidR="0019212C" w:rsidRPr="00056240">
        <w:rPr>
          <w:rFonts w:ascii="Tahoma" w:hAnsi="Tahoma" w:cs="Tahoma"/>
          <w:szCs w:val="20"/>
        </w:rPr>
        <w:t xml:space="preserve">,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w:t>
      </w:r>
      <w:r w:rsidRPr="00056240">
        <w:rPr>
          <w:rFonts w:ascii="Tahoma" w:hAnsi="Tahoma" w:cs="Tahoma"/>
          <w:szCs w:val="20"/>
        </w:rPr>
        <w:t>Оператор</w:t>
      </w:r>
      <w:r w:rsidR="0019212C" w:rsidRPr="00056240">
        <w:rPr>
          <w:rFonts w:ascii="Tahoma" w:hAnsi="Tahoma" w:cs="Tahoma"/>
          <w:szCs w:val="20"/>
        </w:rPr>
        <w:t xml:space="preserve"> обязуется возместить Заказчику все причиненные убытки.</w:t>
      </w:r>
      <w:bookmarkEnd w:id="4"/>
      <w:r w:rsidR="0019212C" w:rsidRPr="00056240">
        <w:rPr>
          <w:rFonts w:ascii="Tahoma" w:hAnsi="Tahoma" w:cs="Tahoma"/>
          <w:szCs w:val="20"/>
        </w:rPr>
        <w:t xml:space="preserve"> </w:t>
      </w:r>
      <w:bookmarkEnd w:id="5"/>
    </w:p>
    <w:p w14:paraId="70589F95" w14:textId="77777777" w:rsidR="0019212C" w:rsidRPr="00056240"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6" w:name="_Ref327954364"/>
      <w:r w:rsidRPr="00056240">
        <w:rPr>
          <w:rFonts w:ascii="Tahoma" w:hAnsi="Tahoma" w:cs="Tahoma"/>
          <w:szCs w:val="20"/>
        </w:rPr>
        <w:t xml:space="preserve">При возникновении пожаров, аварий, несчастных случаев и иных инцидентов с работниками Заказчика, произошедших в процессе оказания </w:t>
      </w:r>
      <w:r w:rsidR="00DF488B" w:rsidRPr="00056240">
        <w:rPr>
          <w:rFonts w:ascii="Tahoma" w:hAnsi="Tahoma" w:cs="Tahoma"/>
          <w:szCs w:val="20"/>
        </w:rPr>
        <w:t>Услуг</w:t>
      </w:r>
      <w:r w:rsidRPr="00056240">
        <w:rPr>
          <w:rFonts w:ascii="Tahoma" w:hAnsi="Tahoma" w:cs="Tahoma"/>
          <w:szCs w:val="20"/>
        </w:rPr>
        <w:t xml:space="preserve"> по обстоятельствам, за которые отвечает </w:t>
      </w:r>
      <w:r w:rsidR="00DD4D09" w:rsidRPr="00056240">
        <w:rPr>
          <w:rFonts w:ascii="Tahoma" w:hAnsi="Tahoma" w:cs="Tahoma"/>
          <w:szCs w:val="20"/>
        </w:rPr>
        <w:t>Оператор</w:t>
      </w:r>
      <w:r w:rsidRPr="00056240">
        <w:rPr>
          <w:rFonts w:ascii="Tahoma" w:hAnsi="Tahoma" w:cs="Tahoma"/>
          <w:szCs w:val="20"/>
        </w:rPr>
        <w:t xml:space="preserve">, </w:t>
      </w:r>
      <w:r w:rsidR="00DD4D09" w:rsidRPr="00056240">
        <w:rPr>
          <w:rFonts w:ascii="Tahoma" w:hAnsi="Tahoma" w:cs="Tahoma"/>
          <w:szCs w:val="20"/>
        </w:rPr>
        <w:t>Оператор</w:t>
      </w:r>
      <w:r w:rsidRPr="00056240">
        <w:rPr>
          <w:rFonts w:ascii="Tahoma" w:hAnsi="Tahoma" w:cs="Tahoma"/>
          <w:szCs w:val="20"/>
        </w:rPr>
        <w:t xml:space="preserve"> обязуется возместить Заказчику причиненные ему убытки.</w:t>
      </w:r>
      <w:bookmarkEnd w:id="6"/>
    </w:p>
    <w:p w14:paraId="12EF0C8B" w14:textId="77777777" w:rsidR="00D3761F" w:rsidRPr="004B5AB3" w:rsidRDefault="00505789" w:rsidP="004B5AB3">
      <w:pPr>
        <w:pStyle w:val="afffa"/>
        <w:numPr>
          <w:ilvl w:val="1"/>
          <w:numId w:val="5"/>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sidR="006D2DF7">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w:t>
      </w:r>
      <w:r w:rsidR="00DD4D09">
        <w:rPr>
          <w:rFonts w:ascii="Tahoma" w:hAnsi="Tahoma" w:cs="Tahoma"/>
          <w:szCs w:val="20"/>
        </w:rPr>
        <w:t>Оператору</w:t>
      </w:r>
      <w:r w:rsidRPr="004B5AB3">
        <w:rPr>
          <w:rFonts w:ascii="Tahoma" w:hAnsi="Tahoma" w:cs="Tahoma"/>
          <w:szCs w:val="20"/>
        </w:rPr>
        <w:t xml:space="preserve">, в соответствии с Договором и законодательством РФ, включая неустойки, штрафы, пени и убытки из любых платежей, производимых или причитающихся </w:t>
      </w:r>
      <w:r w:rsidR="00DD4D09">
        <w:rPr>
          <w:rFonts w:ascii="Tahoma" w:hAnsi="Tahoma" w:cs="Tahoma"/>
          <w:szCs w:val="20"/>
        </w:rPr>
        <w:t>Оператору</w:t>
      </w:r>
      <w:r w:rsidRPr="004B5AB3">
        <w:rPr>
          <w:rFonts w:ascii="Tahoma" w:hAnsi="Tahoma" w:cs="Tahoma"/>
          <w:szCs w:val="20"/>
        </w:rPr>
        <w:t xml:space="preserve">, путем направления </w:t>
      </w:r>
      <w:r w:rsidR="00DD4D09">
        <w:rPr>
          <w:rFonts w:ascii="Tahoma" w:hAnsi="Tahoma" w:cs="Tahoma"/>
          <w:szCs w:val="20"/>
        </w:rPr>
        <w:t>Оператору</w:t>
      </w:r>
      <w:r w:rsidRPr="004B5AB3">
        <w:rPr>
          <w:rFonts w:ascii="Tahoma" w:hAnsi="Tahoma" w:cs="Tahoma"/>
          <w:szCs w:val="20"/>
        </w:rPr>
        <w:t xml:space="preserve"> письменного уведомления. С момента получения </w:t>
      </w:r>
      <w:r w:rsidR="00DD4D09">
        <w:rPr>
          <w:rFonts w:ascii="Tahoma" w:hAnsi="Tahoma" w:cs="Tahoma"/>
          <w:szCs w:val="20"/>
        </w:rPr>
        <w:t>Оператором</w:t>
      </w:r>
      <w:r w:rsidRPr="004B5AB3">
        <w:rPr>
          <w:rFonts w:ascii="Tahoma" w:hAnsi="Tahoma" w:cs="Tahoma"/>
          <w:szCs w:val="20"/>
        </w:rPr>
        <w:t xml:space="preserve">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77C0FC3F" w14:textId="77777777" w:rsidR="0019212C" w:rsidRPr="004B5AB3" w:rsidRDefault="00D3761F" w:rsidP="004B5AB3">
      <w:pPr>
        <w:pStyle w:val="afffa"/>
        <w:numPr>
          <w:ilvl w:val="1"/>
          <w:numId w:val="5"/>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w:t>
      </w:r>
      <w:r w:rsidR="0019212C" w:rsidRPr="004B5AB3">
        <w:rPr>
          <w:rFonts w:ascii="Tahoma" w:hAnsi="Tahoma" w:cs="Tahoma"/>
          <w:szCs w:val="20"/>
        </w:rPr>
        <w:t>Уплата предусмотренн</w:t>
      </w:r>
      <w:r w:rsidR="0019212C" w:rsidRPr="004B5AB3">
        <w:rPr>
          <w:rFonts w:ascii="Tahoma" w:hAnsi="Tahoma" w:cs="Tahoma"/>
          <w:color w:val="000000"/>
          <w:szCs w:val="20"/>
        </w:rPr>
        <w:t>ых</w:t>
      </w:r>
      <w:r w:rsidR="0019212C" w:rsidRPr="004B5AB3">
        <w:rPr>
          <w:rFonts w:ascii="Tahoma" w:hAnsi="Tahoma" w:cs="Tahoma"/>
          <w:szCs w:val="20"/>
        </w:rPr>
        <w:t xml:space="preserve"> </w:t>
      </w:r>
      <w:r w:rsidR="005E1737" w:rsidRPr="004B5AB3">
        <w:rPr>
          <w:rFonts w:ascii="Tahoma" w:hAnsi="Tahoma" w:cs="Tahoma"/>
          <w:szCs w:val="20"/>
        </w:rPr>
        <w:t>настоящим р</w:t>
      </w:r>
      <w:r w:rsidR="00E31764" w:rsidRPr="004B5AB3">
        <w:rPr>
          <w:rFonts w:ascii="Tahoma" w:hAnsi="Tahoma" w:cs="Tahoma"/>
          <w:szCs w:val="20"/>
        </w:rPr>
        <w:t>азделом Договора</w:t>
      </w:r>
      <w:r w:rsidR="00F76C4F" w:rsidRPr="004B5AB3">
        <w:rPr>
          <w:rFonts w:ascii="Tahoma" w:hAnsi="Tahoma" w:cs="Tahoma"/>
          <w:szCs w:val="20"/>
        </w:rPr>
        <w:t xml:space="preserve"> </w:t>
      </w:r>
      <w:r w:rsidR="0019212C" w:rsidRPr="004B5AB3">
        <w:rPr>
          <w:rFonts w:ascii="Tahoma" w:hAnsi="Tahoma" w:cs="Tahoma"/>
          <w:szCs w:val="20"/>
        </w:rPr>
        <w:t xml:space="preserve">сумм не освобождает </w:t>
      </w:r>
      <w:r w:rsidR="00DD4D09">
        <w:rPr>
          <w:rFonts w:ascii="Tahoma" w:hAnsi="Tahoma" w:cs="Tahoma"/>
          <w:szCs w:val="20"/>
        </w:rPr>
        <w:t>Оператора</w:t>
      </w:r>
      <w:r w:rsidR="0019212C" w:rsidRPr="004B5AB3">
        <w:rPr>
          <w:rFonts w:ascii="Tahoma" w:hAnsi="Tahoma" w:cs="Tahoma"/>
          <w:szCs w:val="20"/>
        </w:rPr>
        <w:t xml:space="preserve"> от исполнения обязательств по настоящему Договору. </w:t>
      </w:r>
    </w:p>
    <w:p w14:paraId="4199EF3A" w14:textId="77777777" w:rsidR="0019212C" w:rsidRPr="004B5AB3" w:rsidRDefault="0019212C" w:rsidP="004B5AB3">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Убытки, причиненные </w:t>
      </w:r>
      <w:r w:rsidR="00DD4D09">
        <w:rPr>
          <w:rFonts w:ascii="Tahoma" w:hAnsi="Tahoma" w:cs="Tahoma"/>
          <w:szCs w:val="20"/>
        </w:rPr>
        <w:t>Оператором</w:t>
      </w:r>
      <w:r w:rsidRPr="004B5AB3">
        <w:rPr>
          <w:rFonts w:ascii="Tahoma" w:hAnsi="Tahoma" w:cs="Tahoma"/>
          <w:szCs w:val="20"/>
        </w:rPr>
        <w:t xml:space="preserve"> Заказчику, подлежат возмещению </w:t>
      </w:r>
      <w:r w:rsidR="00DD4D09">
        <w:rPr>
          <w:rFonts w:ascii="Tahoma" w:hAnsi="Tahoma" w:cs="Tahoma"/>
          <w:szCs w:val="20"/>
        </w:rPr>
        <w:t>Оператором</w:t>
      </w:r>
      <w:r w:rsidRPr="004B5AB3">
        <w:rPr>
          <w:rFonts w:ascii="Tahoma" w:hAnsi="Tahoma" w:cs="Tahoma"/>
          <w:szCs w:val="20"/>
        </w:rPr>
        <w:t xml:space="preserve"> в полном размере сверх неустойки, взыскиваемой за нарушение </w:t>
      </w:r>
      <w:r w:rsidR="00DD4D09">
        <w:rPr>
          <w:rFonts w:ascii="Tahoma" w:hAnsi="Tahoma" w:cs="Tahoma"/>
          <w:szCs w:val="20"/>
        </w:rPr>
        <w:t>Оператором</w:t>
      </w:r>
      <w:r w:rsidRPr="004B5AB3">
        <w:rPr>
          <w:rFonts w:ascii="Tahoma" w:hAnsi="Tahoma" w:cs="Tahoma"/>
          <w:szCs w:val="20"/>
        </w:rPr>
        <w:t xml:space="preserve"> своих обязательств по настоящему Договору.</w:t>
      </w:r>
    </w:p>
    <w:p w14:paraId="497B651A" w14:textId="77777777" w:rsidR="00505789" w:rsidRPr="004B5AB3" w:rsidRDefault="00505789" w:rsidP="004B5AB3">
      <w:pPr>
        <w:pStyle w:val="afffa"/>
        <w:numPr>
          <w:ilvl w:val="1"/>
          <w:numId w:val="5"/>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вправе предоставить </w:t>
      </w:r>
      <w:r w:rsidR="00DD4D09">
        <w:rPr>
          <w:rFonts w:ascii="Tahoma" w:hAnsi="Tahoma" w:cs="Tahoma"/>
          <w:szCs w:val="20"/>
        </w:rPr>
        <w:t>Оператору</w:t>
      </w:r>
      <w:r w:rsidRPr="004B5AB3">
        <w:rPr>
          <w:rFonts w:ascii="Tahoma" w:hAnsi="Tahoma" w:cs="Tahoma"/>
          <w:szCs w:val="20"/>
        </w:rPr>
        <w:t xml:space="preserve"> отсрочку или рассрочку уплаты неустойки, штрафов, пеней, убытков или иных денежных средств, причитающихся Заказчику в соответствии с Договором.</w:t>
      </w:r>
      <w:permStart w:id="206964999" w:edGrp="everyone"/>
    </w:p>
    <w:p w14:paraId="1DE278E7" w14:textId="77777777" w:rsidR="00D23C96" w:rsidRPr="00D23C96" w:rsidRDefault="00DD4D09" w:rsidP="00D23C96">
      <w:pPr>
        <w:pStyle w:val="afff2"/>
        <w:numPr>
          <w:ilvl w:val="1"/>
          <w:numId w:val="5"/>
        </w:numPr>
        <w:tabs>
          <w:tab w:val="clear" w:pos="1866"/>
        </w:tabs>
        <w:rPr>
          <w:rFonts w:ascii="Tahoma" w:eastAsiaTheme="minorEastAsia" w:hAnsi="Tahoma" w:cs="Tahoma"/>
          <w:color w:val="auto"/>
          <w:sz w:val="20"/>
          <w:szCs w:val="20"/>
        </w:rPr>
      </w:pPr>
      <w:r>
        <w:rPr>
          <w:rFonts w:ascii="Tahoma" w:hAnsi="Tahoma" w:cs="Tahoma"/>
          <w:sz w:val="20"/>
          <w:szCs w:val="20"/>
        </w:rPr>
        <w:t>Оператор</w:t>
      </w:r>
      <w:r w:rsidR="00D23C96" w:rsidRPr="00D23C96">
        <w:rPr>
          <w:rFonts w:ascii="Tahoma" w:hAnsi="Tahoma" w:cs="Tahoma"/>
          <w:sz w:val="20"/>
          <w:szCs w:val="20"/>
        </w:rPr>
        <w:t xml:space="preserve"> в соответствии со ст.406.1 ГК РФ возмещает Заказчику все имущественные потери последнего, связанные с невозможностью уменьшения </w:t>
      </w:r>
      <w:r w:rsidR="00BF60A8">
        <w:rPr>
          <w:rFonts w:ascii="Tahoma" w:hAnsi="Tahoma" w:cs="Tahoma"/>
          <w:sz w:val="20"/>
          <w:szCs w:val="20"/>
        </w:rPr>
        <w:t xml:space="preserve">Заказчиком </w:t>
      </w:r>
      <w:r w:rsidR="00D23C96" w:rsidRPr="00D23C96">
        <w:rPr>
          <w:rFonts w:ascii="Tahoma" w:hAnsi="Tahoma" w:cs="Tahoma"/>
          <w:sz w:val="20"/>
          <w:szCs w:val="20"/>
        </w:rPr>
        <w:t xml:space="preserve">налоговой базы (в том числе возврата (возмещения) налога) и (или) суммы подлежащего уплате налога по операциям с </w:t>
      </w:r>
      <w:r>
        <w:rPr>
          <w:rFonts w:ascii="Tahoma" w:hAnsi="Tahoma" w:cs="Tahoma"/>
          <w:sz w:val="20"/>
          <w:szCs w:val="20"/>
        </w:rPr>
        <w:t>Оператором</w:t>
      </w:r>
      <w:r w:rsidR="00D23C96" w:rsidRPr="00D23C96">
        <w:rPr>
          <w:rFonts w:ascii="Tahoma" w:hAnsi="Tahoma" w:cs="Tahoma"/>
          <w:sz w:val="20"/>
          <w:szCs w:val="20"/>
        </w:rPr>
        <w:t xml:space="preserve"> и (или</w:t>
      </w:r>
      <w:r w:rsidR="000F0A0B">
        <w:rPr>
          <w:rFonts w:ascii="Tahoma" w:hAnsi="Tahoma" w:cs="Tahoma"/>
          <w:sz w:val="20"/>
          <w:szCs w:val="20"/>
        </w:rPr>
        <w:t>) третьими лицами</w:t>
      </w:r>
      <w:r w:rsidR="00D23C96" w:rsidRPr="00D23C96">
        <w:rPr>
          <w:rFonts w:ascii="Tahoma" w:hAnsi="Tahoma" w:cs="Tahoma"/>
          <w:sz w:val="20"/>
          <w:szCs w:val="20"/>
        </w:rPr>
        <w:t xml:space="preserve">, привлеченными </w:t>
      </w:r>
      <w:r>
        <w:rPr>
          <w:rFonts w:ascii="Tahoma" w:hAnsi="Tahoma" w:cs="Tahoma"/>
          <w:sz w:val="20"/>
          <w:szCs w:val="20"/>
        </w:rPr>
        <w:t>Оператором</w:t>
      </w:r>
      <w:r w:rsidR="00D23C96" w:rsidRPr="00D23C96">
        <w:rPr>
          <w:rFonts w:ascii="Tahoma" w:hAnsi="Tahoma" w:cs="Tahoma"/>
          <w:sz w:val="20"/>
          <w:szCs w:val="20"/>
        </w:rPr>
        <w:t xml:space="preserve"> для исполнения настоящего Договора, в том числе возникшие в связи с:</w:t>
      </w:r>
    </w:p>
    <w:p w14:paraId="14450352" w14:textId="77777777"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14:paraId="369D2C9E" w14:textId="77777777"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w:t>
      </w:r>
      <w:r w:rsidR="00DD4D09">
        <w:rPr>
          <w:rFonts w:ascii="Tahoma" w:hAnsi="Tahoma" w:cs="Tahoma"/>
          <w:szCs w:val="20"/>
        </w:rPr>
        <w:t>Оператором</w:t>
      </w:r>
      <w:r w:rsidRPr="00923A95">
        <w:rPr>
          <w:rFonts w:ascii="Tahoma" w:hAnsi="Tahoma" w:cs="Tahoma"/>
          <w:szCs w:val="20"/>
        </w:rPr>
        <w:t>.</w:t>
      </w:r>
    </w:p>
    <w:p w14:paraId="46C57C58" w14:textId="77777777"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Потери считаются возникшими с момента предъявления налоговыми органами соответствующих требований об уплате налога (сбора) или получения следующих решений налогового органа:</w:t>
      </w:r>
    </w:p>
    <w:p w14:paraId="214018BB" w14:textId="77777777"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14:paraId="330192D4" w14:textId="77777777"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14:paraId="5E6AA123" w14:textId="77777777" w:rsidR="00D23C96" w:rsidRPr="00923A95" w:rsidRDefault="00D23C96" w:rsidP="00D23C96">
      <w:pPr>
        <w:pStyle w:val="afffa"/>
        <w:spacing w:after="0" w:line="240" w:lineRule="auto"/>
        <w:ind w:left="0" w:firstLine="720"/>
        <w:jc w:val="both"/>
        <w:rPr>
          <w:rFonts w:ascii="Tahoma" w:hAnsi="Tahoma" w:cs="Tahoma"/>
          <w:szCs w:val="20"/>
        </w:rPr>
      </w:pPr>
      <w:r w:rsidRPr="00923A95">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sidR="00DD4D09">
        <w:rPr>
          <w:rFonts w:ascii="Tahoma" w:hAnsi="Tahoma" w:cs="Tahoma"/>
          <w:szCs w:val="20"/>
        </w:rPr>
        <w:t>Оператора</w:t>
      </w:r>
      <w:r w:rsidRPr="00923A95">
        <w:rPr>
          <w:rFonts w:ascii="Tahoma" w:hAnsi="Tahoma" w:cs="Tahoma"/>
          <w:szCs w:val="20"/>
        </w:rPr>
        <w:t xml:space="preserve"> возместить потери.</w:t>
      </w:r>
    </w:p>
    <w:p w14:paraId="3BB4988D" w14:textId="77777777" w:rsidR="00291DF8" w:rsidRPr="00291DF8" w:rsidRDefault="00D23C96" w:rsidP="00D23C96">
      <w:pPr>
        <w:pStyle w:val="afffa"/>
        <w:spacing w:after="0" w:line="240" w:lineRule="auto"/>
        <w:ind w:left="0" w:firstLine="720"/>
        <w:jc w:val="both"/>
        <w:rPr>
          <w:rFonts w:ascii="Tahoma" w:hAnsi="Tahoma" w:cs="Tahoma"/>
          <w:szCs w:val="20"/>
        </w:rPr>
      </w:pPr>
      <w:r w:rsidRPr="00923A95">
        <w:rPr>
          <w:rFonts w:ascii="Tahoma" w:hAnsi="Tahoma" w:cs="Tahoma"/>
          <w:szCs w:val="20"/>
        </w:rPr>
        <w:t xml:space="preserve">Имущественные потери возмещаются </w:t>
      </w:r>
      <w:r w:rsidR="00DD4D09">
        <w:rPr>
          <w:rFonts w:ascii="Tahoma" w:hAnsi="Tahoma" w:cs="Tahoma"/>
          <w:szCs w:val="20"/>
        </w:rPr>
        <w:t>Оператором</w:t>
      </w:r>
      <w:r w:rsidRPr="00923A95">
        <w:rPr>
          <w:rFonts w:ascii="Tahoma" w:hAnsi="Tahoma" w:cs="Tahoma"/>
          <w:szCs w:val="20"/>
        </w:rPr>
        <w:t xml:space="preserve"> в течение 7 дней с момента получения от Заказчика письменного требования путем перечисления денежных средств на расчетный счет Заказчика.</w:t>
      </w:r>
      <w:r w:rsidR="00291DF8">
        <w:rPr>
          <w:rFonts w:ascii="Tahoma" w:hAnsi="Tahoma" w:cs="Tahoma"/>
          <w:szCs w:val="20"/>
        </w:rPr>
        <w:t xml:space="preserve"> </w:t>
      </w:r>
    </w:p>
    <w:p w14:paraId="1A4D3516" w14:textId="39378BE9" w:rsidR="00547EF0" w:rsidRPr="00291DF8" w:rsidRDefault="00396B52" w:rsidP="00291DF8">
      <w:pPr>
        <w:pStyle w:val="afff2"/>
        <w:numPr>
          <w:ilvl w:val="1"/>
          <w:numId w:val="5"/>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 xml:space="preserve"> </w:t>
      </w:r>
      <w:permEnd w:id="206964999"/>
      <w:r w:rsidR="00DD0379" w:rsidRPr="00291DF8">
        <w:rPr>
          <w:rFonts w:ascii="Tahoma" w:eastAsiaTheme="minorEastAsia" w:hAnsi="Tahoma" w:cs="Tahoma"/>
          <w:color w:val="auto"/>
          <w:sz w:val="20"/>
          <w:szCs w:val="20"/>
        </w:rPr>
        <w:t xml:space="preserve">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w:t>
      </w:r>
      <w:r w:rsidR="00DD0379" w:rsidRPr="00291DF8">
        <w:rPr>
          <w:rFonts w:ascii="Tahoma" w:eastAsiaTheme="minorEastAsia" w:hAnsi="Tahoma" w:cs="Tahoma"/>
          <w:color w:val="auto"/>
          <w:sz w:val="20"/>
          <w:szCs w:val="20"/>
        </w:rPr>
        <w:lastRenderedPageBreak/>
        <w:t>является отказом от осуществления права, и не лишает Заказчика права на осуществление своего права по Договору по тем же основаниям</w:t>
      </w:r>
      <w:r w:rsidR="003878D4" w:rsidRPr="00291DF8">
        <w:rPr>
          <w:rFonts w:ascii="Tahoma" w:eastAsiaTheme="minorEastAsia" w:hAnsi="Tahoma" w:cs="Tahoma"/>
          <w:color w:val="auto"/>
          <w:sz w:val="20"/>
          <w:szCs w:val="20"/>
        </w:rPr>
        <w:t>.</w:t>
      </w:r>
    </w:p>
    <w:p w14:paraId="1EFA5AFF" w14:textId="77777777" w:rsidR="004B5AB3" w:rsidRPr="004B5AB3" w:rsidRDefault="004B5AB3"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05819F7D"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14:paraId="58D03063" w14:textId="77777777" w:rsidR="00143431" w:rsidRPr="004B5AB3" w:rsidRDefault="00D00688" w:rsidP="004B5AB3">
      <w:pPr>
        <w:pStyle w:val="afffa"/>
        <w:numPr>
          <w:ilvl w:val="1"/>
          <w:numId w:val="5"/>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00143431"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45DD25B9" w14:textId="77777777" w:rsidR="00143431" w:rsidRPr="004B5AB3" w:rsidRDefault="00D00688" w:rsidP="004B5AB3">
      <w:pPr>
        <w:pStyle w:val="afffa"/>
        <w:numPr>
          <w:ilvl w:val="1"/>
          <w:numId w:val="5"/>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Под обстоятельствами непреодолимой силы (форс-мажорные обстоятельства)</w:t>
      </w:r>
      <w:r w:rsidR="00143431" w:rsidRPr="004B5AB3">
        <w:rPr>
          <w:rFonts w:ascii="Tahoma" w:hAnsi="Tahoma" w:cs="Tahoma"/>
          <w:szCs w:val="20"/>
        </w:rPr>
        <w:t xml:space="preserve"> </w:t>
      </w:r>
      <w:r w:rsidR="00143431"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4FFD094A" w14:textId="77777777"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w:t>
      </w:r>
      <w:r w:rsidR="00143431" w:rsidRPr="004B5AB3">
        <w:rPr>
          <w:rFonts w:ascii="Tahoma" w:hAnsi="Tahoma" w:cs="Tahoma"/>
          <w:b w:val="0"/>
          <w:color w:val="auto"/>
          <w:sz w:val="20"/>
          <w:szCs w:val="20"/>
        </w:rPr>
        <w:t xml:space="preserve"> («Эмбарго»)</w:t>
      </w:r>
    </w:p>
    <w:p w14:paraId="395A48FB" w14:textId="77777777"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w:t>
      </w:r>
      <w:r w:rsidR="00FE70C7" w:rsidRPr="004B5AB3">
        <w:rPr>
          <w:rFonts w:ascii="Tahoma" w:hAnsi="Tahoma" w:cs="Tahoma"/>
          <w:b w:val="0"/>
          <w:color w:val="auto"/>
          <w:sz w:val="20"/>
          <w:szCs w:val="20"/>
        </w:rPr>
        <w:t>8</w:t>
      </w:r>
      <w:r w:rsidR="00E31764" w:rsidRPr="004B5AB3">
        <w:rPr>
          <w:rFonts w:ascii="Tahoma" w:hAnsi="Tahoma" w:cs="Tahoma"/>
          <w:b w:val="0"/>
          <w:color w:val="auto"/>
          <w:sz w:val="20"/>
          <w:szCs w:val="20"/>
        </w:rPr>
        <w:t>.2.</w:t>
      </w:r>
      <w:r w:rsidRPr="004B5AB3">
        <w:rPr>
          <w:rFonts w:ascii="Tahoma" w:hAnsi="Tahoma" w:cs="Tahoma"/>
          <w:b w:val="0"/>
          <w:color w:val="auto"/>
          <w:sz w:val="20"/>
          <w:szCs w:val="20"/>
        </w:rPr>
        <w:t xml:space="preserve"> Договора, каждая Сторона должна без</w:t>
      </w:r>
      <w:r w:rsidR="005E1737" w:rsidRPr="004B5AB3">
        <w:rPr>
          <w:rFonts w:ascii="Tahoma" w:hAnsi="Tahoma" w:cs="Tahoma"/>
          <w:b w:val="0"/>
          <w:color w:val="auto"/>
          <w:sz w:val="20"/>
          <w:szCs w:val="20"/>
        </w:rPr>
        <w:t xml:space="preserve"> промедления, но не позднее 5 (пяти) рабочих д</w:t>
      </w:r>
      <w:r w:rsidRPr="004B5AB3">
        <w:rPr>
          <w:rFonts w:ascii="Tahoma" w:hAnsi="Tahoma" w:cs="Tahoma"/>
          <w:b w:val="0"/>
          <w:color w:val="auto"/>
          <w:sz w:val="20"/>
          <w:szCs w:val="20"/>
        </w:rPr>
        <w:t>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w:t>
      </w:r>
      <w:r w:rsidR="00143431" w:rsidRPr="004B5AB3">
        <w:rPr>
          <w:rFonts w:ascii="Tahoma" w:hAnsi="Tahoma" w:cs="Tahoma"/>
          <w:b w:val="0"/>
          <w:color w:val="auto"/>
          <w:sz w:val="20"/>
          <w:szCs w:val="20"/>
        </w:rPr>
        <w:t>у.</w:t>
      </w:r>
    </w:p>
    <w:p w14:paraId="57AE8AA4" w14:textId="77777777"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w:t>
      </w:r>
      <w:r w:rsidR="00FE70C7" w:rsidRPr="004B5AB3">
        <w:rPr>
          <w:rFonts w:ascii="Tahoma" w:hAnsi="Tahoma" w:cs="Tahoma"/>
          <w:b w:val="0"/>
          <w:color w:val="auto"/>
          <w:sz w:val="20"/>
          <w:szCs w:val="20"/>
        </w:rPr>
        <w:t>ещение, предусмотренное в п.8</w:t>
      </w:r>
      <w:r w:rsidRPr="004B5AB3">
        <w:rPr>
          <w:rFonts w:ascii="Tahoma" w:hAnsi="Tahoma" w:cs="Tahoma"/>
          <w:b w:val="0"/>
          <w:color w:val="auto"/>
          <w:sz w:val="20"/>
          <w:szCs w:val="20"/>
        </w:rPr>
        <w:t>.4. Договора, обязана возместить другой Стороне причиненные такой просрочкой убытки</w:t>
      </w:r>
      <w:r w:rsidR="00143431" w:rsidRPr="004B5AB3">
        <w:rPr>
          <w:rFonts w:ascii="Tahoma" w:hAnsi="Tahoma" w:cs="Tahoma"/>
          <w:b w:val="0"/>
          <w:color w:val="auto"/>
          <w:sz w:val="20"/>
          <w:szCs w:val="20"/>
        </w:rPr>
        <w:t>.</w:t>
      </w:r>
    </w:p>
    <w:p w14:paraId="5E099E07" w14:textId="77777777"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r w:rsidR="00143431" w:rsidRPr="004B5AB3">
        <w:rPr>
          <w:rFonts w:ascii="Tahoma" w:hAnsi="Tahoma" w:cs="Tahoma"/>
          <w:b w:val="0"/>
          <w:color w:val="auto"/>
          <w:sz w:val="20"/>
          <w:szCs w:val="20"/>
        </w:rPr>
        <w:t>.</w:t>
      </w:r>
    </w:p>
    <w:p w14:paraId="32005453" w14:textId="77777777"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r w:rsidR="00143431" w:rsidRPr="004B5AB3">
        <w:rPr>
          <w:rFonts w:ascii="Tahoma" w:hAnsi="Tahoma" w:cs="Tahoma"/>
          <w:b w:val="0"/>
          <w:color w:val="auto"/>
          <w:sz w:val="20"/>
          <w:szCs w:val="20"/>
        </w:rPr>
        <w:t>.</w:t>
      </w:r>
    </w:p>
    <w:p w14:paraId="51AFCF90" w14:textId="77777777" w:rsidR="00D00688"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60BAB83A" w14:textId="77777777" w:rsidR="00AA71CF" w:rsidRPr="004B5AB3" w:rsidRDefault="00AA71CF" w:rsidP="004B5AB3">
      <w:pPr>
        <w:pStyle w:val="30"/>
        <w:keepNext w:val="0"/>
        <w:keepLines w:val="0"/>
        <w:widowControl w:val="0"/>
        <w:spacing w:before="0" w:line="240" w:lineRule="auto"/>
        <w:contextualSpacing/>
        <w:rPr>
          <w:rFonts w:ascii="Tahoma" w:hAnsi="Tahoma" w:cs="Tahoma"/>
          <w:bCs w:val="0"/>
          <w:color w:val="000000" w:themeColor="text1"/>
          <w:sz w:val="20"/>
          <w:szCs w:val="20"/>
        </w:rPr>
      </w:pPr>
    </w:p>
    <w:p w14:paraId="763A7F01"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14:paraId="3D2745D2" w14:textId="77777777" w:rsidR="00DD0379" w:rsidRPr="004B5AB3" w:rsidRDefault="00DD0379" w:rsidP="004B5AB3">
      <w:pPr>
        <w:pStyle w:val="ConsPlusNormal"/>
        <w:numPr>
          <w:ilvl w:val="1"/>
          <w:numId w:val="5"/>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26AE57E4" w14:textId="77777777" w:rsidR="00DD0379" w:rsidRPr="004B5AB3" w:rsidRDefault="00DD0379" w:rsidP="004B5AB3">
      <w:pPr>
        <w:pStyle w:val="ConsPlusNormal"/>
        <w:numPr>
          <w:ilvl w:val="1"/>
          <w:numId w:val="5"/>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w:t>
      </w:r>
      <w:r w:rsidR="00A00D05" w:rsidRPr="004B5AB3">
        <w:rPr>
          <w:i w:val="0"/>
        </w:rPr>
        <w:t xml:space="preserve">аявленные требования документов. Срок рассмотрения претензий - </w:t>
      </w:r>
      <w:permStart w:id="685078913" w:edGrp="everyone"/>
      <w:r w:rsidR="00A00D05" w:rsidRPr="004B5AB3">
        <w:rPr>
          <w:i w:val="0"/>
        </w:rPr>
        <w:t>10 (десять)</w:t>
      </w:r>
      <w:permEnd w:id="685078913"/>
      <w:r w:rsidR="00A00D05" w:rsidRPr="004B5AB3">
        <w:rPr>
          <w:i w:val="0"/>
        </w:rPr>
        <w:t xml:space="preserve"> рабочих дней с момента ее получения.</w:t>
      </w:r>
    </w:p>
    <w:p w14:paraId="096E8E10" w14:textId="77777777" w:rsidR="00A00D05" w:rsidRPr="00E64A1F" w:rsidRDefault="00DD0379" w:rsidP="00CA093B">
      <w:pPr>
        <w:widowControl w:val="0"/>
        <w:numPr>
          <w:ilvl w:val="1"/>
          <w:numId w:val="5"/>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t>Споры, разногласия или требования, не урегулированные в претензионном поря</w:t>
      </w:r>
      <w:r w:rsidR="009E7AAE" w:rsidRPr="00E64A1F">
        <w:rPr>
          <w:rFonts w:ascii="Tahoma" w:hAnsi="Tahoma" w:cs="Tahoma"/>
          <w:iCs/>
        </w:rPr>
        <w:t>дке, передаются на разрешение в</w:t>
      </w:r>
      <w:r w:rsidR="00C42ADD" w:rsidRPr="00E64A1F">
        <w:rPr>
          <w:rFonts w:ascii="Tahoma" w:hAnsi="Tahoma" w:cs="Tahoma"/>
          <w:iCs/>
        </w:rPr>
        <w:t xml:space="preserve"> </w:t>
      </w:r>
      <w:r w:rsidR="00A00D05" w:rsidRPr="00E64A1F">
        <w:rPr>
          <w:rFonts w:ascii="Tahoma" w:hAnsi="Tahoma" w:cs="Tahoma"/>
        </w:rPr>
        <w:t xml:space="preserve">арбитражный суд </w:t>
      </w:r>
      <w:permStart w:id="1926439123" w:edGrp="everyone"/>
      <w:r w:rsidR="004565DE">
        <w:rPr>
          <w:rFonts w:ascii="Tahoma" w:hAnsi="Tahoma" w:cs="Tahoma"/>
        </w:rPr>
        <w:t>Московской области</w:t>
      </w:r>
    </w:p>
    <w:permEnd w:id="1926439123"/>
    <w:p w14:paraId="714CB32F" w14:textId="77777777" w:rsidR="004B5AB3" w:rsidRPr="004B5AB3" w:rsidRDefault="004B5AB3" w:rsidP="004B5AB3">
      <w:pPr>
        <w:widowControl w:val="0"/>
        <w:tabs>
          <w:tab w:val="num" w:pos="1474"/>
        </w:tabs>
        <w:autoSpaceDE w:val="0"/>
        <w:autoSpaceDN w:val="0"/>
        <w:adjustRightInd w:val="0"/>
        <w:spacing w:after="0" w:line="240" w:lineRule="auto"/>
        <w:contextualSpacing/>
        <w:jc w:val="both"/>
        <w:rPr>
          <w:rFonts w:ascii="Tahoma" w:hAnsi="Tahoma" w:cs="Tahoma"/>
          <w:szCs w:val="20"/>
        </w:rPr>
      </w:pPr>
    </w:p>
    <w:p w14:paraId="2682F4D5"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Основания изменения и расторжения </w:t>
      </w:r>
      <w:r w:rsidR="00547EF0" w:rsidRPr="004B5AB3">
        <w:rPr>
          <w:rFonts w:ascii="Tahoma" w:hAnsi="Tahoma" w:cs="Tahoma"/>
          <w:bCs w:val="0"/>
          <w:color w:val="000000" w:themeColor="text1"/>
          <w:sz w:val="20"/>
          <w:szCs w:val="20"/>
        </w:rPr>
        <w:t>Д</w:t>
      </w:r>
      <w:r w:rsidRPr="004B5AB3">
        <w:rPr>
          <w:rFonts w:ascii="Tahoma" w:hAnsi="Tahoma" w:cs="Tahoma"/>
          <w:bCs w:val="0"/>
          <w:color w:val="000000" w:themeColor="text1"/>
          <w:sz w:val="20"/>
          <w:szCs w:val="20"/>
        </w:rPr>
        <w:t>оговора</w:t>
      </w:r>
    </w:p>
    <w:p w14:paraId="08F75272" w14:textId="77777777"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w:t>
      </w:r>
      <w:r w:rsidR="002C3C97" w:rsidRPr="004B5AB3">
        <w:rPr>
          <w:rFonts w:ascii="Tahoma" w:hAnsi="Tahoma" w:cs="Tahoma"/>
          <w:szCs w:val="20"/>
        </w:rPr>
        <w:t xml:space="preserve">ителями </w:t>
      </w:r>
      <w:r w:rsidR="00DD4D09">
        <w:rPr>
          <w:rFonts w:ascii="Tahoma" w:hAnsi="Tahoma" w:cs="Tahoma"/>
          <w:szCs w:val="20"/>
        </w:rPr>
        <w:t>Оператора</w:t>
      </w:r>
      <w:r w:rsidR="002C3C97" w:rsidRPr="004B5AB3">
        <w:rPr>
          <w:rFonts w:ascii="Tahoma" w:hAnsi="Tahoma" w:cs="Tahoma"/>
          <w:szCs w:val="20"/>
        </w:rPr>
        <w:t xml:space="preserve"> и Заказчика за исключением случаев, предусмотренных Договором. </w:t>
      </w:r>
    </w:p>
    <w:p w14:paraId="13228255" w14:textId="77777777"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2DEEC315" w14:textId="77777777" w:rsidR="00DA5A50" w:rsidRPr="004B5AB3" w:rsidRDefault="00DA5A50" w:rsidP="004B5AB3">
      <w:pPr>
        <w:widowControl w:val="0"/>
        <w:numPr>
          <w:ilvl w:val="1"/>
          <w:numId w:val="5"/>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lastRenderedPageBreak/>
        <w:t>Договор может быть изменен или прекращен:</w:t>
      </w:r>
    </w:p>
    <w:p w14:paraId="3BBECC0E" w14:textId="31FB257E" w:rsidR="00DA5A50" w:rsidRPr="004B5AB3" w:rsidRDefault="00DA5A50" w:rsidP="004B5AB3">
      <w:pPr>
        <w:pStyle w:val="ConsPlusNormal"/>
        <w:numPr>
          <w:ilvl w:val="0"/>
          <w:numId w:val="10"/>
        </w:numPr>
        <w:ind w:left="0" w:firstLine="0"/>
        <w:jc w:val="both"/>
        <w:rPr>
          <w:i w:val="0"/>
        </w:rPr>
      </w:pPr>
      <w:r w:rsidRPr="004B5AB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456DA7" w:rsidRPr="004B5AB3">
        <w:rPr>
          <w:i w:val="0"/>
        </w:rPr>
        <w:t>письма и иные документы,</w:t>
      </w:r>
      <w:r w:rsidRPr="004B5AB3">
        <w:rPr>
          <w:i w:val="0"/>
        </w:rPr>
        <w:t xml:space="preserve"> оформляемые Сторонами при исполнении </w:t>
      </w:r>
      <w:r w:rsidR="00456DA7" w:rsidRPr="004B5AB3">
        <w:rPr>
          <w:i w:val="0"/>
        </w:rPr>
        <w:t>настоящего Договора,</w:t>
      </w:r>
      <w:r w:rsidRPr="004B5AB3">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DD4D09">
        <w:rPr>
          <w:i w:val="0"/>
        </w:rPr>
        <w:t>Оператор</w:t>
      </w:r>
      <w:r w:rsidR="00F67C76" w:rsidRPr="004B5AB3">
        <w:rPr>
          <w:i w:val="0"/>
        </w:rPr>
        <w:t xml:space="preserve"> </w:t>
      </w:r>
      <w:r w:rsidRPr="004B5AB3">
        <w:rPr>
          <w:i w:val="0"/>
        </w:rPr>
        <w:t xml:space="preserve">не вправе прекращать </w:t>
      </w:r>
      <w:r w:rsidR="00CE4032" w:rsidRPr="004B5AB3">
        <w:rPr>
          <w:i w:val="0"/>
        </w:rPr>
        <w:t>оказания Услуг</w:t>
      </w:r>
      <w:r w:rsidRPr="004B5AB3">
        <w:rPr>
          <w:i w:val="0"/>
        </w:rPr>
        <w:t xml:space="preserve"> до подписания двухстороннего соглашения о расторжении Договора;</w:t>
      </w:r>
    </w:p>
    <w:p w14:paraId="21A6FD3E" w14:textId="77777777" w:rsidR="00DA5A50" w:rsidRPr="004B5AB3" w:rsidRDefault="00DA5A50" w:rsidP="004B5AB3">
      <w:pPr>
        <w:pStyle w:val="ConsPlusNormal"/>
        <w:numPr>
          <w:ilvl w:val="0"/>
          <w:numId w:val="10"/>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1E4E0A4B" w14:textId="77777777" w:rsidR="00DA5A50" w:rsidRPr="004B5AB3" w:rsidRDefault="00DA5A50" w:rsidP="004B5AB3">
      <w:pPr>
        <w:pStyle w:val="ConsPlusNormal"/>
        <w:numPr>
          <w:ilvl w:val="0"/>
          <w:numId w:val="10"/>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14:paraId="32ED9FC3" w14:textId="77777777" w:rsidR="00DA5A50" w:rsidRPr="004B5AB3" w:rsidRDefault="008C4892"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w:t>
      </w:r>
      <w:r w:rsidR="00D00688" w:rsidRPr="004B5AB3">
        <w:rPr>
          <w:rFonts w:ascii="Tahoma" w:hAnsi="Tahoma" w:cs="Tahoma"/>
          <w:b/>
          <w:szCs w:val="20"/>
        </w:rPr>
        <w:t xml:space="preserve">тказ от исполнения Договора по инициативе </w:t>
      </w:r>
      <w:r w:rsidR="00DD4D09">
        <w:rPr>
          <w:rFonts w:ascii="Tahoma" w:hAnsi="Tahoma" w:cs="Tahoma"/>
          <w:b/>
          <w:szCs w:val="20"/>
        </w:rPr>
        <w:t>Оператора</w:t>
      </w:r>
      <w:r w:rsidR="00D00688" w:rsidRPr="004B5AB3">
        <w:rPr>
          <w:rFonts w:ascii="Tahoma" w:hAnsi="Tahoma" w:cs="Tahoma"/>
          <w:b/>
          <w:szCs w:val="20"/>
        </w:rPr>
        <w:t>.</w:t>
      </w:r>
    </w:p>
    <w:p w14:paraId="6116BE60" w14:textId="18E3F1C6" w:rsidR="009E7AAE" w:rsidRPr="00E64A1F" w:rsidRDefault="009E7AAE"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10.4</w:t>
      </w:r>
      <w:r w:rsidR="008C4892" w:rsidRPr="00E64A1F">
        <w:rPr>
          <w:rFonts w:ascii="Tahoma" w:hAnsi="Tahoma" w:cs="Tahoma"/>
          <w:szCs w:val="20"/>
        </w:rPr>
        <w:t xml:space="preserve">.1 </w:t>
      </w:r>
      <w:r w:rsidR="00DD4D09">
        <w:rPr>
          <w:rFonts w:ascii="Tahoma" w:hAnsi="Tahoma" w:cs="Tahoma"/>
          <w:szCs w:val="20"/>
        </w:rPr>
        <w:t>Оператор</w:t>
      </w:r>
      <w:r w:rsidR="00FB3D4F" w:rsidRPr="00E64A1F">
        <w:rPr>
          <w:rFonts w:ascii="Tahoma" w:hAnsi="Tahoma" w:cs="Tahoma"/>
          <w:szCs w:val="20"/>
        </w:rPr>
        <w:t xml:space="preserve"> вправе отказаться от исполнения настоящего Договора исключительно, при условии </w:t>
      </w:r>
      <w:permStart w:id="1222593242" w:edGrp="everyone"/>
      <w:r w:rsidR="00FB3D4F" w:rsidRPr="00E64A1F">
        <w:rPr>
          <w:rFonts w:ascii="Tahoma" w:hAnsi="Tahoma" w:cs="Tahoma"/>
          <w:szCs w:val="20"/>
        </w:rPr>
        <w:t xml:space="preserve">выплаты Заказчику компенсации в размере </w:t>
      </w:r>
      <w:r w:rsidR="00BF67E4" w:rsidRPr="00BE128D">
        <w:rPr>
          <w:rFonts w:ascii="Tahoma" w:hAnsi="Tahoma" w:cs="Tahoma"/>
          <w:iCs/>
          <w:szCs w:val="20"/>
        </w:rPr>
        <w:t>5</w:t>
      </w:r>
      <w:r w:rsidR="004565DE">
        <w:rPr>
          <w:rFonts w:ascii="Tahoma" w:hAnsi="Tahoma" w:cs="Tahoma"/>
          <w:iCs/>
          <w:szCs w:val="20"/>
        </w:rPr>
        <w:t>0</w:t>
      </w:r>
      <w:r w:rsidR="00BF67E4" w:rsidRPr="00BE128D">
        <w:rPr>
          <w:rFonts w:ascii="Tahoma" w:hAnsi="Tahoma" w:cs="Tahoma"/>
          <w:iCs/>
          <w:szCs w:val="20"/>
        </w:rPr>
        <w:t xml:space="preserve">% от </w:t>
      </w:r>
      <w:r w:rsidR="002538A8">
        <w:rPr>
          <w:rFonts w:ascii="Tahoma" w:hAnsi="Tahoma" w:cs="Tahoma"/>
          <w:iCs/>
          <w:szCs w:val="20"/>
        </w:rPr>
        <w:t xml:space="preserve">максимальной </w:t>
      </w:r>
      <w:r w:rsidR="00BF67E4" w:rsidRPr="00BE128D">
        <w:rPr>
          <w:rFonts w:ascii="Tahoma" w:hAnsi="Tahoma" w:cs="Tahoma"/>
          <w:iCs/>
          <w:szCs w:val="20"/>
        </w:rPr>
        <w:t>Цены Услуг</w:t>
      </w:r>
      <w:r w:rsidR="002538A8">
        <w:rPr>
          <w:rFonts w:ascii="Tahoma" w:hAnsi="Tahoma" w:cs="Tahoma"/>
          <w:iCs/>
          <w:szCs w:val="20"/>
        </w:rPr>
        <w:t>, указанной в п. 2.1. настоящего Договора</w:t>
      </w:r>
      <w:r w:rsidR="00BF67E4">
        <w:t xml:space="preserve"> </w:t>
      </w:r>
      <w:r w:rsidR="00BF67E4" w:rsidRPr="003A27F1">
        <w:rPr>
          <w:rFonts w:ascii="Tahoma" w:hAnsi="Tahoma" w:cs="Tahoma"/>
          <w:iCs/>
          <w:szCs w:val="20"/>
        </w:rPr>
        <w:t xml:space="preserve">и </w:t>
      </w:r>
      <w:permEnd w:id="1222593242"/>
      <w:r w:rsidR="00BF67E4" w:rsidRPr="003A27F1">
        <w:rPr>
          <w:rFonts w:ascii="Tahoma" w:hAnsi="Tahoma" w:cs="Tahoma"/>
          <w:iCs/>
          <w:szCs w:val="20"/>
        </w:rPr>
        <w:t xml:space="preserve">полного возмещения Заказчику </w:t>
      </w:r>
      <w:permStart w:id="1588026589" w:edGrp="everyone"/>
      <w:r w:rsidR="00BF67E4" w:rsidRPr="003A27F1">
        <w:rPr>
          <w:rFonts w:ascii="Tahoma" w:hAnsi="Tahoma" w:cs="Tahoma"/>
          <w:iCs/>
          <w:szCs w:val="20"/>
        </w:rPr>
        <w:t>убытков</w:t>
      </w:r>
      <w:r w:rsidRPr="00E64A1F">
        <w:rPr>
          <w:rFonts w:ascii="Tahoma" w:hAnsi="Tahoma" w:cs="Tahoma"/>
          <w:szCs w:val="20"/>
        </w:rPr>
        <w:t>.</w:t>
      </w:r>
    </w:p>
    <w:p w14:paraId="40924E1A" w14:textId="77777777" w:rsidR="008C4892" w:rsidRPr="004B5AB3" w:rsidRDefault="009E7AAE"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w:t>
      </w:r>
      <w:r w:rsidR="008C4892" w:rsidRPr="004B5AB3">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w:t>
      </w:r>
      <w:r w:rsidR="00DD4D09">
        <w:rPr>
          <w:rFonts w:ascii="Tahoma" w:hAnsi="Tahoma" w:cs="Tahoma"/>
          <w:szCs w:val="20"/>
        </w:rPr>
        <w:t>Оператора</w:t>
      </w:r>
      <w:r w:rsidR="008C4892" w:rsidRPr="004B5AB3">
        <w:rPr>
          <w:rFonts w:ascii="Tahoma" w:hAnsi="Tahoma" w:cs="Tahoma"/>
          <w:szCs w:val="20"/>
        </w:rPr>
        <w:t xml:space="preserve"> от исполнения обязательств по Договору в порядке ст. 719 ГК РФ. </w:t>
      </w:r>
    </w:p>
    <w:permEnd w:id="1588026589"/>
    <w:p w14:paraId="47CB247F" w14:textId="77777777" w:rsidR="00D00688" w:rsidRPr="004B5AB3" w:rsidRDefault="00D00688" w:rsidP="004B5AB3">
      <w:pPr>
        <w:widowControl w:val="0"/>
        <w:numPr>
          <w:ilvl w:val="1"/>
          <w:numId w:val="5"/>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14:paraId="5743E8F0" w14:textId="77777777" w:rsidR="00D00688" w:rsidRPr="004B5AB3" w:rsidRDefault="00E02552" w:rsidP="004B5AB3">
      <w:pPr>
        <w:pStyle w:val="ConsPlusNormal"/>
        <w:jc w:val="both"/>
        <w:rPr>
          <w:i w:val="0"/>
        </w:rPr>
      </w:pPr>
      <w:r w:rsidRPr="004B5AB3">
        <w:rPr>
          <w:i w:val="0"/>
        </w:rPr>
        <w:t>10</w:t>
      </w:r>
      <w:r w:rsidR="009E7AAE" w:rsidRPr="004B5AB3">
        <w:rPr>
          <w:i w:val="0"/>
        </w:rPr>
        <w:t>.5</w:t>
      </w:r>
      <w:r w:rsidR="00451D3B" w:rsidRPr="004B5AB3">
        <w:rPr>
          <w:i w:val="0"/>
        </w:rPr>
        <w:t xml:space="preserve">.1. </w:t>
      </w:r>
      <w:r w:rsidR="00D00688" w:rsidRPr="004B5AB3">
        <w:rPr>
          <w:i w:val="0"/>
        </w:rPr>
        <w:t>Заказчик вправе, в соответствии со ст.7</w:t>
      </w:r>
      <w:r w:rsidR="000713CA" w:rsidRPr="004B5AB3">
        <w:rPr>
          <w:i w:val="0"/>
        </w:rPr>
        <w:t>82</w:t>
      </w:r>
      <w:r w:rsidR="00D00688" w:rsidRPr="004B5AB3">
        <w:rPr>
          <w:i w:val="0"/>
        </w:rPr>
        <w:t xml:space="preserve"> ГК РФ, в любой момент в одностороннем внесудебном порядке отказаться от исполнения настоящего Договора (полностью или в части), путем направления </w:t>
      </w:r>
      <w:r w:rsidR="00DD4D09">
        <w:rPr>
          <w:i w:val="0"/>
        </w:rPr>
        <w:t>Оператору</w:t>
      </w:r>
      <w:r w:rsidR="00D00688" w:rsidRPr="004B5AB3">
        <w:rPr>
          <w:i w:val="0"/>
        </w:rPr>
        <w:t xml:space="preserve"> письменного уведомления о таком отказе.</w:t>
      </w:r>
    </w:p>
    <w:p w14:paraId="634C1FFE" w14:textId="2386608C" w:rsidR="004A28E2" w:rsidRPr="004B5AB3" w:rsidRDefault="004A28E2" w:rsidP="004B5AB3">
      <w:pPr>
        <w:pStyle w:val="ConsPlusNormal"/>
        <w:tabs>
          <w:tab w:val="num" w:pos="423"/>
        </w:tabs>
        <w:jc w:val="both"/>
        <w:rPr>
          <w:i w:val="0"/>
        </w:rPr>
      </w:pPr>
      <w:r w:rsidRPr="004B5AB3">
        <w:rPr>
          <w:i w:val="0"/>
        </w:rPr>
        <w:t xml:space="preserve">В таком случае Заказчик обязан оплатить </w:t>
      </w:r>
      <w:r w:rsidR="00CE4032" w:rsidRPr="004B5AB3">
        <w:rPr>
          <w:i w:val="0"/>
        </w:rPr>
        <w:t>Услуги</w:t>
      </w:r>
      <w:r w:rsidRPr="004B5AB3">
        <w:rPr>
          <w:i w:val="0"/>
        </w:rPr>
        <w:t xml:space="preserve">, фактически </w:t>
      </w:r>
      <w:r w:rsidR="00CE4032" w:rsidRPr="004B5AB3">
        <w:rPr>
          <w:i w:val="0"/>
        </w:rPr>
        <w:t>оказанные</w:t>
      </w:r>
      <w:r w:rsidRPr="004B5AB3">
        <w:rPr>
          <w:i w:val="0"/>
        </w:rPr>
        <w:t xml:space="preserve"> </w:t>
      </w:r>
      <w:r w:rsidR="00456DA7">
        <w:rPr>
          <w:i w:val="0"/>
        </w:rPr>
        <w:t>Оператором</w:t>
      </w:r>
      <w:r w:rsidR="00456DA7" w:rsidRPr="004B5AB3">
        <w:rPr>
          <w:i w:val="0"/>
        </w:rPr>
        <w:t xml:space="preserve"> на</w:t>
      </w:r>
      <w:r w:rsidRPr="004B5AB3">
        <w:rPr>
          <w:i w:val="0"/>
        </w:rPr>
        <w:t xml:space="preserve"> момент получения уведомления Заказчика об отказе от исполнения Договора</w:t>
      </w:r>
      <w:r w:rsidR="00E5267C" w:rsidRPr="00E5267C">
        <w:t xml:space="preserve"> </w:t>
      </w:r>
      <w:r w:rsidR="00E5267C" w:rsidRPr="00E64A1F">
        <w:rPr>
          <w:i w:val="0"/>
        </w:rPr>
        <w:t>на основании двухсторо</w:t>
      </w:r>
      <w:r w:rsidR="00E5267C" w:rsidRPr="00E5267C">
        <w:rPr>
          <w:i w:val="0"/>
        </w:rPr>
        <w:t xml:space="preserve">нних </w:t>
      </w:r>
      <w:permStart w:id="599223917" w:edGrp="everyone"/>
      <w:r w:rsidR="00E5267C" w:rsidRPr="00E5267C">
        <w:rPr>
          <w:i w:val="0"/>
        </w:rPr>
        <w:t>а</w:t>
      </w:r>
      <w:r w:rsidR="00E5267C" w:rsidRPr="00E64A1F">
        <w:rPr>
          <w:i w:val="0"/>
        </w:rPr>
        <w:t xml:space="preserve">ктов </w:t>
      </w:r>
      <w:r w:rsidR="00E5267C">
        <w:rPr>
          <w:i w:val="0"/>
        </w:rPr>
        <w:t>оказанных</w:t>
      </w:r>
      <w:r w:rsidR="00E5267C" w:rsidRPr="00E64A1F">
        <w:rPr>
          <w:i w:val="0"/>
        </w:rPr>
        <w:t xml:space="preserve"> услуг</w:t>
      </w:r>
      <w:permEnd w:id="599223917"/>
      <w:r w:rsidRPr="00E5267C">
        <w:rPr>
          <w:i w:val="0"/>
        </w:rPr>
        <w:t>.</w:t>
      </w:r>
      <w:r w:rsidRPr="004B5AB3">
        <w:rPr>
          <w:i w:val="0"/>
        </w:rPr>
        <w:t xml:space="preserve"> Убытки, включая упущенную выгоду </w:t>
      </w:r>
      <w:r w:rsidR="00DD4D09">
        <w:rPr>
          <w:i w:val="0"/>
        </w:rPr>
        <w:t>Оператора</w:t>
      </w:r>
      <w:r w:rsidRPr="004B5AB3">
        <w:rPr>
          <w:i w:val="0"/>
        </w:rPr>
        <w:t>, возмещению не подлежат.</w:t>
      </w:r>
    </w:p>
    <w:p w14:paraId="7A74472F" w14:textId="77777777" w:rsidR="004A28E2" w:rsidRPr="004B5AB3" w:rsidRDefault="00E02552" w:rsidP="004B5AB3">
      <w:pPr>
        <w:pStyle w:val="ConsPlusNormal"/>
        <w:jc w:val="both"/>
        <w:rPr>
          <w:i w:val="0"/>
        </w:rPr>
      </w:pPr>
      <w:r w:rsidRPr="004B5AB3">
        <w:rPr>
          <w:i w:val="0"/>
        </w:rPr>
        <w:t>10</w:t>
      </w:r>
      <w:r w:rsidR="00CE4032" w:rsidRPr="004B5AB3">
        <w:rPr>
          <w:i w:val="0"/>
        </w:rPr>
        <w:t>.</w:t>
      </w:r>
      <w:r w:rsidR="009E7AAE" w:rsidRPr="004B5AB3">
        <w:rPr>
          <w:i w:val="0"/>
        </w:rPr>
        <w:t>5</w:t>
      </w:r>
      <w:r w:rsidR="00BB2482" w:rsidRPr="004B5AB3">
        <w:rPr>
          <w:i w:val="0"/>
        </w:rPr>
        <w:t>.2. Заказчик</w:t>
      </w:r>
      <w:r w:rsidR="009E7AAE" w:rsidRPr="004B5AB3">
        <w:rPr>
          <w:i w:val="0"/>
        </w:rPr>
        <w:t xml:space="preserve"> в соответствии </w:t>
      </w:r>
      <w:r w:rsidR="00193A4B">
        <w:rPr>
          <w:i w:val="0"/>
        </w:rPr>
        <w:t>со</w:t>
      </w:r>
      <w:r w:rsidR="009E7AAE" w:rsidRPr="004B5AB3">
        <w:rPr>
          <w:i w:val="0"/>
        </w:rPr>
        <w:t xml:space="preserve"> ст. 450</w:t>
      </w:r>
      <w:r w:rsidR="00193A4B">
        <w:rPr>
          <w:i w:val="0"/>
        </w:rPr>
        <w:t>.1</w:t>
      </w:r>
      <w:r w:rsidR="009E7AAE" w:rsidRPr="004B5AB3">
        <w:rPr>
          <w:i w:val="0"/>
        </w:rPr>
        <w:t xml:space="preserve"> ГК РФ,</w:t>
      </w:r>
      <w:r w:rsidR="00BB2482" w:rsidRPr="004B5AB3">
        <w:rPr>
          <w:i w:val="0"/>
        </w:rPr>
        <w:t xml:space="preserve"> </w:t>
      </w:r>
      <w:r w:rsidR="004A28E2" w:rsidRPr="004B5AB3">
        <w:rPr>
          <w:i w:val="0"/>
        </w:rPr>
        <w:t xml:space="preserve">вправе в одностороннем внесудебном порядке отказаться от исполнения Договора (полностью или в части) путем направления </w:t>
      </w:r>
      <w:r w:rsidR="00DD4D09">
        <w:rPr>
          <w:i w:val="0"/>
        </w:rPr>
        <w:t>Оператору</w:t>
      </w:r>
      <w:r w:rsidR="004A28E2" w:rsidRPr="004B5AB3">
        <w:rPr>
          <w:i w:val="0"/>
        </w:rPr>
        <w:t xml:space="preserve"> уведо</w:t>
      </w:r>
      <w:r w:rsidR="002E601D">
        <w:rPr>
          <w:i w:val="0"/>
        </w:rPr>
        <w:t>мления о таком отказе, в случае</w:t>
      </w:r>
      <w:r w:rsidR="004A28E2" w:rsidRPr="004B5AB3">
        <w:rPr>
          <w:i w:val="0"/>
        </w:rPr>
        <w:t>:</w:t>
      </w:r>
    </w:p>
    <w:p w14:paraId="59DBD633" w14:textId="77777777" w:rsidR="00643A15" w:rsidRPr="004B5AB3" w:rsidRDefault="00CE4032" w:rsidP="004B5AB3">
      <w:pPr>
        <w:pStyle w:val="ConsPlusNormal"/>
        <w:jc w:val="both"/>
        <w:rPr>
          <w:i w:val="0"/>
        </w:rPr>
      </w:pPr>
      <w:r w:rsidRPr="004B5AB3">
        <w:rPr>
          <w:i w:val="0"/>
        </w:rPr>
        <w:t xml:space="preserve">a) нарушение </w:t>
      </w:r>
      <w:r w:rsidR="00DD4D09">
        <w:rPr>
          <w:i w:val="0"/>
        </w:rPr>
        <w:t>Оператором</w:t>
      </w:r>
      <w:r w:rsidRPr="004B5AB3">
        <w:rPr>
          <w:i w:val="0"/>
        </w:rPr>
        <w:t xml:space="preserve"> условий настоящего Договора, ведущее к существенному снижению качества Услуг;</w:t>
      </w:r>
    </w:p>
    <w:p w14:paraId="61B553BE" w14:textId="4ACB7C94" w:rsidR="004A28E2" w:rsidRPr="004B5AB3" w:rsidRDefault="00643A15" w:rsidP="004B5AB3">
      <w:pPr>
        <w:pStyle w:val="ConsPlusNormal"/>
        <w:jc w:val="both"/>
        <w:rPr>
          <w:i w:val="0"/>
        </w:rPr>
      </w:pPr>
      <w:r w:rsidRPr="004B5AB3">
        <w:rPr>
          <w:i w:val="0"/>
          <w:lang w:val="en-US"/>
        </w:rPr>
        <w:t>b</w:t>
      </w:r>
      <w:r w:rsidRPr="004B5AB3">
        <w:rPr>
          <w:i w:val="0"/>
        </w:rPr>
        <w:t xml:space="preserve">) </w:t>
      </w:r>
      <w:r w:rsidR="00DD4D09">
        <w:rPr>
          <w:i w:val="0"/>
        </w:rPr>
        <w:t>Оператор</w:t>
      </w:r>
      <w:r w:rsidR="004A28E2" w:rsidRPr="004B5AB3">
        <w:rPr>
          <w:i w:val="0"/>
        </w:rPr>
        <w:t xml:space="preserve"> не приступает своевременно к исполнению настоящего Договора;</w:t>
      </w:r>
    </w:p>
    <w:p w14:paraId="045A8B79" w14:textId="77777777" w:rsidR="004A28E2" w:rsidRPr="004B5AB3" w:rsidRDefault="00CE4032" w:rsidP="004B5AB3">
      <w:pPr>
        <w:pStyle w:val="ConsPlusNormal"/>
        <w:jc w:val="both"/>
        <w:rPr>
          <w:i w:val="0"/>
        </w:rPr>
      </w:pPr>
      <w:r w:rsidRPr="004B5AB3">
        <w:rPr>
          <w:i w:val="0"/>
        </w:rPr>
        <w:t xml:space="preserve">c) </w:t>
      </w:r>
      <w:r w:rsidR="004A28E2" w:rsidRPr="004B5AB3">
        <w:rPr>
          <w:i w:val="0"/>
        </w:rPr>
        <w:t xml:space="preserve">во время </w:t>
      </w:r>
      <w:r w:rsidR="00643A15" w:rsidRPr="004B5AB3">
        <w:rPr>
          <w:i w:val="0"/>
        </w:rPr>
        <w:t>оказания У</w:t>
      </w:r>
      <w:r w:rsidRPr="004B5AB3">
        <w:rPr>
          <w:i w:val="0"/>
        </w:rPr>
        <w:t>слуг</w:t>
      </w:r>
      <w:r w:rsidR="004A28E2" w:rsidRPr="004B5AB3">
        <w:rPr>
          <w:i w:val="0"/>
        </w:rPr>
        <w:t xml:space="preserve"> станет очевидным, что они не будут </w:t>
      </w:r>
      <w:r w:rsidRPr="004B5AB3">
        <w:rPr>
          <w:i w:val="0"/>
        </w:rPr>
        <w:t>оказаны</w:t>
      </w:r>
      <w:r w:rsidR="004A28E2" w:rsidRPr="004B5AB3">
        <w:rPr>
          <w:i w:val="0"/>
        </w:rPr>
        <w:t xml:space="preserve"> надлежащим образом и в срок;</w:t>
      </w:r>
    </w:p>
    <w:p w14:paraId="20A56691" w14:textId="77777777" w:rsidR="004A28E2" w:rsidRPr="004B5AB3" w:rsidRDefault="00CE4032" w:rsidP="004B5AB3">
      <w:pPr>
        <w:pStyle w:val="ConsPlusNormal"/>
        <w:jc w:val="both"/>
        <w:rPr>
          <w:i w:val="0"/>
        </w:rPr>
      </w:pPr>
      <w:permStart w:id="29581117" w:edGrp="everyone"/>
      <w:r w:rsidRPr="004B5AB3">
        <w:rPr>
          <w:i w:val="0"/>
        </w:rPr>
        <w:t xml:space="preserve">d) </w:t>
      </w:r>
      <w:r w:rsidR="004A28E2" w:rsidRPr="004B5AB3">
        <w:rPr>
          <w:i w:val="0"/>
        </w:rPr>
        <w:t xml:space="preserve">прекращение и/или приостановление действия лицензии, допуска, свидетельства или иного разрешения, необходимого </w:t>
      </w:r>
      <w:r w:rsidR="00DD4D09">
        <w:rPr>
          <w:i w:val="0"/>
        </w:rPr>
        <w:t>Оператору</w:t>
      </w:r>
      <w:r w:rsidR="004A28E2" w:rsidRPr="004B5AB3">
        <w:rPr>
          <w:i w:val="0"/>
        </w:rPr>
        <w:t xml:space="preserve"> для </w:t>
      </w:r>
      <w:r w:rsidRPr="004B5AB3">
        <w:rPr>
          <w:i w:val="0"/>
        </w:rPr>
        <w:t>оказания Услуг</w:t>
      </w:r>
      <w:r w:rsidR="004A28E2" w:rsidRPr="004B5AB3">
        <w:rPr>
          <w:i w:val="0"/>
        </w:rPr>
        <w:t xml:space="preserve"> и исполнения обязательств по настоящему Договору;</w:t>
      </w:r>
    </w:p>
    <w:permEnd w:id="29581117"/>
    <w:p w14:paraId="045C98B4" w14:textId="77777777" w:rsidR="00643A15" w:rsidRPr="004B5AB3" w:rsidRDefault="00CE4032" w:rsidP="004B5AB3">
      <w:pPr>
        <w:pStyle w:val="ConsPlusNormal"/>
        <w:jc w:val="both"/>
        <w:rPr>
          <w:i w:val="0"/>
        </w:rPr>
      </w:pPr>
      <w:r w:rsidRPr="004B5AB3">
        <w:rPr>
          <w:i w:val="0"/>
        </w:rPr>
        <w:t xml:space="preserve">e) </w:t>
      </w:r>
      <w:r w:rsidR="004A28E2" w:rsidRPr="004B5AB3">
        <w:rPr>
          <w:i w:val="0"/>
        </w:rPr>
        <w:t xml:space="preserve">в отношении </w:t>
      </w:r>
      <w:r w:rsidR="00DD4D09">
        <w:rPr>
          <w:i w:val="0"/>
        </w:rPr>
        <w:t>Оператора</w:t>
      </w:r>
      <w:r w:rsidR="004A28E2" w:rsidRPr="004B5AB3">
        <w:rPr>
          <w:i w:val="0"/>
        </w:rPr>
        <w:t xml:space="preserve"> принято решения о ликвидации, либо реорганизации;</w:t>
      </w:r>
    </w:p>
    <w:p w14:paraId="6F5AE490" w14:textId="77777777" w:rsidR="004A28E2" w:rsidRPr="004B5AB3" w:rsidRDefault="00B82B24" w:rsidP="004B5AB3">
      <w:pPr>
        <w:pStyle w:val="ConsPlusNormal"/>
        <w:jc w:val="both"/>
        <w:rPr>
          <w:i w:val="0"/>
        </w:rPr>
      </w:pPr>
      <w:r w:rsidRPr="004B5AB3">
        <w:rPr>
          <w:i w:val="0"/>
        </w:rPr>
        <w:t>f)</w:t>
      </w:r>
      <w:r w:rsidR="00917E4D">
        <w:rPr>
          <w:i w:val="0"/>
        </w:rPr>
        <w:t xml:space="preserve"> </w:t>
      </w:r>
      <w:r w:rsidR="004A28E2" w:rsidRPr="004B5AB3">
        <w:rPr>
          <w:i w:val="0"/>
        </w:rPr>
        <w:t xml:space="preserve">в отношении </w:t>
      </w:r>
      <w:r w:rsidR="00DD4D09">
        <w:rPr>
          <w:i w:val="0"/>
        </w:rPr>
        <w:t>Оператора</w:t>
      </w:r>
      <w:r w:rsidR="004A28E2" w:rsidRPr="004B5AB3">
        <w:rPr>
          <w:i w:val="0"/>
        </w:rPr>
        <w:t xml:space="preserve"> подано заявление о признании его несостоятельным должником (банкротом);</w:t>
      </w:r>
    </w:p>
    <w:p w14:paraId="0CFF6AD7" w14:textId="77777777" w:rsidR="004A28E2" w:rsidRDefault="00CE4032" w:rsidP="004B5AB3">
      <w:pPr>
        <w:pStyle w:val="ConsPlusNormal"/>
        <w:jc w:val="both"/>
        <w:rPr>
          <w:i w:val="0"/>
        </w:rPr>
      </w:pPr>
      <w:r w:rsidRPr="004B5AB3">
        <w:rPr>
          <w:i w:val="0"/>
        </w:rPr>
        <w:t xml:space="preserve">g) </w:t>
      </w:r>
      <w:r w:rsidR="004A28E2" w:rsidRPr="004B5AB3">
        <w:rPr>
          <w:i w:val="0"/>
        </w:rPr>
        <w:t xml:space="preserve">в любой момент после заключения Договора, когда Заказчику стало известно о предоставлении </w:t>
      </w:r>
      <w:r w:rsidR="00DD4D09">
        <w:rPr>
          <w:i w:val="0"/>
        </w:rPr>
        <w:t>Оператором</w:t>
      </w:r>
      <w:r w:rsidR="004A28E2" w:rsidRPr="004B5AB3">
        <w:rPr>
          <w:i w:val="0"/>
        </w:rPr>
        <w:t xml:space="preserve"> до подписания Договора и в ходе его исполнения ложных сведений, иных сведений, не соответствующих представлениям Заказчика о финансовом положении </w:t>
      </w:r>
      <w:r w:rsidR="00DD4D09">
        <w:rPr>
          <w:i w:val="0"/>
        </w:rPr>
        <w:t>Оператора</w:t>
      </w:r>
      <w:r w:rsidR="004A28E2" w:rsidRPr="004B5AB3">
        <w:rPr>
          <w:i w:val="0"/>
        </w:rPr>
        <w:t xml:space="preserve">, его учредительных документах, разрешений (лицензий) на </w:t>
      </w:r>
      <w:r w:rsidRPr="004B5AB3">
        <w:rPr>
          <w:i w:val="0"/>
        </w:rPr>
        <w:t>оказание Услуг</w:t>
      </w:r>
      <w:r w:rsidR="004A28E2" w:rsidRPr="004B5AB3">
        <w:rPr>
          <w:i w:val="0"/>
        </w:rPr>
        <w:t xml:space="preserve">, </w:t>
      </w:r>
      <w:r w:rsidRPr="004B5AB3">
        <w:rPr>
          <w:i w:val="0"/>
        </w:rPr>
        <w:t>оказываемых</w:t>
      </w:r>
      <w:r w:rsidR="004A28E2" w:rsidRPr="004B5AB3">
        <w:rPr>
          <w:i w:val="0"/>
        </w:rPr>
        <w:t xml:space="preserve"> по настоящему Договору </w:t>
      </w:r>
      <w:r w:rsidR="00DD4D09">
        <w:rPr>
          <w:i w:val="0"/>
        </w:rPr>
        <w:t>Оператором</w:t>
      </w:r>
      <w:r w:rsidR="004A28E2" w:rsidRPr="004B5AB3">
        <w:rPr>
          <w:i w:val="0"/>
        </w:rPr>
        <w:t>,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3DB27DC4" w14:textId="7BBF0714" w:rsidR="002E601D" w:rsidRPr="00706284" w:rsidRDefault="002E601D" w:rsidP="004B5AB3">
      <w:pPr>
        <w:pStyle w:val="ConsPlusNormal"/>
        <w:jc w:val="both"/>
        <w:rPr>
          <w:i w:val="0"/>
        </w:rPr>
      </w:pPr>
      <w:r>
        <w:rPr>
          <w:i w:val="0"/>
          <w:lang w:val="en-US"/>
        </w:rPr>
        <w:t>h</w:t>
      </w:r>
      <w:r w:rsidRPr="00706284">
        <w:rPr>
          <w:i w:val="0"/>
        </w:rPr>
        <w:t>)</w:t>
      </w:r>
      <w:r w:rsidRPr="00706284">
        <w:t xml:space="preserve"> </w:t>
      </w:r>
      <w:r w:rsidR="00917E4D" w:rsidRPr="00706284">
        <w:rPr>
          <w:i w:val="0"/>
        </w:rPr>
        <w:t>отсутстви</w:t>
      </w:r>
      <w:r w:rsidR="00917E4D">
        <w:rPr>
          <w:i w:val="0"/>
        </w:rPr>
        <w:t>е</w:t>
      </w:r>
      <w:r w:rsidR="00917E4D" w:rsidRPr="00706284">
        <w:rPr>
          <w:i w:val="0"/>
        </w:rPr>
        <w:t xml:space="preserve"> </w:t>
      </w:r>
      <w:r w:rsidRPr="00706284">
        <w:rPr>
          <w:i w:val="0"/>
        </w:rPr>
        <w:t>100% покрытия согласно Приложению №7 Приложения №1 к настоящему Договору</w:t>
      </w:r>
      <w:r w:rsidR="00F506F9">
        <w:rPr>
          <w:i w:val="0"/>
        </w:rPr>
        <w:t>;</w:t>
      </w:r>
    </w:p>
    <w:p w14:paraId="038FA2DF" w14:textId="6A7F7569" w:rsidR="002E601D" w:rsidRPr="00706284" w:rsidRDefault="002E601D" w:rsidP="004B5AB3">
      <w:pPr>
        <w:pStyle w:val="ConsPlusNormal"/>
        <w:jc w:val="both"/>
        <w:rPr>
          <w:i w:val="0"/>
        </w:rPr>
      </w:pPr>
      <w:r w:rsidRPr="00706284">
        <w:rPr>
          <w:i w:val="0"/>
          <w:lang w:val="en-US"/>
        </w:rPr>
        <w:t>i</w:t>
      </w:r>
      <w:r w:rsidRPr="00706284">
        <w:rPr>
          <w:i w:val="0"/>
        </w:rPr>
        <w:t xml:space="preserve">) </w:t>
      </w:r>
      <w:r w:rsidRPr="00706284">
        <w:rPr>
          <w:rFonts w:eastAsia="Times New Roman"/>
          <w:i w:val="0"/>
          <w:lang w:eastAsia="ru-RU"/>
        </w:rPr>
        <w:t>не достигнут результат на этапе опытной эксплуатации в соответствие п.6.</w:t>
      </w:r>
      <w:r w:rsidR="00917E4D" w:rsidRPr="00706284">
        <w:rPr>
          <w:rFonts w:eastAsia="Times New Roman"/>
          <w:i w:val="0"/>
          <w:lang w:eastAsia="ru-RU"/>
        </w:rPr>
        <w:t>2</w:t>
      </w:r>
      <w:r w:rsidR="00917E4D">
        <w:rPr>
          <w:rFonts w:eastAsia="Times New Roman"/>
          <w:i w:val="0"/>
          <w:lang w:eastAsia="ru-RU"/>
        </w:rPr>
        <w:t>8</w:t>
      </w:r>
      <w:r w:rsidR="00917E4D" w:rsidRPr="00706284">
        <w:rPr>
          <w:rFonts w:eastAsia="Times New Roman"/>
          <w:i w:val="0"/>
          <w:lang w:eastAsia="ru-RU"/>
        </w:rPr>
        <w:t xml:space="preserve"> </w:t>
      </w:r>
      <w:r w:rsidRPr="00706284">
        <w:rPr>
          <w:rFonts w:eastAsia="Times New Roman"/>
          <w:i w:val="0"/>
          <w:lang w:eastAsia="ru-RU"/>
        </w:rPr>
        <w:t>Приложения №1 к настоящему договору</w:t>
      </w:r>
      <w:r w:rsidR="00F506F9">
        <w:rPr>
          <w:rFonts w:eastAsia="Times New Roman"/>
          <w:i w:val="0"/>
          <w:lang w:eastAsia="ru-RU"/>
        </w:rPr>
        <w:t>;</w:t>
      </w:r>
    </w:p>
    <w:p w14:paraId="3867F03F" w14:textId="77777777" w:rsidR="002E601D" w:rsidRPr="00706284" w:rsidRDefault="002E601D" w:rsidP="004B5AB3">
      <w:pPr>
        <w:pStyle w:val="ConsPlusNormal"/>
        <w:jc w:val="both"/>
        <w:rPr>
          <w:i w:val="0"/>
        </w:rPr>
      </w:pPr>
      <w:r w:rsidRPr="00706284">
        <w:rPr>
          <w:i w:val="0"/>
          <w:lang w:val="en-US"/>
        </w:rPr>
        <w:t>j</w:t>
      </w:r>
      <w:r w:rsidRPr="00706284">
        <w:rPr>
          <w:i w:val="0"/>
        </w:rPr>
        <w:t xml:space="preserve">) Оператором допущена </w:t>
      </w:r>
      <w:r w:rsidRPr="00706284">
        <w:rPr>
          <w:rFonts w:eastAsia="Times New Roman"/>
          <w:i w:val="0"/>
          <w:lang w:eastAsia="ru-RU"/>
        </w:rPr>
        <w:t xml:space="preserve">неоднократная (более двух раз) поставка </w:t>
      </w:r>
      <w:r w:rsidRPr="00706284">
        <w:rPr>
          <w:rFonts w:eastAsia="Times New Roman"/>
          <w:i w:val="0"/>
          <w:lang w:val="en-US" w:eastAsia="ru-RU"/>
        </w:rPr>
        <w:t>SIM</w:t>
      </w:r>
      <w:r w:rsidRPr="00706284">
        <w:rPr>
          <w:rFonts w:eastAsia="Times New Roman"/>
          <w:i w:val="0"/>
          <w:lang w:eastAsia="ru-RU"/>
        </w:rPr>
        <w:t>-карт с недостатками (дефектами/браком);</w:t>
      </w:r>
    </w:p>
    <w:p w14:paraId="06787350" w14:textId="77777777" w:rsidR="002E601D" w:rsidRPr="002E601D" w:rsidRDefault="002E601D" w:rsidP="004B5AB3">
      <w:pPr>
        <w:pStyle w:val="ConsPlusNormal"/>
        <w:jc w:val="both"/>
        <w:rPr>
          <w:i w:val="0"/>
        </w:rPr>
      </w:pPr>
      <w:r w:rsidRPr="00706284">
        <w:rPr>
          <w:i w:val="0"/>
          <w:lang w:val="en-US"/>
        </w:rPr>
        <w:t>k</w:t>
      </w:r>
      <w:r w:rsidRPr="00706284">
        <w:rPr>
          <w:i w:val="0"/>
        </w:rPr>
        <w:t>) несоблюдения Оператором требований по качеству</w:t>
      </w:r>
      <w:r w:rsidRPr="002E601D">
        <w:rPr>
          <w:i w:val="0"/>
        </w:rPr>
        <w:t xml:space="preserve"> поставленных SIM-карт/оказываемых услуг связи;</w:t>
      </w:r>
    </w:p>
    <w:p w14:paraId="55EC700B" w14:textId="77777777" w:rsidR="002E601D" w:rsidRPr="002E601D" w:rsidRDefault="002E601D" w:rsidP="004B5AB3">
      <w:pPr>
        <w:pStyle w:val="ConsPlusNormal"/>
        <w:jc w:val="both"/>
        <w:rPr>
          <w:i w:val="0"/>
        </w:rPr>
      </w:pPr>
      <w:r>
        <w:rPr>
          <w:i w:val="0"/>
          <w:lang w:val="en-US"/>
        </w:rPr>
        <w:t>l</w:t>
      </w:r>
      <w:r w:rsidRPr="002E601D">
        <w:rPr>
          <w:i w:val="0"/>
        </w:rPr>
        <w:t>)</w:t>
      </w:r>
      <w:r>
        <w:rPr>
          <w:i w:val="0"/>
        </w:rPr>
        <w:t xml:space="preserve"> </w:t>
      </w:r>
      <w:r w:rsidRPr="002E601D">
        <w:rPr>
          <w:i w:val="0"/>
        </w:rPr>
        <w:t>нарушени</w:t>
      </w:r>
      <w:r>
        <w:rPr>
          <w:i w:val="0"/>
        </w:rPr>
        <w:t>я</w:t>
      </w:r>
      <w:r w:rsidRPr="002E601D">
        <w:rPr>
          <w:i w:val="0"/>
        </w:rPr>
        <w:t xml:space="preserve"> Оператором срока поставки SIM-карт, предусмотренные в п.2. </w:t>
      </w:r>
      <w:r>
        <w:rPr>
          <w:i w:val="0"/>
        </w:rPr>
        <w:t>Приложения №1 к настоящему Договору</w:t>
      </w:r>
      <w:r w:rsidRPr="002E601D">
        <w:rPr>
          <w:i w:val="0"/>
        </w:rPr>
        <w:t xml:space="preserve"> либо неоднократной (более двух раз) просрочки поставки SIM-карт/выполнения работ</w:t>
      </w:r>
      <w:r w:rsidR="00F506F9">
        <w:rPr>
          <w:i w:val="0"/>
        </w:rPr>
        <w:t>;</w:t>
      </w:r>
    </w:p>
    <w:p w14:paraId="6A9347BC" w14:textId="77777777" w:rsidR="00643A15" w:rsidRPr="004B5AB3" w:rsidRDefault="00643A15" w:rsidP="004B5AB3">
      <w:pPr>
        <w:pStyle w:val="ConsPlusNormal"/>
        <w:jc w:val="both"/>
        <w:rPr>
          <w:i w:val="0"/>
        </w:rPr>
      </w:pPr>
      <w:r w:rsidRPr="004B5AB3">
        <w:rPr>
          <w:i w:val="0"/>
          <w:lang w:val="en-US"/>
        </w:rPr>
        <w:t>h</w:t>
      </w:r>
      <w:r w:rsidR="00BB2482" w:rsidRPr="004B5AB3">
        <w:rPr>
          <w:i w:val="0"/>
        </w:rPr>
        <w:t xml:space="preserve">) </w:t>
      </w:r>
      <w:r w:rsidR="004A28E2" w:rsidRPr="004B5AB3">
        <w:rPr>
          <w:i w:val="0"/>
        </w:rPr>
        <w:t>в иных случаях, предусмотренных законодательством Российской Федерации и/или Договором.</w:t>
      </w:r>
    </w:p>
    <w:p w14:paraId="2F33ED29" w14:textId="313B4F80" w:rsidR="00D00688" w:rsidRPr="004B5AB3" w:rsidRDefault="00E02552" w:rsidP="004B5AB3">
      <w:pPr>
        <w:pStyle w:val="ConsPlusNormal"/>
        <w:jc w:val="both"/>
        <w:rPr>
          <w:i w:val="0"/>
        </w:rPr>
      </w:pPr>
      <w:r w:rsidRPr="004B5AB3">
        <w:rPr>
          <w:i w:val="0"/>
        </w:rPr>
        <w:t>10</w:t>
      </w:r>
      <w:r w:rsidR="00CE4032" w:rsidRPr="004B5AB3">
        <w:rPr>
          <w:i w:val="0"/>
        </w:rPr>
        <w:t>.</w:t>
      </w:r>
      <w:r w:rsidR="009E7AAE" w:rsidRPr="004B5AB3">
        <w:rPr>
          <w:i w:val="0"/>
        </w:rPr>
        <w:t>5</w:t>
      </w:r>
      <w:r w:rsidR="00451D3B" w:rsidRPr="004B5AB3">
        <w:rPr>
          <w:i w:val="0"/>
        </w:rPr>
        <w:t xml:space="preserve">.3. </w:t>
      </w:r>
      <w:r w:rsidR="00D00688" w:rsidRPr="004B5AB3">
        <w:rPr>
          <w:i w:val="0"/>
        </w:rPr>
        <w:t>В случае одностороннего отказа Заказчика от исполнения Договора по основаниям, предусмотренным п.</w:t>
      </w:r>
      <w:r w:rsidRPr="004B5AB3">
        <w:rPr>
          <w:i w:val="0"/>
        </w:rPr>
        <w:t>10</w:t>
      </w:r>
      <w:r w:rsidR="009E7AAE" w:rsidRPr="004B5AB3">
        <w:rPr>
          <w:i w:val="0"/>
        </w:rPr>
        <w:t>.5</w:t>
      </w:r>
      <w:r w:rsidR="00643A15" w:rsidRPr="004B5AB3">
        <w:rPr>
          <w:i w:val="0"/>
        </w:rPr>
        <w:t>.2.</w:t>
      </w:r>
      <w:r w:rsidR="00451D3B" w:rsidRPr="004B5AB3">
        <w:rPr>
          <w:i w:val="0"/>
        </w:rPr>
        <w:t xml:space="preserve"> Договора</w:t>
      </w:r>
      <w:r w:rsidR="00D00688" w:rsidRPr="004B5AB3">
        <w:rPr>
          <w:i w:val="0"/>
        </w:rPr>
        <w:t xml:space="preserve">, Заказчик вправе потребовать, а </w:t>
      </w:r>
      <w:r w:rsidR="00DD4D09">
        <w:rPr>
          <w:i w:val="0"/>
        </w:rPr>
        <w:t>Оператор</w:t>
      </w:r>
      <w:r w:rsidR="00F67C76" w:rsidRPr="004B5AB3">
        <w:rPr>
          <w:i w:val="0"/>
        </w:rPr>
        <w:t xml:space="preserve"> </w:t>
      </w:r>
      <w:r w:rsidR="00D00688" w:rsidRPr="004B5AB3">
        <w:rPr>
          <w:i w:val="0"/>
        </w:rPr>
        <w:t>обязан возместить Заказчику убытки, в том числе упущенную выгоду.</w:t>
      </w:r>
    </w:p>
    <w:p w14:paraId="761E0D04" w14:textId="4B65A216" w:rsidR="00D00688" w:rsidRPr="004B5AB3" w:rsidRDefault="00E02552" w:rsidP="004B5AB3">
      <w:pPr>
        <w:pStyle w:val="ConsPlusNormal"/>
        <w:jc w:val="both"/>
        <w:rPr>
          <w:i w:val="0"/>
        </w:rPr>
      </w:pPr>
      <w:r w:rsidRPr="004B5AB3">
        <w:rPr>
          <w:i w:val="0"/>
        </w:rPr>
        <w:t>10</w:t>
      </w:r>
      <w:r w:rsidR="00CE4032" w:rsidRPr="004B5AB3">
        <w:rPr>
          <w:i w:val="0"/>
        </w:rPr>
        <w:t>.</w:t>
      </w:r>
      <w:r w:rsidR="009E7AAE" w:rsidRPr="004B5AB3">
        <w:rPr>
          <w:i w:val="0"/>
        </w:rPr>
        <w:t>5</w:t>
      </w:r>
      <w:r w:rsidR="00451D3B" w:rsidRPr="004B5AB3">
        <w:rPr>
          <w:i w:val="0"/>
        </w:rPr>
        <w:t xml:space="preserve">.4. </w:t>
      </w:r>
      <w:r w:rsidR="00D00688" w:rsidRPr="004B5AB3">
        <w:rPr>
          <w:i w:val="0"/>
        </w:rPr>
        <w:t xml:space="preserve">Заказчик вправе отказаться от исполнения Договора, по основаниям, предусмотренным </w:t>
      </w:r>
      <w:r w:rsidR="00451D3B" w:rsidRPr="004B5AB3">
        <w:rPr>
          <w:i w:val="0"/>
        </w:rPr>
        <w:t xml:space="preserve">п. </w:t>
      </w:r>
      <w:r w:rsidRPr="004B5AB3">
        <w:rPr>
          <w:i w:val="0"/>
        </w:rPr>
        <w:t>10</w:t>
      </w:r>
      <w:r w:rsidR="009E7AAE" w:rsidRPr="004B5AB3">
        <w:rPr>
          <w:i w:val="0"/>
        </w:rPr>
        <w:t>.5</w:t>
      </w:r>
      <w:r w:rsidR="000713CA" w:rsidRPr="004B5AB3">
        <w:rPr>
          <w:i w:val="0"/>
        </w:rPr>
        <w:t xml:space="preserve">.2 </w:t>
      </w:r>
      <w:r w:rsidR="00451D3B" w:rsidRPr="004B5AB3">
        <w:rPr>
          <w:i w:val="0"/>
        </w:rPr>
        <w:t>Договора</w:t>
      </w:r>
      <w:r w:rsidR="00D00688" w:rsidRPr="004B5AB3">
        <w:rPr>
          <w:i w:val="0"/>
        </w:rPr>
        <w:t xml:space="preserve">,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w:t>
      </w:r>
      <w:r w:rsidR="00D00688" w:rsidRPr="004B5AB3">
        <w:rPr>
          <w:i w:val="0"/>
        </w:rPr>
        <w:lastRenderedPageBreak/>
        <w:t xml:space="preserve">отказа от исполнения Договора, </w:t>
      </w:r>
      <w:r w:rsidR="00DD4D09">
        <w:rPr>
          <w:i w:val="0"/>
        </w:rPr>
        <w:t>Оператор</w:t>
      </w:r>
      <w:r w:rsidR="00F67C76" w:rsidRPr="004B5AB3">
        <w:rPr>
          <w:i w:val="0"/>
        </w:rPr>
        <w:t xml:space="preserve"> </w:t>
      </w:r>
      <w:r w:rsidR="00D00688" w:rsidRPr="004B5AB3">
        <w:rPr>
          <w:i w:val="0"/>
        </w:rPr>
        <w:t>не устранил обстоятельства дающие Заказчику право на отказ от исполнения Договора.</w:t>
      </w:r>
    </w:p>
    <w:p w14:paraId="79E64B76" w14:textId="77777777" w:rsidR="001F5C44" w:rsidRDefault="00E02552" w:rsidP="00E64A1F">
      <w:pPr>
        <w:pStyle w:val="ConsPlusNormal"/>
        <w:jc w:val="both"/>
        <w:rPr>
          <w:i w:val="0"/>
        </w:rPr>
      </w:pPr>
      <w:r w:rsidRPr="004B5AB3">
        <w:rPr>
          <w:i w:val="0"/>
        </w:rPr>
        <w:t>10</w:t>
      </w:r>
      <w:r w:rsidR="00CE4032" w:rsidRPr="004B5AB3">
        <w:rPr>
          <w:i w:val="0"/>
        </w:rPr>
        <w:t>.</w:t>
      </w:r>
      <w:r w:rsidR="009E7AAE" w:rsidRPr="004B5AB3">
        <w:rPr>
          <w:i w:val="0"/>
        </w:rPr>
        <w:t>5</w:t>
      </w:r>
      <w:r w:rsidR="00451D3B" w:rsidRPr="004B5AB3">
        <w:rPr>
          <w:i w:val="0"/>
        </w:rPr>
        <w:t xml:space="preserve">.5. </w:t>
      </w:r>
      <w:r w:rsidR="00D00688" w:rsidRPr="004B5AB3">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w:t>
      </w:r>
      <w:r w:rsidR="00DD4D09">
        <w:rPr>
          <w:i w:val="0"/>
        </w:rPr>
        <w:t>Оператором</w:t>
      </w:r>
      <w:r w:rsidR="00D00688" w:rsidRPr="004B5AB3">
        <w:rPr>
          <w:i w:val="0"/>
        </w:rPr>
        <w:t xml:space="preserve"> уведомления об отказе от Договора, если иной срок прекращения Договора не указан в уведомлении. </w:t>
      </w:r>
      <w:bookmarkStart w:id="7" w:name="_MailEndCompose"/>
    </w:p>
    <w:p w14:paraId="12E9D532" w14:textId="4B0D0864" w:rsidR="003A3131" w:rsidRPr="00E64A1F" w:rsidRDefault="00FB3D4F" w:rsidP="00E64A1F">
      <w:pPr>
        <w:pStyle w:val="ConsPlusNormal"/>
        <w:jc w:val="both"/>
        <w:rPr>
          <w:bCs/>
        </w:rPr>
      </w:pPr>
      <w:r>
        <w:rPr>
          <w:rFonts w:eastAsia="Times New Roman"/>
          <w:i w:val="0"/>
          <w:iCs w:val="0"/>
          <w:lang w:eastAsia="ru-RU"/>
        </w:rPr>
        <w:t xml:space="preserve">10.5.6. В случае </w:t>
      </w:r>
      <w:r w:rsidR="003A3131" w:rsidRPr="003A3131">
        <w:rPr>
          <w:rFonts w:eastAsia="Times New Roman"/>
          <w:i w:val="0"/>
          <w:iCs w:val="0"/>
          <w:lang w:eastAsia="ru-RU"/>
        </w:rPr>
        <w:t>одностороннего отказа Заказчика от исполнения Договора по основаниям, предус</w:t>
      </w:r>
      <w:r w:rsidR="003A3131">
        <w:rPr>
          <w:rFonts w:eastAsia="Times New Roman"/>
          <w:i w:val="0"/>
          <w:iCs w:val="0"/>
          <w:lang w:eastAsia="ru-RU"/>
        </w:rPr>
        <w:t>мотренным п.10.5</w:t>
      </w:r>
      <w:r w:rsidR="003A3131" w:rsidRPr="003A3131">
        <w:rPr>
          <w:rFonts w:eastAsia="Times New Roman"/>
          <w:i w:val="0"/>
          <w:iCs w:val="0"/>
          <w:lang w:eastAsia="ru-RU"/>
        </w:rPr>
        <w:t>.</w:t>
      </w:r>
      <w:r w:rsidR="003A3131">
        <w:rPr>
          <w:rFonts w:eastAsia="Times New Roman"/>
          <w:i w:val="0"/>
          <w:iCs w:val="0"/>
          <w:lang w:eastAsia="ru-RU"/>
        </w:rPr>
        <w:t>2.</w:t>
      </w:r>
      <w:r w:rsidR="003A3131" w:rsidRPr="003A3131">
        <w:rPr>
          <w:rFonts w:eastAsia="Times New Roman"/>
          <w:i w:val="0"/>
          <w:iCs w:val="0"/>
          <w:lang w:eastAsia="ru-RU"/>
        </w:rPr>
        <w:t xml:space="preserve"> </w:t>
      </w:r>
      <w:r>
        <w:rPr>
          <w:rFonts w:eastAsia="Times New Roman"/>
          <w:i w:val="0"/>
          <w:iCs w:val="0"/>
          <w:lang w:eastAsia="ru-RU"/>
        </w:rPr>
        <w:t xml:space="preserve">настоящего </w:t>
      </w:r>
      <w:r w:rsidR="003A3131" w:rsidRPr="003A3131">
        <w:rPr>
          <w:rFonts w:eastAsia="Times New Roman"/>
          <w:i w:val="0"/>
          <w:iCs w:val="0"/>
          <w:lang w:eastAsia="ru-RU"/>
        </w:rPr>
        <w:t xml:space="preserve">Договора, Заказчик вправе потребовать, а </w:t>
      </w:r>
      <w:r w:rsidR="00DD4D09">
        <w:rPr>
          <w:rFonts w:eastAsia="Times New Roman"/>
          <w:i w:val="0"/>
          <w:iCs w:val="0"/>
          <w:lang w:eastAsia="ru-RU"/>
        </w:rPr>
        <w:t>Оператор</w:t>
      </w:r>
      <w:r w:rsidR="003A3131" w:rsidRPr="003A3131">
        <w:rPr>
          <w:rFonts w:eastAsia="Times New Roman"/>
          <w:i w:val="0"/>
          <w:iCs w:val="0"/>
          <w:lang w:eastAsia="ru-RU"/>
        </w:rPr>
        <w:t xml:space="preserve"> обязан выплатить Заказчику штраф в размере </w:t>
      </w:r>
      <w:permStart w:id="1989952479" w:edGrp="everyone"/>
      <w:r w:rsidR="0072589C">
        <w:rPr>
          <w:rFonts w:eastAsia="Times New Roman"/>
          <w:i w:val="0"/>
          <w:iCs w:val="0"/>
          <w:lang w:eastAsia="ru-RU"/>
        </w:rPr>
        <w:t>5</w:t>
      </w:r>
      <w:r w:rsidR="003A3131" w:rsidRPr="003A3131">
        <w:rPr>
          <w:rFonts w:eastAsia="Times New Roman"/>
          <w:i w:val="0"/>
          <w:iCs w:val="0"/>
          <w:lang w:eastAsia="ru-RU"/>
        </w:rPr>
        <w:t xml:space="preserve"> </w:t>
      </w:r>
      <w:bookmarkEnd w:id="7"/>
      <w:permEnd w:id="1989952479"/>
      <w:r w:rsidR="0072589C">
        <w:rPr>
          <w:rFonts w:eastAsia="Times New Roman"/>
          <w:i w:val="0"/>
          <w:iCs w:val="0"/>
          <w:lang w:eastAsia="ru-RU"/>
        </w:rPr>
        <w:t xml:space="preserve">% от </w:t>
      </w:r>
      <w:r w:rsidR="008A780E">
        <w:rPr>
          <w:rFonts w:eastAsia="Times New Roman"/>
          <w:i w:val="0"/>
          <w:iCs w:val="0"/>
          <w:lang w:eastAsia="ru-RU"/>
        </w:rPr>
        <w:t xml:space="preserve">максимальной </w:t>
      </w:r>
      <w:r w:rsidR="0072589C">
        <w:rPr>
          <w:rFonts w:eastAsia="Times New Roman"/>
          <w:i w:val="0"/>
          <w:iCs w:val="0"/>
          <w:lang w:eastAsia="ru-RU"/>
        </w:rPr>
        <w:t>Ц</w:t>
      </w:r>
      <w:r>
        <w:rPr>
          <w:rFonts w:eastAsia="Times New Roman"/>
          <w:i w:val="0"/>
          <w:iCs w:val="0"/>
          <w:lang w:eastAsia="ru-RU"/>
        </w:rPr>
        <w:t>ены Услуг.</w:t>
      </w:r>
    </w:p>
    <w:p w14:paraId="2FA4A539"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14:paraId="5A634F2D" w14:textId="723B7A07" w:rsidR="00F30746" w:rsidRPr="004B5AB3" w:rsidRDefault="0019212C" w:rsidP="004B5AB3">
      <w:pPr>
        <w:pStyle w:val="ConsNormal"/>
        <w:numPr>
          <w:ilvl w:val="1"/>
          <w:numId w:val="5"/>
        </w:numPr>
        <w:tabs>
          <w:tab w:val="clear" w:pos="1866"/>
        </w:tabs>
        <w:contextualSpacing/>
        <w:jc w:val="both"/>
        <w:rPr>
          <w:rFonts w:ascii="Tahoma" w:hAnsi="Tahoma" w:cs="Tahoma"/>
        </w:rPr>
      </w:pPr>
      <w:bookmarkStart w:id="8" w:name="_Ref328406247"/>
      <w:permStart w:id="681247744" w:edGrp="everyone"/>
      <w:r w:rsidRPr="004B5AB3">
        <w:rPr>
          <w:rFonts w:ascii="Tahoma" w:hAnsi="Tahoma" w:cs="Tahoma"/>
        </w:rPr>
        <w:t xml:space="preserve">От имени Заказчика по вопросам </w:t>
      </w:r>
      <w:r w:rsidR="004741E3" w:rsidRPr="004B5AB3">
        <w:rPr>
          <w:rFonts w:ascii="Tahoma" w:hAnsi="Tahoma" w:cs="Tahoma"/>
        </w:rPr>
        <w:t xml:space="preserve">контроля исполнения настоящего Договора, </w:t>
      </w:r>
      <w:r w:rsidRPr="004B5AB3">
        <w:rPr>
          <w:rFonts w:ascii="Tahoma" w:hAnsi="Tahoma" w:cs="Tahoma"/>
        </w:rPr>
        <w:t xml:space="preserve">подписания актов оказанных </w:t>
      </w:r>
      <w:r w:rsidR="00DF488B" w:rsidRPr="004B5AB3">
        <w:rPr>
          <w:rFonts w:ascii="Tahoma" w:hAnsi="Tahoma" w:cs="Tahoma"/>
        </w:rPr>
        <w:t>Услуг</w:t>
      </w:r>
      <w:r w:rsidRPr="004B5AB3">
        <w:rPr>
          <w:rFonts w:ascii="Tahoma" w:hAnsi="Tahoma" w:cs="Tahoma"/>
        </w:rPr>
        <w:t>, финансовых и бухгалтерских документов, связанных с исполнением настоящего Договора, согласования (подтверждения)</w:t>
      </w:r>
      <w:r w:rsidR="008B0B8F" w:rsidRPr="004B5AB3">
        <w:rPr>
          <w:rFonts w:ascii="Tahoma" w:hAnsi="Tahoma" w:cs="Tahoma"/>
        </w:rPr>
        <w:t xml:space="preserve"> </w:t>
      </w:r>
      <w:r w:rsidR="00E02552" w:rsidRPr="004B5AB3">
        <w:rPr>
          <w:rFonts w:ascii="Tahoma" w:hAnsi="Tahoma" w:cs="Tahoma"/>
        </w:rPr>
        <w:t>к</w:t>
      </w:r>
      <w:r w:rsidR="00E967D7" w:rsidRPr="004B5AB3">
        <w:rPr>
          <w:rFonts w:ascii="Tahoma" w:hAnsi="Tahoma" w:cs="Tahoma"/>
        </w:rPr>
        <w:t>алькуляций</w:t>
      </w:r>
      <w:r w:rsidRPr="004B5AB3">
        <w:rPr>
          <w:rFonts w:ascii="Tahoma" w:hAnsi="Tahoma" w:cs="Tahoma"/>
        </w:rPr>
        <w:t xml:space="preserve">, подготовки и согласования технических приложений к Договору, выступает </w:t>
      </w:r>
      <w:r w:rsidR="00065EC3" w:rsidRPr="004B5AB3">
        <w:rPr>
          <w:rFonts w:ascii="Tahoma" w:hAnsi="Tahoma" w:cs="Tahoma"/>
        </w:rPr>
        <w:t>подразделение:</w:t>
      </w:r>
      <w:bookmarkEnd w:id="8"/>
    </w:p>
    <w:p w14:paraId="2EE15886" w14:textId="1BEC30EE" w:rsidR="00B53CFF" w:rsidRPr="004B5AB3" w:rsidRDefault="00451D3B" w:rsidP="004B5AB3">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 xml:space="preserve">Наименование: </w:t>
      </w:r>
      <w:r w:rsidR="000D1CC4" w:rsidRPr="000D1CC4">
        <w:rPr>
          <w:rFonts w:ascii="Tahoma" w:hAnsi="Tahoma" w:cs="Tahoma"/>
          <w:color w:val="000000"/>
          <w:szCs w:val="20"/>
        </w:rPr>
        <w:t>Департамент развития и поддержки ИТ-инфраструктуры</w:t>
      </w:r>
      <w:r w:rsidR="000D1CC4" w:rsidRPr="000D1CC4" w:rsidDel="00E6370F">
        <w:rPr>
          <w:rFonts w:ascii="Tahoma" w:hAnsi="Tahoma" w:cs="Tahoma"/>
          <w:color w:val="000000"/>
          <w:szCs w:val="20"/>
        </w:rPr>
        <w:t xml:space="preserve"> </w:t>
      </w:r>
    </w:p>
    <w:p w14:paraId="160DEB18" w14:textId="77777777" w:rsidR="0019212C" w:rsidRPr="004B5AB3" w:rsidRDefault="00065EC3" w:rsidP="004B5AB3">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Упо</w:t>
      </w:r>
      <w:r w:rsidR="00451D3B" w:rsidRPr="004B5AB3">
        <w:rPr>
          <w:rFonts w:ascii="Tahoma" w:hAnsi="Tahoma" w:cs="Tahoma"/>
          <w:color w:val="000000"/>
          <w:szCs w:val="20"/>
        </w:rPr>
        <w:t>лномоченные лица:</w:t>
      </w:r>
      <w:r w:rsidR="00E55C3F" w:rsidRPr="004B5AB3">
        <w:rPr>
          <w:rFonts w:ascii="Tahoma" w:hAnsi="Tahoma" w:cs="Tahoma"/>
          <w:color w:val="000000"/>
          <w:szCs w:val="20"/>
        </w:rPr>
        <w:t>_____________________________________________________________________</w:t>
      </w:r>
    </w:p>
    <w:p w14:paraId="2F00A61A" w14:textId="77777777" w:rsidR="000D1CC4" w:rsidRDefault="00EF1ED9" w:rsidP="004B5AB3">
      <w:pPr>
        <w:pStyle w:val="ConsNormal"/>
        <w:ind w:firstLine="0"/>
        <w:contextualSpacing/>
        <w:jc w:val="both"/>
        <w:rPr>
          <w:rFonts w:ascii="Tahoma" w:hAnsi="Tahoma" w:cs="Tahoma"/>
        </w:rPr>
      </w:pPr>
      <w:r w:rsidRPr="004B5AB3">
        <w:rPr>
          <w:rFonts w:ascii="Tahoma" w:hAnsi="Tahoma" w:cs="Tahoma"/>
        </w:rPr>
        <w:t xml:space="preserve">     </w:t>
      </w:r>
      <w:r w:rsidR="0019212C" w:rsidRPr="004B5AB3">
        <w:rPr>
          <w:rFonts w:ascii="Tahoma" w:hAnsi="Tahoma" w:cs="Tahoma"/>
        </w:rPr>
        <w:t>Стороны назначают ответственных за исполнение настоящего Договора:</w:t>
      </w:r>
      <w:r w:rsidR="00451D3B" w:rsidRPr="004B5AB3">
        <w:rPr>
          <w:rFonts w:ascii="Tahoma" w:hAnsi="Tahoma" w:cs="Tahoma"/>
        </w:rPr>
        <w:t xml:space="preserve">                                                          </w:t>
      </w:r>
      <w:r w:rsidR="00E55C3F" w:rsidRPr="004B5AB3">
        <w:rPr>
          <w:rFonts w:ascii="Tahoma" w:hAnsi="Tahoma" w:cs="Tahoma"/>
        </w:rPr>
        <w:t xml:space="preserve">   </w:t>
      </w:r>
      <w:r w:rsidR="00451D3B" w:rsidRPr="004B5AB3">
        <w:rPr>
          <w:rFonts w:ascii="Tahoma" w:hAnsi="Tahoma" w:cs="Tahoma"/>
        </w:rPr>
        <w:t>от Заказчика</w:t>
      </w:r>
      <w:r w:rsidR="000D1CC4">
        <w:rPr>
          <w:rFonts w:ascii="Tahoma" w:hAnsi="Tahoma" w:cs="Tahoma"/>
        </w:rPr>
        <w:t xml:space="preserve">: </w:t>
      </w:r>
    </w:p>
    <w:p w14:paraId="46F0F7A1" w14:textId="77777777" w:rsidR="008473A6" w:rsidRDefault="008473A6" w:rsidP="004B5AB3">
      <w:pPr>
        <w:pStyle w:val="ConsNormal"/>
        <w:ind w:firstLine="0"/>
        <w:contextualSpacing/>
        <w:jc w:val="both"/>
        <w:rPr>
          <w:rFonts w:ascii="Tahoma" w:hAnsi="Tahoma" w:cs="Tahoma"/>
        </w:rPr>
      </w:pPr>
      <w:r w:rsidRPr="008473A6">
        <w:rPr>
          <w:rFonts w:ascii="Tahoma" w:hAnsi="Tahoma" w:cs="Tahoma"/>
        </w:rPr>
        <w:t>Гладьо С</w:t>
      </w:r>
      <w:r>
        <w:rPr>
          <w:rFonts w:ascii="Tahoma" w:hAnsi="Tahoma" w:cs="Tahoma"/>
        </w:rPr>
        <w:t xml:space="preserve">ветлана </w:t>
      </w:r>
      <w:r w:rsidRPr="008473A6">
        <w:rPr>
          <w:rFonts w:ascii="Tahoma" w:hAnsi="Tahoma" w:cs="Tahoma"/>
        </w:rPr>
        <w:t>С</w:t>
      </w:r>
      <w:r>
        <w:rPr>
          <w:rFonts w:ascii="Tahoma" w:hAnsi="Tahoma" w:cs="Tahoma"/>
        </w:rPr>
        <w:t>ергеевна</w:t>
      </w:r>
      <w:r w:rsidRPr="008473A6">
        <w:rPr>
          <w:rFonts w:ascii="Tahoma" w:hAnsi="Tahoma" w:cs="Tahoma"/>
        </w:rPr>
        <w:t>, телефон +7 (</w:t>
      </w:r>
      <w:r>
        <w:rPr>
          <w:rFonts w:ascii="Tahoma" w:hAnsi="Tahoma" w:cs="Tahoma"/>
        </w:rPr>
        <w:t>910</w:t>
      </w:r>
      <w:r w:rsidRPr="008473A6">
        <w:rPr>
          <w:rFonts w:ascii="Tahoma" w:hAnsi="Tahoma" w:cs="Tahoma"/>
        </w:rPr>
        <w:t xml:space="preserve">) </w:t>
      </w:r>
      <w:r>
        <w:rPr>
          <w:rFonts w:ascii="Tahoma" w:hAnsi="Tahoma" w:cs="Tahoma"/>
        </w:rPr>
        <w:t>779</w:t>
      </w:r>
      <w:r w:rsidRPr="008473A6">
        <w:rPr>
          <w:rFonts w:ascii="Tahoma" w:hAnsi="Tahoma" w:cs="Tahoma"/>
        </w:rPr>
        <w:t>-</w:t>
      </w:r>
      <w:r>
        <w:rPr>
          <w:rFonts w:ascii="Tahoma" w:hAnsi="Tahoma" w:cs="Tahoma"/>
        </w:rPr>
        <w:t>19</w:t>
      </w:r>
      <w:r w:rsidRPr="008473A6">
        <w:rPr>
          <w:rFonts w:ascii="Tahoma" w:hAnsi="Tahoma" w:cs="Tahoma"/>
        </w:rPr>
        <w:t>-</w:t>
      </w:r>
      <w:r>
        <w:rPr>
          <w:rFonts w:ascii="Tahoma" w:hAnsi="Tahoma" w:cs="Tahoma"/>
        </w:rPr>
        <w:t>62</w:t>
      </w:r>
      <w:r w:rsidRPr="008473A6">
        <w:rPr>
          <w:rFonts w:ascii="Tahoma" w:hAnsi="Tahoma" w:cs="Tahoma"/>
        </w:rPr>
        <w:t>, e-mail: Svetlana.Glado@esplus.ru;</w:t>
      </w:r>
    </w:p>
    <w:p w14:paraId="2558C092" w14:textId="77777777" w:rsidR="00552B7E" w:rsidRDefault="00552B7E" w:rsidP="004B5AB3">
      <w:pPr>
        <w:pStyle w:val="ConsNormal"/>
        <w:ind w:firstLine="0"/>
        <w:contextualSpacing/>
        <w:jc w:val="both"/>
        <w:rPr>
          <w:rFonts w:ascii="Tahoma" w:hAnsi="Tahoma" w:cs="Tahoma"/>
        </w:rPr>
      </w:pPr>
      <w:r w:rsidRPr="00552B7E">
        <w:rPr>
          <w:rFonts w:ascii="Tahoma" w:hAnsi="Tahoma" w:cs="Tahoma"/>
        </w:rPr>
        <w:t>Дубницкая Анна Васильевна, телефон +7 (3532) 32-41-51 , e-mail: Anna.Dubnitskaya@esplus.ru   (</w:t>
      </w:r>
      <w:r>
        <w:rPr>
          <w:rFonts w:ascii="Tahoma" w:hAnsi="Tahoma" w:cs="Tahoma"/>
        </w:rPr>
        <w:t>Свердловский</w:t>
      </w:r>
      <w:r w:rsidRPr="00552B7E">
        <w:rPr>
          <w:rFonts w:ascii="Tahoma" w:hAnsi="Tahoma" w:cs="Tahoma"/>
        </w:rPr>
        <w:t xml:space="preserve"> филиал АО «ЭнергосбыТ Плюс» , Оренбургский филиал АО «ЭнергосбыТ Плюс»)</w:t>
      </w:r>
      <w:r>
        <w:rPr>
          <w:rFonts w:ascii="Tahoma" w:hAnsi="Tahoma" w:cs="Tahoma"/>
        </w:rPr>
        <w:t>;</w:t>
      </w:r>
    </w:p>
    <w:p w14:paraId="58E055CA" w14:textId="77777777" w:rsidR="008473A6" w:rsidRDefault="00552B7E" w:rsidP="004B5AB3">
      <w:pPr>
        <w:pStyle w:val="ConsNormal"/>
        <w:ind w:firstLine="0"/>
        <w:contextualSpacing/>
        <w:jc w:val="both"/>
        <w:rPr>
          <w:rFonts w:ascii="Tahoma" w:hAnsi="Tahoma" w:cs="Tahoma"/>
        </w:rPr>
      </w:pPr>
      <w:r w:rsidRPr="00552B7E">
        <w:rPr>
          <w:rFonts w:ascii="Tahoma" w:hAnsi="Tahoma" w:cs="Tahoma"/>
        </w:rPr>
        <w:t>Смирнова Марина Николаевна, телефон +7 (8332) 37-74-13, e-mail: Marina.Smirnova@esplus.ru (Кировский филиал АО «ЭнергосбыТ Плюс»)</w:t>
      </w:r>
      <w:r w:rsidR="008473A6">
        <w:rPr>
          <w:rFonts w:ascii="Tahoma" w:hAnsi="Tahoma" w:cs="Tahoma"/>
        </w:rPr>
        <w:t>;</w:t>
      </w:r>
    </w:p>
    <w:p w14:paraId="3147FB6D" w14:textId="467D95D5" w:rsidR="00552B7E" w:rsidRDefault="008473A6" w:rsidP="004B5AB3">
      <w:pPr>
        <w:pStyle w:val="ConsNormal"/>
        <w:ind w:firstLine="0"/>
        <w:contextualSpacing/>
        <w:jc w:val="both"/>
        <w:rPr>
          <w:rFonts w:ascii="Tahoma" w:hAnsi="Tahoma" w:cs="Tahoma"/>
        </w:rPr>
      </w:pPr>
      <w:r w:rsidRPr="008473A6">
        <w:rPr>
          <w:rFonts w:ascii="Tahoma" w:hAnsi="Tahoma" w:cs="Tahoma"/>
        </w:rPr>
        <w:t>Князев Михаил Александрович, e-mail: Knyazev.Mikhail@esplus.ru  (Владимирский филиал АО «ЭнергосбыТ Плюс», Ивановский филиал АО «ЭнергосбыТ Плюс», Удмуртский филиал АО «ЭнергосбыТ Плюс»)</w:t>
      </w:r>
      <w:r>
        <w:rPr>
          <w:rFonts w:ascii="Tahoma" w:hAnsi="Tahoma" w:cs="Tahoma"/>
        </w:rPr>
        <w:t>.</w:t>
      </w:r>
    </w:p>
    <w:p w14:paraId="657355A0" w14:textId="1148F30D" w:rsidR="00451D3B" w:rsidRPr="004B5AB3" w:rsidRDefault="00451D3B" w:rsidP="004B5AB3">
      <w:pPr>
        <w:pStyle w:val="ConsNormal"/>
        <w:ind w:firstLine="0"/>
        <w:contextualSpacing/>
        <w:jc w:val="both"/>
        <w:rPr>
          <w:rFonts w:ascii="Tahoma" w:hAnsi="Tahoma" w:cs="Tahoma"/>
        </w:rPr>
      </w:pPr>
      <w:r w:rsidRPr="004B5AB3">
        <w:rPr>
          <w:rFonts w:ascii="Tahoma" w:hAnsi="Tahoma" w:cs="Tahoma"/>
        </w:rPr>
        <w:t xml:space="preserve"> от </w:t>
      </w:r>
      <w:r w:rsidR="00DD4D09">
        <w:rPr>
          <w:rFonts w:ascii="Tahoma" w:hAnsi="Tahoma" w:cs="Tahoma"/>
        </w:rPr>
        <w:t>Оператора</w:t>
      </w:r>
      <w:r w:rsidRPr="004B5AB3">
        <w:rPr>
          <w:rFonts w:ascii="Tahoma" w:hAnsi="Tahoma" w:cs="Tahoma"/>
        </w:rPr>
        <w:t xml:space="preserve"> _____[Фамилия И.О.]___ телефон __________,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______________________.</w:t>
      </w:r>
    </w:p>
    <w:permEnd w:id="681247744"/>
    <w:p w14:paraId="14A8B7BD" w14:textId="77777777" w:rsidR="00070975" w:rsidRPr="004B5AB3" w:rsidRDefault="00D00688" w:rsidP="004B5AB3">
      <w:pPr>
        <w:pStyle w:val="ConsNormal"/>
        <w:numPr>
          <w:ilvl w:val="1"/>
          <w:numId w:val="5"/>
        </w:numPr>
        <w:tabs>
          <w:tab w:val="clear" w:pos="1866"/>
        </w:tabs>
        <w:contextualSpacing/>
        <w:jc w:val="both"/>
        <w:rPr>
          <w:rFonts w:ascii="Tahoma" w:hAnsi="Tahoma" w:cs="Tahoma"/>
        </w:rPr>
      </w:pPr>
      <w:r w:rsidRPr="004B5AB3">
        <w:rPr>
          <w:rFonts w:ascii="Tahoma" w:hAnsi="Tahoma" w:cs="Tahoma"/>
          <w:b/>
        </w:rPr>
        <w:t>Уступка прав и обязательств по Договору</w:t>
      </w:r>
    </w:p>
    <w:p w14:paraId="279D949E" w14:textId="2166BE73"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При отсутствии письменного согласия Заказчика </w:t>
      </w:r>
      <w:r w:rsidR="00DD4D09">
        <w:rPr>
          <w:i w:val="0"/>
        </w:rPr>
        <w:t>Оператор</w:t>
      </w:r>
      <w:r w:rsidR="00F67C76" w:rsidRPr="004B5AB3">
        <w:rPr>
          <w:i w:val="0"/>
        </w:rPr>
        <w:t xml:space="preserve"> </w:t>
      </w:r>
      <w:r w:rsidRPr="004B5AB3">
        <w:rPr>
          <w:i w:val="0"/>
        </w:rPr>
        <w:t>не вправе:</w:t>
      </w:r>
    </w:p>
    <w:p w14:paraId="635B4BC3" w14:textId="77777777" w:rsidR="00D00688" w:rsidRPr="004B5AB3" w:rsidRDefault="00D00688" w:rsidP="0094443A">
      <w:pPr>
        <w:pStyle w:val="ConsPlusNormal"/>
        <w:numPr>
          <w:ilvl w:val="0"/>
          <w:numId w:val="11"/>
        </w:numPr>
        <w:tabs>
          <w:tab w:val="num" w:pos="709"/>
        </w:tabs>
        <w:ind w:left="0" w:firstLine="0"/>
        <w:jc w:val="both"/>
        <w:rPr>
          <w:i w:val="0"/>
        </w:rPr>
      </w:pPr>
      <w:r w:rsidRPr="004B5AB3">
        <w:rPr>
          <w:i w:val="0"/>
        </w:rPr>
        <w:t>переводить свои обязательства (в том числе долги) на третье лицо;</w:t>
      </w:r>
    </w:p>
    <w:p w14:paraId="407653ED" w14:textId="77777777" w:rsidR="00D00688" w:rsidRPr="004B5AB3" w:rsidRDefault="00D00688" w:rsidP="0094443A">
      <w:pPr>
        <w:pStyle w:val="ConsPlusNormal"/>
        <w:numPr>
          <w:ilvl w:val="0"/>
          <w:numId w:val="11"/>
        </w:numPr>
        <w:tabs>
          <w:tab w:val="num" w:pos="709"/>
        </w:tabs>
        <w:ind w:left="0" w:firstLine="0"/>
        <w:jc w:val="both"/>
        <w:rPr>
          <w:i w:val="0"/>
        </w:rPr>
      </w:pPr>
      <w:permStart w:id="240088565" w:edGrp="everyone"/>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ermEnd w:id="240088565"/>
    <w:p w14:paraId="167E8E02" w14:textId="77777777" w:rsidR="00D00688" w:rsidRPr="004B5AB3" w:rsidRDefault="00D00688" w:rsidP="0094443A">
      <w:pPr>
        <w:pStyle w:val="ConsPlusNormal"/>
        <w:numPr>
          <w:ilvl w:val="0"/>
          <w:numId w:val="11"/>
        </w:numPr>
        <w:tabs>
          <w:tab w:val="num" w:pos="709"/>
        </w:tabs>
        <w:ind w:left="0" w:firstLine="0"/>
        <w:jc w:val="both"/>
        <w:rPr>
          <w:i w:val="0"/>
        </w:rPr>
      </w:pPr>
      <w:r w:rsidRPr="004B5AB3">
        <w:rPr>
          <w:i w:val="0"/>
        </w:rPr>
        <w:t xml:space="preserve">передавать (уступать) третьим лицам и (или) обременять права в отношении каких-либо имущественных прав в отношении </w:t>
      </w:r>
      <w:r w:rsidR="00E02552" w:rsidRPr="004B5AB3">
        <w:rPr>
          <w:i w:val="0"/>
        </w:rPr>
        <w:t>Результата Услуг\Предмета Договора</w:t>
      </w:r>
      <w:r w:rsidRPr="004B5AB3">
        <w:rPr>
          <w:i w:val="0"/>
        </w:rPr>
        <w:t>;</w:t>
      </w:r>
    </w:p>
    <w:p w14:paraId="101A8D37" w14:textId="77777777" w:rsidR="00D00688" w:rsidRPr="004B5AB3" w:rsidRDefault="00D00688" w:rsidP="0094443A">
      <w:pPr>
        <w:pStyle w:val="ConsPlusNormal"/>
        <w:numPr>
          <w:ilvl w:val="0"/>
          <w:numId w:val="11"/>
        </w:numPr>
        <w:tabs>
          <w:tab w:val="num" w:pos="709"/>
        </w:tabs>
        <w:ind w:left="0" w:firstLine="0"/>
        <w:jc w:val="both"/>
        <w:rPr>
          <w:i w:val="0"/>
        </w:rPr>
      </w:pPr>
      <w:r w:rsidRPr="004B5AB3">
        <w:rPr>
          <w:i w:val="0"/>
        </w:rPr>
        <w:t xml:space="preserve">а также заключать иные сделки, в результате которых возникает или может возникнуть обременения прав (требований) </w:t>
      </w:r>
      <w:r w:rsidR="00DD4D09">
        <w:rPr>
          <w:i w:val="0"/>
        </w:rPr>
        <w:t>Оператора</w:t>
      </w:r>
      <w:r w:rsidRPr="004B5AB3">
        <w:rPr>
          <w:i w:val="0"/>
        </w:rPr>
        <w:t xml:space="preserve"> к Заказчику по Договору, и (или) иные об</w:t>
      </w:r>
      <w:r w:rsidR="00CE4032" w:rsidRPr="004B5AB3">
        <w:rPr>
          <w:i w:val="0"/>
        </w:rPr>
        <w:t>ременения, касающиеся Результата Услуг</w:t>
      </w:r>
      <w:r w:rsidRPr="004B5AB3">
        <w:rPr>
          <w:i w:val="0"/>
        </w:rPr>
        <w:t>/Предмета Договора.</w:t>
      </w:r>
    </w:p>
    <w:p w14:paraId="65A82A14" w14:textId="77777777"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Стороны особо отмечают, что Заказчик на свое усмотрение принимает решение о выдаче или отказе в выдаче </w:t>
      </w:r>
      <w:r w:rsidR="00DD4D09">
        <w:rPr>
          <w:i w:val="0"/>
        </w:rPr>
        <w:t>Оператору</w:t>
      </w:r>
      <w:r w:rsidRPr="004B5AB3">
        <w:rPr>
          <w:i w:val="0"/>
        </w:rPr>
        <w:t xml:space="preserve">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7F633CD2" w14:textId="2A719B39"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В случае нарушения вышеуказанных ограничений, в том числе заключения сделок, без письменного согласия Заказчика, </w:t>
      </w:r>
      <w:r w:rsidR="00DD4D09">
        <w:rPr>
          <w:i w:val="0"/>
        </w:rPr>
        <w:t>Оператор</w:t>
      </w:r>
      <w:r w:rsidR="00F67C76" w:rsidRPr="004B5AB3">
        <w:rPr>
          <w:i w:val="0"/>
        </w:rPr>
        <w:t xml:space="preserve"> </w:t>
      </w:r>
      <w:r w:rsidRPr="004B5AB3">
        <w:rPr>
          <w:i w:val="0"/>
        </w:rPr>
        <w:t xml:space="preserve">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w:t>
      </w:r>
      <w:r w:rsidR="00CE4032" w:rsidRPr="004B5AB3">
        <w:rPr>
          <w:i w:val="0"/>
        </w:rPr>
        <w:t>оказанных Услуг</w:t>
      </w:r>
      <w:r w:rsidRPr="004B5AB3">
        <w:rPr>
          <w:i w:val="0"/>
        </w:rPr>
        <w:t xml:space="preserve">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w:t>
      </w:r>
      <w:r w:rsidR="00CE4032" w:rsidRPr="004B5AB3">
        <w:rPr>
          <w:i w:val="0"/>
        </w:rPr>
        <w:t xml:space="preserve"> оказанных</w:t>
      </w:r>
      <w:r w:rsidRPr="004B5AB3">
        <w:rPr>
          <w:i w:val="0"/>
        </w:rPr>
        <w:t xml:space="preserve"> </w:t>
      </w:r>
      <w:r w:rsidR="00CE4032" w:rsidRPr="004B5AB3">
        <w:rPr>
          <w:i w:val="0"/>
        </w:rPr>
        <w:t>Услуг</w:t>
      </w:r>
      <w:r w:rsidRPr="004B5AB3">
        <w:rPr>
          <w:i w:val="0"/>
        </w:rPr>
        <w:t xml:space="preserve">, штраф составляет </w:t>
      </w:r>
      <w:permStart w:id="32905764" w:edGrp="everyone"/>
      <w:r w:rsidRPr="004B5AB3">
        <w:rPr>
          <w:i w:val="0"/>
        </w:rPr>
        <w:t xml:space="preserve">10 %(десять процентов) от </w:t>
      </w:r>
      <w:r w:rsidR="007E7DCB">
        <w:rPr>
          <w:i w:val="0"/>
        </w:rPr>
        <w:t xml:space="preserve">максимальной </w:t>
      </w:r>
      <w:r w:rsidR="00A2747E" w:rsidRPr="004B5AB3">
        <w:rPr>
          <w:i w:val="0"/>
        </w:rPr>
        <w:t>Цены Услуг</w:t>
      </w:r>
      <w:r w:rsidRPr="004B5AB3">
        <w:rPr>
          <w:i w:val="0"/>
        </w:rPr>
        <w:t>.</w:t>
      </w:r>
      <w:permEnd w:id="32905764"/>
    </w:p>
    <w:p w14:paraId="1D213249" w14:textId="77777777"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w:t>
      </w:r>
      <w:r w:rsidR="00DD4D09">
        <w:rPr>
          <w:i w:val="0"/>
        </w:rPr>
        <w:t>Оператора</w:t>
      </w:r>
      <w:r w:rsidRPr="004B5AB3">
        <w:rPr>
          <w:i w:val="0"/>
        </w:rPr>
        <w:t xml:space="preserve"> в соответствии с настоящей статьей Договора, к </w:t>
      </w:r>
      <w:r w:rsidR="00DD4D09">
        <w:rPr>
          <w:i w:val="0"/>
        </w:rPr>
        <w:t>Оператору</w:t>
      </w:r>
      <w:r w:rsidRPr="004B5AB3">
        <w:rPr>
          <w:i w:val="0"/>
        </w:rPr>
        <w:t xml:space="preserve"> не будет применяться ответственность, установленная Договором.</w:t>
      </w:r>
    </w:p>
    <w:p w14:paraId="1D92E6E0" w14:textId="77777777" w:rsidR="00D00688" w:rsidRPr="004B5AB3" w:rsidRDefault="00D00688" w:rsidP="0094443A">
      <w:pPr>
        <w:pStyle w:val="ConsPlusNormal"/>
        <w:numPr>
          <w:ilvl w:val="2"/>
          <w:numId w:val="5"/>
        </w:numPr>
        <w:tabs>
          <w:tab w:val="clear" w:pos="2292"/>
          <w:tab w:val="num" w:pos="709"/>
        </w:tabs>
        <w:ind w:left="0" w:firstLine="0"/>
        <w:jc w:val="both"/>
        <w:rPr>
          <w:i w:val="0"/>
        </w:rPr>
      </w:pPr>
      <w:permStart w:id="173567720" w:edGrp="everyone"/>
      <w:r w:rsidRPr="004B5AB3">
        <w:rPr>
          <w:i w:val="0"/>
        </w:rPr>
        <w:t xml:space="preserve">Заказчик вправе уступить или заложить права (требования) к </w:t>
      </w:r>
      <w:r w:rsidR="00DD4D09">
        <w:rPr>
          <w:i w:val="0"/>
        </w:rPr>
        <w:t>Оператору</w:t>
      </w:r>
      <w:r w:rsidRPr="004B5AB3">
        <w:rPr>
          <w:i w:val="0"/>
        </w:rPr>
        <w:t xml:space="preserve"> по Договору без согласия </w:t>
      </w:r>
      <w:r w:rsidR="00DD4D09">
        <w:rPr>
          <w:i w:val="0"/>
        </w:rPr>
        <w:t>Оператора</w:t>
      </w:r>
      <w:r w:rsidRPr="004B5AB3">
        <w:rPr>
          <w:i w:val="0"/>
        </w:rPr>
        <w:t xml:space="preserve"> на такую уступку.</w:t>
      </w:r>
    </w:p>
    <w:p w14:paraId="27AFD660" w14:textId="7DA51505" w:rsidR="00070975"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DD4D09">
        <w:rPr>
          <w:i w:val="0"/>
        </w:rPr>
        <w:t>Оператор</w:t>
      </w:r>
      <w:r w:rsidR="00F67C76" w:rsidRPr="004B5AB3">
        <w:rPr>
          <w:i w:val="0"/>
        </w:rPr>
        <w:t xml:space="preserve"> </w:t>
      </w:r>
      <w:r w:rsidRPr="004B5AB3">
        <w:rPr>
          <w:i w:val="0"/>
        </w:rPr>
        <w:t xml:space="preserve">настоящим выражает согласие (заранее выданный акцепт) на замену стороны – Заказчика в Договоре на третье лицо. С момента получения </w:t>
      </w:r>
      <w:r w:rsidR="00DD4D09">
        <w:rPr>
          <w:i w:val="0"/>
        </w:rPr>
        <w:t>Оператором</w:t>
      </w:r>
      <w:r w:rsidRPr="004B5AB3">
        <w:rPr>
          <w:i w:val="0"/>
        </w:rPr>
        <w:t xml:space="preserve">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ermEnd w:id="173567720"/>
    <w:p w14:paraId="1FBFE0CB" w14:textId="77777777" w:rsidR="003E64C6" w:rsidRPr="004B5AB3" w:rsidRDefault="003E64C6" w:rsidP="004B5AB3">
      <w:pPr>
        <w:pStyle w:val="ConsPlusNormal"/>
        <w:jc w:val="both"/>
        <w:rPr>
          <w:i w:val="0"/>
        </w:rPr>
      </w:pPr>
    </w:p>
    <w:p w14:paraId="1F1F7CE7" w14:textId="77777777" w:rsidR="00747DB7" w:rsidRPr="00747DB7" w:rsidRDefault="00747DB7" w:rsidP="00747DB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14:paraId="16076364" w14:textId="77777777" w:rsidR="00747DB7" w:rsidRPr="007D711D" w:rsidRDefault="00747DB7" w:rsidP="00747DB7">
      <w:pPr>
        <w:pStyle w:val="ConsPlusNormal"/>
        <w:numPr>
          <w:ilvl w:val="1"/>
          <w:numId w:val="5"/>
        </w:numPr>
        <w:tabs>
          <w:tab w:val="clear" w:pos="1866"/>
          <w:tab w:val="num" w:pos="0"/>
        </w:tabs>
        <w:ind w:right="-56"/>
        <w:jc w:val="both"/>
        <w:rPr>
          <w:i w:val="0"/>
        </w:rPr>
      </w:pPr>
      <w:r w:rsidRPr="007D711D">
        <w:rPr>
          <w:i w:val="0"/>
        </w:rPr>
        <w:lastRenderedPageBreak/>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347CB305" w14:textId="77777777" w:rsidR="00747DB7" w:rsidRPr="007D711D" w:rsidRDefault="00747DB7" w:rsidP="00747DB7">
      <w:pPr>
        <w:pStyle w:val="ConsPlusNormal"/>
        <w:numPr>
          <w:ilvl w:val="1"/>
          <w:numId w:val="5"/>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2EEC896E" w14:textId="77777777"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436106CB" w14:textId="77777777"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7C4E7EAC" w14:textId="77777777"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14:paraId="6A5E8006" w14:textId="77777777" w:rsidR="00747DB7" w:rsidRPr="007D711D" w:rsidRDefault="00747DB7" w:rsidP="00747DB7">
      <w:pPr>
        <w:pStyle w:val="ConsPlusNormal"/>
        <w:numPr>
          <w:ilvl w:val="1"/>
          <w:numId w:val="5"/>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4662439D" w14:textId="77777777"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42C8CB48" w14:textId="77777777"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2C2B5C8E" w14:textId="77777777" w:rsidR="00747DB7" w:rsidRPr="007D711D" w:rsidRDefault="00747DB7" w:rsidP="00747DB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168A6D6F" w14:textId="77777777" w:rsidR="00747DB7" w:rsidRPr="007D711D" w:rsidRDefault="00747DB7" w:rsidP="00747DB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5794F77E" w14:textId="77777777" w:rsidR="00747DB7" w:rsidRPr="007D711D" w:rsidRDefault="00747DB7" w:rsidP="00747DB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08E77125" w14:textId="77777777" w:rsidR="00747DB7" w:rsidRPr="007D711D" w:rsidRDefault="00747DB7" w:rsidP="00747DB7">
      <w:pPr>
        <w:pStyle w:val="afffa"/>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14:paraId="31EC6026" w14:textId="36A0F3F1" w:rsidR="00747DB7" w:rsidRPr="007D711D" w:rsidRDefault="00747DB7" w:rsidP="00747DB7">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12.12.1</w:t>
      </w:r>
      <w:permStart w:id="1030947931" w:edGrp="everyone"/>
      <w:r w:rsidRPr="007D711D">
        <w:rPr>
          <w:rFonts w:ascii="Tahoma" w:hAnsi="Tahoma" w:cs="Tahoma"/>
        </w:rPr>
        <w:t xml:space="preserve">. Заказчику: </w:t>
      </w:r>
      <w:r w:rsidRPr="007D711D">
        <w:rPr>
          <w:rFonts w:ascii="Tahoma" w:hAnsi="Tahoma" w:cs="Tahoma"/>
          <w:spacing w:val="-3"/>
        </w:rPr>
        <w:t>адрес</w:t>
      </w:r>
      <w:r w:rsidR="0051637B">
        <w:rPr>
          <w:rFonts w:ascii="Tahoma" w:hAnsi="Tahoma" w:cs="Tahoma"/>
          <w:spacing w:val="-3"/>
        </w:rPr>
        <w:t>а</w:t>
      </w:r>
      <w:r w:rsidRPr="007D711D">
        <w:rPr>
          <w:rFonts w:ascii="Tahoma" w:hAnsi="Tahoma" w:cs="Tahoma"/>
          <w:spacing w:val="-3"/>
        </w:rPr>
        <w:t xml:space="preserve"> для направления корреспонденции: </w:t>
      </w:r>
      <w:hyperlink r:id="rId14" w:history="1">
        <w:r w:rsidR="003E53E0" w:rsidRPr="000A4009">
          <w:rPr>
            <w:rStyle w:val="aff"/>
            <w:rFonts w:ascii="Tahoma" w:hAnsi="Tahoma" w:cs="Tahoma"/>
            <w:spacing w:val="-3"/>
          </w:rPr>
          <w:t>Svetlana.Glado@esplus.ru</w:t>
        </w:r>
      </w:hyperlink>
      <w:r w:rsidR="003E53E0">
        <w:rPr>
          <w:rFonts w:ascii="Tahoma" w:hAnsi="Tahoma" w:cs="Tahoma"/>
          <w:spacing w:val="-3"/>
        </w:rPr>
        <w:t xml:space="preserve">,  </w:t>
      </w:r>
      <w:r w:rsidR="003E53E0" w:rsidRPr="003E53E0">
        <w:rPr>
          <w:rFonts w:ascii="Tahoma" w:hAnsi="Tahoma" w:cs="Tahoma"/>
          <w:spacing w:val="-3"/>
        </w:rPr>
        <w:t>Igor.Povarnitsyn@esplus.ru</w:t>
      </w:r>
    </w:p>
    <w:p w14:paraId="54316520" w14:textId="77777777" w:rsidR="00747DB7" w:rsidRPr="007D711D" w:rsidRDefault="00747DB7" w:rsidP="00747DB7">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w:t>
      </w:r>
      <w:r w:rsidR="00DD4D09">
        <w:rPr>
          <w:rFonts w:ascii="Tahoma" w:hAnsi="Tahoma" w:cs="Tahoma"/>
        </w:rPr>
        <w:t>Оператору</w:t>
      </w:r>
      <w:r w:rsidRPr="007D711D">
        <w:rPr>
          <w:rFonts w:ascii="Tahoma" w:hAnsi="Tahoma" w:cs="Tahoma"/>
        </w:rPr>
        <w:t xml:space="preserve">: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14:paraId="060155DE" w14:textId="77777777" w:rsidR="00747DB7" w:rsidRPr="007D711D" w:rsidRDefault="00747DB7" w:rsidP="00747DB7">
      <w:pPr>
        <w:pStyle w:val="afffa"/>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7C47E5EF" w14:textId="77777777" w:rsidR="00747DB7" w:rsidRPr="007D711D" w:rsidRDefault="00747DB7" w:rsidP="00747DB7">
      <w:pPr>
        <w:pStyle w:val="afffa"/>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lastRenderedPageBreak/>
        <w:t>Заказчика:</w:t>
      </w:r>
      <w:r w:rsidRPr="007D711D">
        <w:rPr>
          <w:rFonts w:ascii="Tahoma" w:hAnsi="Tahoma" w:cs="Tahoma"/>
          <w:spacing w:val="-3"/>
        </w:rPr>
        <w:t xml:space="preserve"> </w:t>
      </w:r>
    </w:p>
    <w:p w14:paraId="6D4CFC2E" w14:textId="4E524BC1" w:rsidR="00747DB7" w:rsidRPr="00CD5F89" w:rsidRDefault="00747DB7" w:rsidP="00747DB7">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CD5F89">
        <w:rPr>
          <w:rFonts w:ascii="Tahoma" w:hAnsi="Tahoma" w:cs="Tahoma"/>
          <w:spacing w:val="-3"/>
          <w:szCs w:val="20"/>
        </w:rPr>
        <w:t>-</w:t>
      </w:r>
      <w:r w:rsidRPr="007D711D">
        <w:rPr>
          <w:rFonts w:ascii="Tahoma" w:hAnsi="Tahoma" w:cs="Tahoma"/>
          <w:spacing w:val="-3"/>
          <w:szCs w:val="20"/>
          <w:lang w:val="en-US"/>
        </w:rPr>
        <w:t>mail</w:t>
      </w:r>
      <w:r w:rsidRPr="00CD5F89">
        <w:rPr>
          <w:rFonts w:ascii="Tahoma" w:hAnsi="Tahoma" w:cs="Tahoma"/>
          <w:spacing w:val="-3"/>
          <w:szCs w:val="20"/>
        </w:rPr>
        <w:t xml:space="preserve">: </w:t>
      </w:r>
      <w:r w:rsidR="009B5A97" w:rsidRPr="00B25F5C">
        <w:rPr>
          <w:rFonts w:ascii="Tahoma" w:hAnsi="Tahoma" w:cs="Tahoma"/>
          <w:spacing w:val="-3"/>
          <w:szCs w:val="20"/>
          <w:lang w:val="en-US"/>
        </w:rPr>
        <w:t>Svetlana</w:t>
      </w:r>
      <w:r w:rsidR="009B5A97" w:rsidRPr="00CD5F89">
        <w:rPr>
          <w:rFonts w:ascii="Tahoma" w:hAnsi="Tahoma" w:cs="Tahoma"/>
          <w:spacing w:val="-3"/>
          <w:szCs w:val="20"/>
        </w:rPr>
        <w:t>.</w:t>
      </w:r>
      <w:r w:rsidR="009B5A97" w:rsidRPr="00B25F5C">
        <w:rPr>
          <w:rFonts w:ascii="Tahoma" w:hAnsi="Tahoma" w:cs="Tahoma"/>
          <w:spacing w:val="-3"/>
          <w:szCs w:val="20"/>
          <w:lang w:val="en-US"/>
        </w:rPr>
        <w:t>Glado</w:t>
      </w:r>
      <w:r w:rsidR="009B5A97" w:rsidRPr="00CD5F89">
        <w:rPr>
          <w:rFonts w:ascii="Tahoma" w:hAnsi="Tahoma" w:cs="Tahoma"/>
          <w:spacing w:val="-3"/>
          <w:szCs w:val="20"/>
        </w:rPr>
        <w:t>@</w:t>
      </w:r>
      <w:r w:rsidR="009B5A97" w:rsidRPr="00B25F5C">
        <w:rPr>
          <w:rFonts w:ascii="Tahoma" w:hAnsi="Tahoma" w:cs="Tahoma"/>
          <w:spacing w:val="-3"/>
          <w:szCs w:val="20"/>
          <w:lang w:val="en-US"/>
        </w:rPr>
        <w:t>esplus</w:t>
      </w:r>
      <w:r w:rsidR="009B5A97" w:rsidRPr="00CD5F89">
        <w:rPr>
          <w:rFonts w:ascii="Tahoma" w:hAnsi="Tahoma" w:cs="Tahoma"/>
          <w:spacing w:val="-3"/>
          <w:szCs w:val="20"/>
        </w:rPr>
        <w:t>.</w:t>
      </w:r>
      <w:r w:rsidR="009B5A97" w:rsidRPr="00B25F5C">
        <w:rPr>
          <w:rFonts w:ascii="Tahoma" w:hAnsi="Tahoma" w:cs="Tahoma"/>
          <w:spacing w:val="-3"/>
          <w:szCs w:val="20"/>
          <w:lang w:val="en-US"/>
        </w:rPr>
        <w:t>ru</w:t>
      </w:r>
      <w:r w:rsidR="009B5A97" w:rsidRPr="00CD5F89">
        <w:rPr>
          <w:rFonts w:ascii="Tahoma" w:hAnsi="Tahoma" w:cs="Tahoma"/>
          <w:spacing w:val="-3"/>
          <w:szCs w:val="20"/>
        </w:rPr>
        <w:t xml:space="preserve">, </w:t>
      </w:r>
      <w:r w:rsidR="009B5A97" w:rsidRPr="00B25F5C">
        <w:rPr>
          <w:rFonts w:ascii="Tahoma" w:hAnsi="Tahoma" w:cs="Tahoma"/>
          <w:spacing w:val="-3"/>
          <w:szCs w:val="20"/>
          <w:lang w:val="en-US"/>
        </w:rPr>
        <w:t>Igor</w:t>
      </w:r>
      <w:r w:rsidR="009B5A97" w:rsidRPr="00CD5F89">
        <w:rPr>
          <w:rFonts w:ascii="Tahoma" w:hAnsi="Tahoma" w:cs="Tahoma"/>
          <w:spacing w:val="-3"/>
          <w:szCs w:val="20"/>
        </w:rPr>
        <w:t>.</w:t>
      </w:r>
      <w:r w:rsidR="009B5A97" w:rsidRPr="00B25F5C">
        <w:rPr>
          <w:rFonts w:ascii="Tahoma" w:hAnsi="Tahoma" w:cs="Tahoma"/>
          <w:spacing w:val="-3"/>
          <w:szCs w:val="20"/>
          <w:lang w:val="en-US"/>
        </w:rPr>
        <w:t>Povarnitsyn</w:t>
      </w:r>
      <w:r w:rsidR="009B5A97" w:rsidRPr="00CD5F89">
        <w:rPr>
          <w:rFonts w:ascii="Tahoma" w:hAnsi="Tahoma" w:cs="Tahoma"/>
          <w:spacing w:val="-3"/>
          <w:szCs w:val="20"/>
        </w:rPr>
        <w:t>@</w:t>
      </w:r>
      <w:r w:rsidR="009B5A97" w:rsidRPr="00B25F5C">
        <w:rPr>
          <w:rFonts w:ascii="Tahoma" w:hAnsi="Tahoma" w:cs="Tahoma"/>
          <w:spacing w:val="-3"/>
          <w:szCs w:val="20"/>
          <w:lang w:val="en-US"/>
        </w:rPr>
        <w:t>esplus</w:t>
      </w:r>
      <w:r w:rsidR="009B5A97" w:rsidRPr="00CD5F89">
        <w:rPr>
          <w:rFonts w:ascii="Tahoma" w:hAnsi="Tahoma" w:cs="Tahoma"/>
          <w:spacing w:val="-3"/>
          <w:szCs w:val="20"/>
        </w:rPr>
        <w:t>.</w:t>
      </w:r>
      <w:r w:rsidR="009B5A97" w:rsidRPr="00B25F5C">
        <w:rPr>
          <w:rFonts w:ascii="Tahoma" w:hAnsi="Tahoma" w:cs="Tahoma"/>
          <w:spacing w:val="-3"/>
          <w:szCs w:val="20"/>
          <w:lang w:val="en-US"/>
        </w:rPr>
        <w:t>ru</w:t>
      </w:r>
      <w:r w:rsidRPr="00CD5F89">
        <w:rPr>
          <w:rFonts w:ascii="Tahoma" w:hAnsi="Tahoma" w:cs="Tahoma"/>
          <w:szCs w:val="20"/>
        </w:rPr>
        <w:t>;</w:t>
      </w:r>
    </w:p>
    <w:p w14:paraId="3D736261" w14:textId="77777777" w:rsidR="00747DB7" w:rsidRPr="007D711D" w:rsidRDefault="00DD4D09" w:rsidP="00747DB7">
      <w:pPr>
        <w:pStyle w:val="afffa"/>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Оператора</w:t>
      </w:r>
      <w:r w:rsidR="00747DB7" w:rsidRPr="007D711D">
        <w:rPr>
          <w:rFonts w:ascii="Tahoma" w:hAnsi="Tahoma" w:cs="Tahoma"/>
        </w:rPr>
        <w:t>:</w:t>
      </w:r>
    </w:p>
    <w:p w14:paraId="0E91EBD9" w14:textId="77777777" w:rsidR="00747DB7" w:rsidRPr="007D711D" w:rsidRDefault="00747DB7" w:rsidP="00747DB7">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ermEnd w:id="1030947931"/>
    <w:p w14:paraId="0F1197B0" w14:textId="77777777" w:rsidR="003E64C6" w:rsidRPr="004B5AB3" w:rsidRDefault="003E64C6" w:rsidP="004B5AB3">
      <w:pPr>
        <w:pStyle w:val="ConsPlusNormal"/>
        <w:tabs>
          <w:tab w:val="num" w:pos="567"/>
          <w:tab w:val="num" w:pos="709"/>
        </w:tabs>
        <w:jc w:val="both"/>
        <w:rPr>
          <w:i w:val="0"/>
        </w:rPr>
      </w:pPr>
    </w:p>
    <w:p w14:paraId="30F4E2BA" w14:textId="77777777" w:rsidR="002326C7" w:rsidRPr="004B5AB3" w:rsidRDefault="002326C7" w:rsidP="004B5AB3">
      <w:pPr>
        <w:pStyle w:val="30"/>
        <w:keepNext w:val="0"/>
        <w:keepLines w:val="0"/>
        <w:widowControl w:val="0"/>
        <w:numPr>
          <w:ilvl w:val="0"/>
          <w:numId w:val="5"/>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w:t>
      </w:r>
      <w:r w:rsidR="00F01C8F" w:rsidRPr="004B5AB3">
        <w:rPr>
          <w:rFonts w:ascii="Tahoma" w:hAnsi="Tahoma" w:cs="Tahoma"/>
          <w:bCs w:val="0"/>
          <w:color w:val="000000" w:themeColor="text1"/>
          <w:sz w:val="20"/>
          <w:szCs w:val="20"/>
        </w:rPr>
        <w:t>ая оговорка</w:t>
      </w:r>
    </w:p>
    <w:p w14:paraId="3DAABE5B" w14:textId="77777777" w:rsidR="00987270" w:rsidRPr="00F84ED5" w:rsidRDefault="00843758" w:rsidP="00987270">
      <w:pPr>
        <w:pStyle w:val="afffa"/>
        <w:numPr>
          <w:ilvl w:val="1"/>
          <w:numId w:val="5"/>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5" w:history="1">
        <w:r w:rsidRPr="00843758">
          <w:rPr>
            <w:rStyle w:val="aff"/>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w:t>
      </w:r>
      <w:r w:rsidR="00987270">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5A557928" w14:textId="77777777"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C15D40B" w14:textId="77777777"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0C745BAD" w14:textId="77777777"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14:paraId="66EDBFBB" w14:textId="77777777"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14:paraId="49E15880" w14:textId="77777777"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14:paraId="650D1218" w14:textId="77777777"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417C1CA1" w14:textId="77777777"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1631445" w14:textId="77777777"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10D755A" w14:textId="77777777" w:rsidR="00987270" w:rsidRPr="009F4A80"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ermStart w:id="1992367321" w:edGrp="everyone"/>
    </w:p>
    <w:p w14:paraId="5C5BF92D" w14:textId="77777777" w:rsidR="00987270" w:rsidRDefault="00DD4D09" w:rsidP="00987270">
      <w:pPr>
        <w:pStyle w:val="afffa"/>
        <w:numPr>
          <w:ilvl w:val="1"/>
          <w:numId w:val="5"/>
        </w:numPr>
        <w:tabs>
          <w:tab w:val="clear" w:pos="1866"/>
          <w:tab w:val="num" w:pos="567"/>
        </w:tabs>
        <w:spacing w:after="0" w:line="240" w:lineRule="auto"/>
        <w:jc w:val="both"/>
        <w:rPr>
          <w:rFonts w:ascii="Tahoma" w:hAnsi="Tahoma" w:cs="Tahoma"/>
          <w:szCs w:val="20"/>
        </w:rPr>
      </w:pPr>
      <w:r>
        <w:rPr>
          <w:rFonts w:ascii="Tahoma" w:hAnsi="Tahoma" w:cs="Tahoma"/>
          <w:szCs w:val="20"/>
        </w:rPr>
        <w:t>Оператор</w:t>
      </w:r>
      <w:r w:rsidR="00987270">
        <w:rPr>
          <w:rFonts w:ascii="Tahoma" w:hAnsi="Tahoma" w:cs="Tahoma"/>
          <w:szCs w:val="20"/>
        </w:rPr>
        <w:t xml:space="preserve"> обязуется в течение 5 (Пяти) рабочих дней по письменному запросу Заказчика предоставить Заказчику информацию о цепочке собственников </w:t>
      </w:r>
      <w:r>
        <w:rPr>
          <w:rFonts w:ascii="Tahoma" w:hAnsi="Tahoma" w:cs="Tahoma"/>
          <w:szCs w:val="20"/>
        </w:rPr>
        <w:t>Оператора</w:t>
      </w:r>
      <w:r w:rsidR="00987270">
        <w:rPr>
          <w:rFonts w:ascii="Tahoma" w:hAnsi="Tahoma" w:cs="Tahoma"/>
          <w:szCs w:val="20"/>
        </w:rPr>
        <w:t>,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14:paraId="4F731A60" w14:textId="77777777" w:rsidR="00987270" w:rsidRDefault="00987270" w:rsidP="00987270">
      <w:pPr>
        <w:pStyle w:val="afffa"/>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w:t>
      </w:r>
      <w:r w:rsidR="00DD4D09">
        <w:rPr>
          <w:rFonts w:ascii="Tahoma" w:hAnsi="Tahoma" w:cs="Tahoma"/>
          <w:szCs w:val="20"/>
        </w:rPr>
        <w:t>Оператора</w:t>
      </w:r>
      <w:r>
        <w:rPr>
          <w:rFonts w:ascii="Tahoma" w:hAnsi="Tahoma" w:cs="Tahoma"/>
          <w:szCs w:val="20"/>
        </w:rPr>
        <w:t xml:space="preserve">, включая бенефициаров, в том числе конечных, и (или) </w:t>
      </w:r>
      <w:r w:rsidR="00D8494C">
        <w:rPr>
          <w:rFonts w:ascii="Tahoma" w:hAnsi="Tahoma" w:cs="Tahoma"/>
          <w:szCs w:val="20"/>
        </w:rPr>
        <w:t>Исполнительных</w:t>
      </w:r>
      <w:r>
        <w:rPr>
          <w:rFonts w:ascii="Tahoma" w:hAnsi="Tahoma" w:cs="Tahoma"/>
          <w:szCs w:val="20"/>
        </w:rPr>
        <w:t xml:space="preserve"> органах </w:t>
      </w:r>
      <w:r w:rsidR="00DD4D09">
        <w:rPr>
          <w:rFonts w:ascii="Tahoma" w:hAnsi="Tahoma" w:cs="Tahoma"/>
          <w:szCs w:val="20"/>
        </w:rPr>
        <w:t>Оператора</w:t>
      </w:r>
      <w:r>
        <w:rPr>
          <w:rFonts w:ascii="Tahoma" w:hAnsi="Tahoma" w:cs="Tahoma"/>
          <w:szCs w:val="20"/>
        </w:rPr>
        <w:t xml:space="preserve">, </w:t>
      </w:r>
      <w:r w:rsidR="00DD4D09">
        <w:rPr>
          <w:rFonts w:ascii="Tahoma" w:hAnsi="Tahoma" w:cs="Tahoma"/>
          <w:szCs w:val="20"/>
        </w:rPr>
        <w:t>Оператор</w:t>
      </w:r>
      <w:r>
        <w:rPr>
          <w:rFonts w:ascii="Tahoma" w:hAnsi="Tahoma" w:cs="Tahoma"/>
          <w:szCs w:val="20"/>
        </w:rPr>
        <w:t xml:space="preserve"> обязуется в течение 5 (Пяти) рабочих дней с даты внесения таких изменений предоставить соответствующую информацию Заказчика.</w:t>
      </w:r>
    </w:p>
    <w:p w14:paraId="0DC7A55A" w14:textId="77777777" w:rsidR="00987270" w:rsidRDefault="00987270" w:rsidP="00987270">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w:t>
      </w:r>
      <w:r w:rsidR="00D8494C">
        <w:rPr>
          <w:rFonts w:ascii="Tahoma" w:hAnsi="Tahoma" w:cs="Tahoma"/>
          <w:szCs w:val="20"/>
        </w:rPr>
        <w:t>Исполнительным</w:t>
      </w:r>
      <w:r>
        <w:rPr>
          <w:rFonts w:ascii="Tahoma" w:hAnsi="Tahoma" w:cs="Tahoma"/>
          <w:szCs w:val="20"/>
        </w:rPr>
        <w:t xml:space="preserve"> органом </w:t>
      </w:r>
      <w:r w:rsidR="00DD4D09">
        <w:rPr>
          <w:rFonts w:ascii="Tahoma" w:hAnsi="Tahoma" w:cs="Tahoma"/>
          <w:szCs w:val="20"/>
        </w:rPr>
        <w:t>Оператора</w:t>
      </w:r>
      <w:r>
        <w:rPr>
          <w:rFonts w:ascii="Tahoma" w:hAnsi="Tahoma" w:cs="Tahoma"/>
          <w:szCs w:val="20"/>
        </w:rPr>
        <w:t xml:space="preserve">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3F1F2452" w14:textId="77777777" w:rsidR="00987270" w:rsidRDefault="00987270" w:rsidP="00987270">
      <w:pPr>
        <w:pStyle w:val="afffa"/>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ermEnd w:id="1992367321"/>
    <w:p w14:paraId="28C1213A" w14:textId="77777777"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lastRenderedPageBreak/>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14:paraId="142473D5" w14:textId="77777777"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57C69FA" w14:textId="77777777" w:rsidR="00987270" w:rsidRPr="000354B5"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ermStart w:id="384051419" w:edGrp="everyone"/>
    </w:p>
    <w:p w14:paraId="20FA6D1F" w14:textId="77777777" w:rsidR="00987270" w:rsidRPr="000354B5"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w:t>
      </w:r>
      <w:r w:rsidR="00DD4D09">
        <w:rPr>
          <w:rFonts w:ascii="Tahoma" w:hAnsi="Tahoma" w:cs="Tahoma"/>
          <w:szCs w:val="20"/>
        </w:rPr>
        <w:t>Оператора</w:t>
      </w:r>
      <w:r w:rsidRPr="000354B5">
        <w:rPr>
          <w:rFonts w:ascii="Tahoma" w:hAnsi="Tahoma" w:cs="Tahoma"/>
          <w:szCs w:val="20"/>
        </w:rPr>
        <w:t xml:space="preserve">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sidR="00843758">
        <w:rPr>
          <w:rFonts w:ascii="Tahoma" w:hAnsi="Tahoma" w:cs="Tahoma"/>
          <w:szCs w:val="20"/>
        </w:rPr>
        <w:t>.</w:t>
      </w:r>
    </w:p>
    <w:p w14:paraId="4238F4CF" w14:textId="77777777" w:rsidR="00987270" w:rsidRPr="003A4D71"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sidR="00843758">
        <w:rPr>
          <w:rFonts w:ascii="Tahoma" w:hAnsi="Tahoma" w:cs="Tahoma"/>
          <w:szCs w:val="20"/>
        </w:rPr>
        <w:t>.</w:t>
      </w:r>
    </w:p>
    <w:permEnd w:id="384051419"/>
    <w:p w14:paraId="1E148C08" w14:textId="77777777" w:rsidR="00D56233" w:rsidRPr="004B5AB3" w:rsidRDefault="00D56233" w:rsidP="00D56233">
      <w:pPr>
        <w:pStyle w:val="afffa"/>
        <w:spacing w:after="0" w:line="240" w:lineRule="auto"/>
        <w:ind w:left="0"/>
        <w:jc w:val="both"/>
        <w:rPr>
          <w:rFonts w:ascii="Tahoma" w:hAnsi="Tahoma" w:cs="Tahoma"/>
          <w:szCs w:val="20"/>
        </w:rPr>
      </w:pPr>
    </w:p>
    <w:p w14:paraId="154CD8CA" w14:textId="77777777" w:rsidR="002326C7" w:rsidRPr="004B5AB3" w:rsidRDefault="002326C7" w:rsidP="004B5AB3">
      <w:pPr>
        <w:pStyle w:val="30"/>
        <w:keepNext w:val="0"/>
        <w:keepLines w:val="0"/>
        <w:widowControl w:val="0"/>
        <w:spacing w:before="0" w:line="240" w:lineRule="auto"/>
        <w:contextualSpacing/>
        <w:jc w:val="both"/>
        <w:rPr>
          <w:rFonts w:ascii="Tahoma" w:hAnsi="Tahoma" w:cs="Tahoma"/>
          <w:bCs w:val="0"/>
          <w:color w:val="000000" w:themeColor="text1"/>
          <w:sz w:val="20"/>
          <w:szCs w:val="20"/>
        </w:rPr>
      </w:pPr>
    </w:p>
    <w:p w14:paraId="4025749B" w14:textId="77777777" w:rsidR="00F01C8F" w:rsidRPr="004B5AB3" w:rsidRDefault="00F01C8F" w:rsidP="004B5AB3">
      <w:pPr>
        <w:pStyle w:val="30"/>
        <w:keepNext w:val="0"/>
        <w:keepLines w:val="0"/>
        <w:widowControl w:val="0"/>
        <w:numPr>
          <w:ilvl w:val="0"/>
          <w:numId w:val="5"/>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14:paraId="77F73320" w14:textId="77777777" w:rsidR="00D56233"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14:paraId="61714424" w14:textId="77777777" w:rsidR="00D56233" w:rsidRPr="009653DA" w:rsidRDefault="00D56233" w:rsidP="00D56233">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fff7"/>
          <w:rFonts w:ascii="Tahoma" w:eastAsia="Times New Roman" w:hAnsi="Tahoma" w:cs="Tahoma"/>
          <w:szCs w:val="20"/>
        </w:rPr>
        <w:footnoteReference w:id="1"/>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fff7"/>
          <w:rFonts w:ascii="Tahoma" w:eastAsia="Times New Roman" w:hAnsi="Tahoma" w:cs="Tahoma"/>
          <w:szCs w:val="20"/>
        </w:rPr>
        <w:footnoteReference w:id="2"/>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fff7"/>
          <w:rFonts w:ascii="Tahoma" w:eastAsia="Times New Roman" w:hAnsi="Tahoma" w:cs="Tahoma"/>
          <w:color w:val="000000"/>
          <w:szCs w:val="20"/>
        </w:rPr>
        <w:footnoteReference w:id="3"/>
      </w:r>
      <w:r w:rsidRPr="009653DA">
        <w:rPr>
          <w:rFonts w:ascii="Tahoma" w:eastAsia="Times New Roman" w:hAnsi="Tahoma" w:cs="Tahoma"/>
          <w:color w:val="000000"/>
          <w:szCs w:val="20"/>
        </w:rPr>
        <w:t xml:space="preserve"> грифом «Конфиденциально» и/или «Коммерческая тайна».</w:t>
      </w:r>
    </w:p>
    <w:p w14:paraId="514FFA1C" w14:textId="77777777"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14:paraId="043AE6A2" w14:textId="77777777"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62AE7BE3" w14:textId="77777777"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5AD3A5A7" w14:textId="77777777"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0486F0FB" w14:textId="77777777"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fff7"/>
          <w:rFonts w:ascii="Tahoma" w:eastAsia="Times New Roman" w:hAnsi="Tahoma" w:cs="Tahoma"/>
          <w:color w:val="000000"/>
          <w:szCs w:val="20"/>
        </w:rPr>
        <w:footnoteReference w:id="4"/>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14:paraId="47D78395" w14:textId="77777777"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lastRenderedPageBreak/>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31DFC006" w14:textId="77777777" w:rsidR="00D56233" w:rsidRPr="009653DA" w:rsidRDefault="00D56233" w:rsidP="00D56233">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6FD6784C"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14:paraId="11D1FED0" w14:textId="0C29000A" w:rsidR="00D56233" w:rsidRPr="009653DA" w:rsidRDefault="00D56233" w:rsidP="00D56233">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40292723" w14:textId="1BF339A1" w:rsidR="00D56233" w:rsidRPr="009653DA" w:rsidRDefault="00D56233" w:rsidP="00D56233">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05CF3EB0" w14:textId="77777777" w:rsidR="00D56233" w:rsidRPr="009653DA" w:rsidRDefault="00D56233" w:rsidP="00D56233">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AA498A9"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17818A7A"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fff7"/>
          <w:rFonts w:ascii="Tahoma" w:eastAsia="Times New Roman" w:hAnsi="Tahoma" w:cs="Tahoma"/>
          <w:szCs w:val="20"/>
        </w:rPr>
        <w:footnoteReference w:id="5"/>
      </w:r>
      <w:r w:rsidRPr="009653DA">
        <w:rPr>
          <w:rFonts w:ascii="Tahoma" w:eastAsia="Times New Roman" w:hAnsi="Tahoma" w:cs="Tahoma"/>
          <w:szCs w:val="20"/>
        </w:rPr>
        <w:t xml:space="preserve"> и </w:t>
      </w:r>
      <w:r w:rsidR="00DD4D09">
        <w:rPr>
          <w:rFonts w:ascii="Tahoma" w:eastAsia="Times New Roman" w:hAnsi="Tahoma" w:cs="Tahoma"/>
          <w:szCs w:val="20"/>
        </w:rPr>
        <w:t>Оператора</w:t>
      </w:r>
      <w:r w:rsidRPr="009653DA">
        <w:rPr>
          <w:rFonts w:ascii="Tahoma" w:eastAsia="Times New Roman" w:hAnsi="Tahoma" w:cs="Tahoma"/>
          <w:szCs w:val="20"/>
        </w:rPr>
        <w:t>м</w:t>
      </w:r>
      <w:r w:rsidRPr="009653DA">
        <w:rPr>
          <w:rStyle w:val="afff7"/>
          <w:rFonts w:ascii="Tahoma" w:eastAsia="Times New Roman" w:hAnsi="Tahoma" w:cs="Tahoma"/>
          <w:szCs w:val="20"/>
        </w:rPr>
        <w:footnoteReference w:id="6"/>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14:paraId="5FAA2031"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w:t>
      </w:r>
      <w:r w:rsidR="00DD4D09">
        <w:rPr>
          <w:rFonts w:ascii="Tahoma" w:eastAsia="Times New Roman" w:hAnsi="Tahoma" w:cs="Tahoma"/>
          <w:szCs w:val="20"/>
        </w:rPr>
        <w:t>Оператора</w:t>
      </w:r>
      <w:r w:rsidRPr="009653DA">
        <w:rPr>
          <w:rFonts w:ascii="Tahoma" w:eastAsia="Times New Roman" w:hAnsi="Tahoma" w:cs="Tahoma"/>
          <w:szCs w:val="20"/>
        </w:rPr>
        <w:t xml:space="preserve">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1CA1E8A5" w14:textId="5591318B"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w:t>
      </w:r>
      <w:r w:rsidR="00DD4D09">
        <w:rPr>
          <w:rFonts w:ascii="Tahoma" w:eastAsia="Times New Roman" w:hAnsi="Tahoma" w:cs="Tahoma"/>
          <w:szCs w:val="20"/>
        </w:rPr>
        <w:t>Оператор</w:t>
      </w:r>
      <w:r w:rsidR="007D6161">
        <w:rPr>
          <w:rFonts w:ascii="Tahoma" w:eastAsia="Times New Roman" w:hAnsi="Tahoma" w:cs="Tahoma"/>
          <w:szCs w:val="20"/>
        </w:rPr>
        <w:t>ов</w:t>
      </w:r>
      <w:r w:rsidRPr="009653DA">
        <w:rPr>
          <w:rFonts w:ascii="Tahoma" w:eastAsia="Times New Roman" w:hAnsi="Tahoma" w:cs="Tahoma"/>
          <w:szCs w:val="20"/>
        </w:rPr>
        <w:t>, получивших доступ к Конфиденциальной информации, повлекшие Разглашение Конфиденциальной информации</w:t>
      </w:r>
      <w:r w:rsidRPr="009653DA">
        <w:rPr>
          <w:rStyle w:val="afff7"/>
          <w:rFonts w:ascii="Tahoma" w:eastAsia="Times New Roman" w:hAnsi="Tahoma" w:cs="Tahoma"/>
          <w:szCs w:val="20"/>
        </w:rPr>
        <w:footnoteReference w:id="7"/>
      </w:r>
      <w:r w:rsidRPr="009653DA">
        <w:rPr>
          <w:rFonts w:ascii="Tahoma" w:eastAsia="Times New Roman" w:hAnsi="Tahoma" w:cs="Tahoma"/>
          <w:szCs w:val="20"/>
        </w:rPr>
        <w:t xml:space="preserve">.  </w:t>
      </w:r>
    </w:p>
    <w:p w14:paraId="0A66CA8D"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14:paraId="24753713" w14:textId="77777777" w:rsidR="00D56233" w:rsidRPr="009653DA" w:rsidRDefault="00D56233" w:rsidP="00D56233">
      <w:pPr>
        <w:pStyle w:val="afffa"/>
        <w:numPr>
          <w:ilvl w:val="2"/>
          <w:numId w:val="5"/>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3FCEA20E" w14:textId="77777777" w:rsidR="00D56233" w:rsidRPr="009653DA" w:rsidRDefault="00D56233" w:rsidP="00D56233">
      <w:pPr>
        <w:pStyle w:val="afffa"/>
        <w:numPr>
          <w:ilvl w:val="2"/>
          <w:numId w:val="5"/>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52BB7DE"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2939B61D"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w:t>
      </w:r>
      <w:r w:rsidRPr="009653DA">
        <w:rPr>
          <w:rFonts w:ascii="Tahoma" w:eastAsia="Times New Roman" w:hAnsi="Tahoma" w:cs="Tahoma"/>
          <w:szCs w:val="20"/>
        </w:rPr>
        <w:lastRenderedPageBreak/>
        <w:t>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60C30C2"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14:paraId="3CB73B1F"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14:paraId="5C63FA63"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028997E9"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14:paraId="7395875B"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14:paraId="4A76935D" w14:textId="1306F1FA"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1B0E85" w:rsidRPr="009653DA">
        <w:rPr>
          <w:rFonts w:ascii="Tahoma" w:eastAsia="Times New Roman" w:hAnsi="Tahoma" w:cs="Tahoma"/>
          <w:szCs w:val="20"/>
        </w:rPr>
        <w:t>иных правомерных</w:t>
      </w:r>
      <w:r w:rsidRPr="009653DA">
        <w:rPr>
          <w:rFonts w:ascii="Tahoma" w:eastAsia="Times New Roman" w:hAnsi="Tahoma" w:cs="Tahoma"/>
          <w:szCs w:val="20"/>
        </w:rPr>
        <w:t xml:space="preserve"> или противоправных деяний (действий, бездействия) Раскрывающей стороны;</w:t>
      </w:r>
    </w:p>
    <w:p w14:paraId="42003785"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14:paraId="1D5EAFE7"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14:paraId="548EE870"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09780162"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BD9C745"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4CBE8486"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43EED615"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3C97AF75"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2232EE74"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14:paraId="16F28E8B"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14:paraId="72531906" w14:textId="1B2A88BD"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14:paraId="78F3F3A9"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41D79D98"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07C5AC29"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456A4F80" w14:textId="12549AB4"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w:t>
      </w:r>
      <w:permStart w:id="230906085" w:edGrp="everyone"/>
      <w:r w:rsidRPr="009653DA">
        <w:rPr>
          <w:rFonts w:ascii="Tahoma" w:eastAsia="Times New Roman" w:hAnsi="Tahoma" w:cs="Tahoma"/>
          <w:szCs w:val="20"/>
        </w:rPr>
        <w:t>500 000 (пятьсот тысяч)</w:t>
      </w:r>
      <w:permEnd w:id="230906085"/>
      <w:r w:rsidRPr="009653DA">
        <w:rPr>
          <w:rFonts w:ascii="Tahoma" w:eastAsia="Times New Roman" w:hAnsi="Tahoma" w:cs="Tahoma"/>
          <w:szCs w:val="20"/>
        </w:rPr>
        <w:t xml:space="preserve"> рублей.</w:t>
      </w:r>
    </w:p>
    <w:p w14:paraId="1A78BA98"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249B0B93" w14:textId="30A4A6FB"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14:paraId="6B17BC46"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14:paraId="089EBA47"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4C5CD82F" w14:textId="77777777" w:rsidR="004B5AB3" w:rsidRPr="004B5AB3" w:rsidRDefault="004B5AB3" w:rsidP="004B5AB3">
      <w:pPr>
        <w:spacing w:after="0" w:line="240" w:lineRule="auto"/>
        <w:jc w:val="both"/>
        <w:rPr>
          <w:rFonts w:ascii="Tahoma" w:eastAsia="Times New Roman" w:hAnsi="Tahoma" w:cs="Tahoma"/>
          <w:szCs w:val="20"/>
        </w:rPr>
      </w:pPr>
    </w:p>
    <w:p w14:paraId="20DE6B3A" w14:textId="77777777" w:rsidR="00A2747E" w:rsidRPr="004B5AB3" w:rsidRDefault="00A2747E" w:rsidP="004B5AB3">
      <w:pPr>
        <w:pStyle w:val="30"/>
        <w:keepNext w:val="0"/>
        <w:keepLines w:val="0"/>
        <w:widowControl w:val="0"/>
        <w:numPr>
          <w:ilvl w:val="0"/>
          <w:numId w:val="5"/>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14:paraId="0FC455FB" w14:textId="06C79F9E" w:rsidR="0019212C" w:rsidRPr="004B5AB3" w:rsidRDefault="0019212C"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Настоящий Договор составлен </w:t>
      </w:r>
      <w:permStart w:id="930486030" w:edGrp="everyone"/>
      <w:r w:rsidRPr="004B5AB3">
        <w:rPr>
          <w:rFonts w:ascii="Tahoma" w:hAnsi="Tahoma" w:cs="Tahoma"/>
          <w:szCs w:val="20"/>
        </w:rPr>
        <w:t>в двух</w:t>
      </w:r>
      <w:permEnd w:id="930486030"/>
      <w:r w:rsidRPr="004B5AB3">
        <w:rPr>
          <w:rFonts w:ascii="Tahoma" w:hAnsi="Tahoma" w:cs="Tahoma"/>
          <w:szCs w:val="20"/>
        </w:rPr>
        <w:t xml:space="preserve"> подлинных идентичных экземплярах, имеющих одинаковую юридическую силу, по одному для каждой стороны.</w:t>
      </w:r>
    </w:p>
    <w:p w14:paraId="7A2343B7" w14:textId="77777777" w:rsidR="00A2747E" w:rsidRPr="004B5AB3" w:rsidRDefault="00B93FC2"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permStart w:id="487220945" w:edGrp="everyone"/>
      <w:r w:rsidRPr="004B5AB3">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w:t>
      </w:r>
      <w:r w:rsidR="00F01C8F" w:rsidRPr="004B5AB3">
        <w:rPr>
          <w:rFonts w:ascii="Tahoma" w:hAnsi="Tahoma" w:cs="Tahoma"/>
          <w:szCs w:val="20"/>
        </w:rPr>
        <w:t>преамбуле</w:t>
      </w:r>
      <w:r w:rsidRPr="004B5AB3">
        <w:rPr>
          <w:rFonts w:ascii="Tahoma" w:hAnsi="Tahoma" w:cs="Tahoma"/>
          <w:szCs w:val="20"/>
        </w:rPr>
        <w:t xml:space="preserve"> Договора. </w:t>
      </w:r>
    </w:p>
    <w:permEnd w:id="487220945"/>
    <w:p w14:paraId="35E9B2E6" w14:textId="77777777" w:rsidR="0019212C" w:rsidRPr="004B5AB3" w:rsidRDefault="0019212C"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После подписания Договора все предыдущие письменные и устные соглашения, переписка, переговоры между Сторонами, относящиеся к Договору, теряют </w:t>
      </w:r>
      <w:r w:rsidR="004741E3" w:rsidRPr="004B5AB3">
        <w:rPr>
          <w:rFonts w:ascii="Tahoma" w:hAnsi="Tahoma" w:cs="Tahoma"/>
          <w:szCs w:val="20"/>
        </w:rPr>
        <w:t>юридическую силу</w:t>
      </w:r>
      <w:r w:rsidRPr="004B5AB3">
        <w:rPr>
          <w:rFonts w:ascii="Tahoma" w:hAnsi="Tahoma" w:cs="Tahoma"/>
          <w:szCs w:val="20"/>
        </w:rPr>
        <w:t>.</w:t>
      </w:r>
    </w:p>
    <w:p w14:paraId="6180FF4A" w14:textId="77777777" w:rsidR="00D00688" w:rsidRPr="004B5AB3" w:rsidRDefault="00D00688"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w:t>
      </w:r>
      <w:r w:rsidR="00DD4D09">
        <w:rPr>
          <w:rFonts w:ascii="Tahoma" w:hAnsi="Tahoma" w:cs="Tahoma"/>
          <w:szCs w:val="20"/>
        </w:rPr>
        <w:t>Оператор</w:t>
      </w:r>
      <w:r w:rsidR="00E31764" w:rsidRPr="004B5AB3">
        <w:rPr>
          <w:rFonts w:ascii="Tahoma" w:hAnsi="Tahoma" w:cs="Tahoma"/>
          <w:szCs w:val="20"/>
        </w:rPr>
        <w:t>,</w:t>
      </w:r>
      <w:r w:rsidRPr="004B5AB3">
        <w:rPr>
          <w:rFonts w:ascii="Tahoma" w:hAnsi="Tahoma" w:cs="Tahoma"/>
          <w:szCs w:val="20"/>
        </w:rPr>
        <w:t xml:space="preserve">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2CCE9CA4" w14:textId="77777777" w:rsidR="00D00688" w:rsidRPr="004B5AB3" w:rsidRDefault="00D00688"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0D5C027E" w14:textId="77777777" w:rsidR="00D00688" w:rsidRPr="004B5AB3" w:rsidRDefault="00DD4D09" w:rsidP="004B5AB3">
      <w:pPr>
        <w:pStyle w:val="afffa"/>
        <w:numPr>
          <w:ilvl w:val="0"/>
          <w:numId w:val="12"/>
        </w:numPr>
        <w:spacing w:after="0" w:line="240" w:lineRule="auto"/>
        <w:ind w:left="0" w:firstLine="0"/>
        <w:jc w:val="both"/>
        <w:rPr>
          <w:rFonts w:ascii="Tahoma" w:hAnsi="Tahoma" w:cs="Tahoma"/>
          <w:szCs w:val="20"/>
        </w:rPr>
      </w:pPr>
      <w:r>
        <w:rPr>
          <w:rFonts w:ascii="Tahoma" w:hAnsi="Tahoma" w:cs="Tahoma"/>
          <w:szCs w:val="20"/>
        </w:rPr>
        <w:t>Оператор</w:t>
      </w:r>
      <w:r w:rsidR="00F67C76" w:rsidRPr="004B5AB3">
        <w:rPr>
          <w:rFonts w:ascii="Tahoma" w:hAnsi="Tahoma" w:cs="Tahoma"/>
          <w:szCs w:val="20"/>
        </w:rPr>
        <w:t xml:space="preserve"> </w:t>
      </w:r>
      <w:r w:rsidR="00D00688" w:rsidRPr="004B5AB3">
        <w:rPr>
          <w:rFonts w:ascii="Tahoma" w:hAnsi="Tahoma" w:cs="Tahoma"/>
          <w:szCs w:val="20"/>
        </w:rPr>
        <w:t xml:space="preserve"> </w:t>
      </w:r>
      <w:r w:rsidR="00D3761F" w:rsidRPr="004B5AB3">
        <w:rPr>
          <w:rFonts w:ascii="Tahoma" w:hAnsi="Tahoma" w:cs="Tahoma"/>
          <w:szCs w:val="20"/>
        </w:rPr>
        <w:t xml:space="preserve">в срок не позднее 10 дней с момента наступления соответствующего события </w:t>
      </w:r>
      <w:r w:rsidR="00D00688" w:rsidRPr="004B5AB3">
        <w:rPr>
          <w:rFonts w:ascii="Tahoma" w:hAnsi="Tahoma" w:cs="Tahoma"/>
          <w:szCs w:val="20"/>
        </w:rPr>
        <w:t xml:space="preserve">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w:t>
      </w:r>
      <w:r>
        <w:rPr>
          <w:rFonts w:ascii="Tahoma" w:hAnsi="Tahoma" w:cs="Tahoma"/>
          <w:szCs w:val="20"/>
        </w:rPr>
        <w:t>Оператора</w:t>
      </w:r>
      <w:r w:rsidR="00D00688" w:rsidRPr="004B5AB3">
        <w:rPr>
          <w:rFonts w:ascii="Tahoma" w:hAnsi="Tahoma" w:cs="Tahoma"/>
          <w:szCs w:val="20"/>
        </w:rPr>
        <w:t xml:space="preserve">; б) подаче в отношении </w:t>
      </w:r>
      <w:r>
        <w:rPr>
          <w:rFonts w:ascii="Tahoma" w:hAnsi="Tahoma" w:cs="Tahoma"/>
          <w:szCs w:val="20"/>
        </w:rPr>
        <w:t>Оператора</w:t>
      </w:r>
      <w:r w:rsidR="00D00688" w:rsidRPr="004B5AB3">
        <w:rPr>
          <w:rFonts w:ascii="Tahoma" w:hAnsi="Tahoma" w:cs="Tahoma"/>
          <w:szCs w:val="20"/>
        </w:rPr>
        <w:t xml:space="preserve"> заявлений о признании его несостоятельным (банкротом); в) вынесении в отношении </w:t>
      </w:r>
      <w:r>
        <w:rPr>
          <w:rFonts w:ascii="Tahoma" w:hAnsi="Tahoma" w:cs="Tahoma"/>
          <w:szCs w:val="20"/>
        </w:rPr>
        <w:t>Оператора</w:t>
      </w:r>
      <w:r w:rsidR="00D00688" w:rsidRPr="004B5AB3">
        <w:rPr>
          <w:rFonts w:ascii="Tahoma" w:hAnsi="Tahoma" w:cs="Tahoma"/>
          <w:szCs w:val="20"/>
        </w:rPr>
        <w:t xml:space="preserve"> решений уполномоченных органов, либо предъявлении к </w:t>
      </w:r>
      <w:r>
        <w:rPr>
          <w:rFonts w:ascii="Tahoma" w:hAnsi="Tahoma" w:cs="Tahoma"/>
          <w:szCs w:val="20"/>
        </w:rPr>
        <w:t>Оператору</w:t>
      </w:r>
      <w:r w:rsidR="00D00688" w:rsidRPr="004B5AB3">
        <w:rPr>
          <w:rFonts w:ascii="Tahoma" w:hAnsi="Tahoma" w:cs="Tahoma"/>
          <w:szCs w:val="20"/>
        </w:rPr>
        <w:t xml:space="preserve"> исковых заявлений о взыскании денежных средств в размере более 25% (двадцати пяти процентов) балансовой стоимости активов </w:t>
      </w:r>
      <w:r>
        <w:rPr>
          <w:rFonts w:ascii="Tahoma" w:hAnsi="Tahoma" w:cs="Tahoma"/>
          <w:szCs w:val="20"/>
        </w:rPr>
        <w:t>Оператора</w:t>
      </w:r>
      <w:r w:rsidR="00D00688" w:rsidRPr="004B5AB3">
        <w:rPr>
          <w:rFonts w:ascii="Tahoma" w:hAnsi="Tahoma" w:cs="Tahoma"/>
          <w:szCs w:val="20"/>
        </w:rPr>
        <w:t xml:space="preserve">; г) изъятие или наложении ареста на имущество </w:t>
      </w:r>
      <w:r>
        <w:rPr>
          <w:rFonts w:ascii="Tahoma" w:hAnsi="Tahoma" w:cs="Tahoma"/>
          <w:szCs w:val="20"/>
        </w:rPr>
        <w:t>Оператора</w:t>
      </w:r>
      <w:r w:rsidR="00D00688" w:rsidRPr="004B5AB3">
        <w:rPr>
          <w:rFonts w:ascii="Tahoma" w:hAnsi="Tahoma" w:cs="Tahoma"/>
          <w:szCs w:val="20"/>
        </w:rPr>
        <w:t xml:space="preserve"> стоимостью более 10% (десяти процентов) балансовой стоимости активов </w:t>
      </w:r>
      <w:r>
        <w:rPr>
          <w:rFonts w:ascii="Tahoma" w:hAnsi="Tahoma" w:cs="Tahoma"/>
          <w:szCs w:val="20"/>
        </w:rPr>
        <w:t>Оператора</w:t>
      </w:r>
      <w:r w:rsidR="00D00688" w:rsidRPr="004B5AB3">
        <w:rPr>
          <w:rFonts w:ascii="Tahoma" w:hAnsi="Tahoma" w:cs="Tahoma"/>
          <w:szCs w:val="20"/>
        </w:rPr>
        <w:t xml:space="preserve">, либо имущество обеспечивающее </w:t>
      </w:r>
      <w:r w:rsidR="000F0D5F" w:rsidRPr="004B5AB3">
        <w:rPr>
          <w:rFonts w:ascii="Tahoma" w:hAnsi="Tahoma" w:cs="Tahoma"/>
          <w:szCs w:val="20"/>
        </w:rPr>
        <w:t>процесс оказания услуг</w:t>
      </w:r>
      <w:r w:rsidR="00D00688" w:rsidRPr="004B5AB3">
        <w:rPr>
          <w:rFonts w:ascii="Tahoma" w:hAnsi="Tahoma" w:cs="Tahoma"/>
          <w:szCs w:val="20"/>
        </w:rPr>
        <w:t xml:space="preserve">; д) иные события препятствующие исполнению обязательств по настоящему Договору. </w:t>
      </w:r>
    </w:p>
    <w:p w14:paraId="1DD8571E" w14:textId="5CF69F97" w:rsidR="00D00688" w:rsidRPr="004B5AB3" w:rsidRDefault="00D00688" w:rsidP="000973F8">
      <w:pPr>
        <w:pStyle w:val="afffa"/>
        <w:spacing w:after="0" w:line="240" w:lineRule="auto"/>
        <w:ind w:left="0"/>
        <w:jc w:val="both"/>
        <w:rPr>
          <w:rFonts w:ascii="Tahoma" w:hAnsi="Tahoma" w:cs="Tahoma"/>
          <w:szCs w:val="20"/>
        </w:rPr>
      </w:pPr>
      <w:r w:rsidRPr="004B5AB3">
        <w:rPr>
          <w:rFonts w:ascii="Tahoma" w:hAnsi="Tahoma" w:cs="Tahoma"/>
          <w:szCs w:val="20"/>
        </w:rPr>
        <w:lastRenderedPageBreak/>
        <w:t xml:space="preserve">В случае не уведомления Заказчика о событиях указанных в настоящем пункте, </w:t>
      </w:r>
      <w:r w:rsidR="00DD4D09">
        <w:rPr>
          <w:rFonts w:ascii="Tahoma" w:hAnsi="Tahoma" w:cs="Tahoma"/>
          <w:szCs w:val="20"/>
        </w:rPr>
        <w:t>Оператор</w:t>
      </w:r>
      <w:r w:rsidR="00F67C76" w:rsidRPr="004B5AB3">
        <w:rPr>
          <w:rFonts w:ascii="Tahoma" w:hAnsi="Tahoma" w:cs="Tahoma"/>
          <w:szCs w:val="20"/>
        </w:rPr>
        <w:t xml:space="preserve"> </w:t>
      </w:r>
      <w:r w:rsidRPr="004B5AB3">
        <w:rPr>
          <w:rFonts w:ascii="Tahoma" w:hAnsi="Tahoma" w:cs="Tahoma"/>
          <w:szCs w:val="20"/>
        </w:rPr>
        <w:t>несет ответственность и обязан уплатить Заказчику штраф в размере 1 % (один процент) от</w:t>
      </w:r>
      <w:r w:rsidR="00152153">
        <w:rPr>
          <w:rFonts w:ascii="Tahoma" w:hAnsi="Tahoma" w:cs="Tahoma"/>
          <w:szCs w:val="20"/>
        </w:rPr>
        <w:t xml:space="preserve"> максимальной</w:t>
      </w:r>
      <w:r w:rsidRPr="004B5AB3">
        <w:rPr>
          <w:rFonts w:ascii="Tahoma" w:hAnsi="Tahoma" w:cs="Tahoma"/>
          <w:szCs w:val="20"/>
        </w:rPr>
        <w:t xml:space="preserve"> Цены </w:t>
      </w:r>
      <w:r w:rsidR="0069558B" w:rsidRPr="004B5AB3">
        <w:rPr>
          <w:rFonts w:ascii="Tahoma" w:hAnsi="Tahoma" w:cs="Tahoma"/>
          <w:szCs w:val="20"/>
        </w:rPr>
        <w:t>Услуг</w:t>
      </w:r>
      <w:r w:rsidRPr="004B5AB3">
        <w:rPr>
          <w:rFonts w:ascii="Tahoma" w:hAnsi="Tahoma" w:cs="Tahoma"/>
          <w:szCs w:val="20"/>
        </w:rPr>
        <w:t xml:space="preserve"> за каждый случай нарушения.</w:t>
      </w:r>
    </w:p>
    <w:p w14:paraId="0F92EE59" w14:textId="77777777" w:rsidR="00D00688" w:rsidRDefault="00D00688" w:rsidP="00F04365">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12CE74A6" w14:textId="77777777" w:rsidR="00F04365" w:rsidRPr="00F04365" w:rsidRDefault="00F04365" w:rsidP="00F04365">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14:paraId="155DAD25" w14:textId="77777777" w:rsidR="00F04365" w:rsidRPr="00F04365" w:rsidRDefault="00F04365" w:rsidP="006E07F1">
      <w:pPr>
        <w:pStyle w:val="afffa"/>
        <w:numPr>
          <w:ilvl w:val="2"/>
          <w:numId w:val="16"/>
        </w:numPr>
        <w:spacing w:after="0" w:line="240" w:lineRule="auto"/>
        <w:ind w:left="0" w:firstLine="0"/>
        <w:jc w:val="both"/>
        <w:rPr>
          <w:rFonts w:ascii="Tahoma" w:hAnsi="Tahoma" w:cs="Tahoma"/>
          <w:b/>
          <w:iCs/>
          <w:szCs w:val="20"/>
        </w:rPr>
      </w:pPr>
      <w:r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permStart w:id="880230692" w:edGrp="everyone"/>
      <w:r w:rsidRPr="00F04365">
        <w:rPr>
          <w:rFonts w:ascii="Tahoma" w:hAnsi="Tahoma" w:cs="Tahoma"/>
          <w:szCs w:val="20"/>
        </w:rPr>
        <w:t xml:space="preserve">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permEnd w:id="880230692"/>
      <w:r w:rsidRPr="00F04365">
        <w:rPr>
          <w:rFonts w:ascii="Tahoma" w:hAnsi="Tahoma" w:cs="Tahoma"/>
          <w:szCs w:val="20"/>
        </w:rPr>
        <w:t xml:space="preserve"> согласно Приказам ФНС России от 12.10.2020 №ЕД-7-26/736@, №ММВ-7-15/820@ от 19.12.2018</w:t>
      </w:r>
      <w:permStart w:id="1453942225" w:edGrp="everyone"/>
      <w:r w:rsidRPr="00F04365">
        <w:rPr>
          <w:rFonts w:ascii="Tahoma" w:hAnsi="Tahoma" w:cs="Tahoma"/>
          <w:szCs w:val="20"/>
        </w:rPr>
        <w:t xml:space="preserve"> </w:t>
      </w:r>
      <w:permEnd w:id="1453942225"/>
      <w:r w:rsidRPr="00F04365">
        <w:rPr>
          <w:rFonts w:ascii="Tahoma" w:hAnsi="Tahoma" w:cs="Tahoma"/>
          <w:szCs w:val="20"/>
        </w:rPr>
        <w:t xml:space="preserve">(либо документам, принятым в замену указанных приказов ФНС России с момента их обязательного применения); </w:t>
      </w:r>
      <w:permStart w:id="2122802138" w:edGrp="everyone"/>
      <w:r w:rsidRPr="00F04365">
        <w:rPr>
          <w:rFonts w:ascii="Tahoma" w:hAnsi="Tahoma" w:cs="Tahoma"/>
          <w:szCs w:val="20"/>
        </w:rPr>
        <w:t xml:space="preserve">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Отчетов, Актов приема-передачи прав </w:t>
      </w:r>
      <w:permEnd w:id="2122802138"/>
      <w:r w:rsidRPr="00F04365">
        <w:rPr>
          <w:rFonts w:ascii="Tahoma" w:hAnsi="Tahoma" w:cs="Tahoma"/>
          <w:szCs w:val="20"/>
        </w:rPr>
        <w:t>-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45C817B1" w14:textId="77777777" w:rsidR="00F04365" w:rsidRPr="00F04365" w:rsidRDefault="00F04365" w:rsidP="006E07F1">
      <w:pPr>
        <w:pStyle w:val="afffa"/>
        <w:numPr>
          <w:ilvl w:val="2"/>
          <w:numId w:val="16"/>
        </w:numPr>
        <w:spacing w:after="0" w:line="240" w:lineRule="auto"/>
        <w:ind w:left="0" w:firstLine="0"/>
        <w:jc w:val="both"/>
        <w:rPr>
          <w:rFonts w:ascii="Tahoma" w:hAnsi="Tahoma" w:cs="Tahoma"/>
          <w:b/>
          <w:iCs/>
          <w:szCs w:val="20"/>
        </w:rPr>
      </w:pPr>
      <w:r w:rsidRPr="00F04365">
        <w:rPr>
          <w:rFonts w:ascii="Tahoma" w:hAnsi="Tahoma" w:cs="Tahoma"/>
          <w:szCs w:val="20"/>
        </w:rPr>
        <w:t xml:space="preserve">В случае изменения Оператора ЭДО Заказчиком, последним в адрес </w:t>
      </w:r>
      <w:r w:rsidR="00DD4D09">
        <w:rPr>
          <w:rFonts w:ascii="Tahoma" w:hAnsi="Tahoma" w:cs="Tahoma"/>
          <w:szCs w:val="20"/>
        </w:rPr>
        <w:t>Оператора</w:t>
      </w:r>
      <w:r w:rsidRPr="00F04365">
        <w:rPr>
          <w:rFonts w:ascii="Tahoma" w:hAnsi="Tahoma" w:cs="Tahoma"/>
          <w:szCs w:val="20"/>
        </w:rPr>
        <w:t xml:space="preserve"> будет направлено уведомление. </w:t>
      </w:r>
      <w:r w:rsidR="00DD4D09">
        <w:rPr>
          <w:rFonts w:ascii="Tahoma" w:hAnsi="Tahoma" w:cs="Tahoma"/>
          <w:szCs w:val="20"/>
        </w:rPr>
        <w:t>Оператор</w:t>
      </w:r>
      <w:r w:rsidRPr="00F04365">
        <w:rPr>
          <w:rFonts w:ascii="Tahoma" w:hAnsi="Tahoma" w:cs="Tahoma"/>
          <w:szCs w:val="20"/>
        </w:rPr>
        <w:t xml:space="preserve">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2841C46F" w14:textId="77777777" w:rsidR="00F04365" w:rsidRDefault="00F04365" w:rsidP="006E07F1">
      <w:pPr>
        <w:pStyle w:val="afffa"/>
        <w:numPr>
          <w:ilvl w:val="2"/>
          <w:numId w:val="16"/>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14:paraId="7E1995B6" w14:textId="77777777"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36915A95" w14:textId="77777777"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014CDC86" w14:textId="77777777"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7CB4C4B6" w14:textId="77777777"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14:paraId="3DEB77A0" w14:textId="77777777"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14:paraId="0D58FDBC" w14:textId="77777777"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2A0AC926" w14:textId="77777777" w:rsidR="00F04365" w:rsidRDefault="00F04365" w:rsidP="006E07F1">
      <w:pPr>
        <w:pStyle w:val="afffa"/>
        <w:widowControl w:val="0"/>
        <w:numPr>
          <w:ilvl w:val="2"/>
          <w:numId w:val="1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7AD384F4" w14:textId="77777777" w:rsidR="00F04365" w:rsidRDefault="00F04365" w:rsidP="006E07F1">
      <w:pPr>
        <w:pStyle w:val="afffa"/>
        <w:widowControl w:val="0"/>
        <w:numPr>
          <w:ilvl w:val="2"/>
          <w:numId w:val="1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FA06FCA" w14:textId="77777777" w:rsidR="00F04365" w:rsidRDefault="00F04365" w:rsidP="006E07F1">
      <w:pPr>
        <w:pStyle w:val="afffa"/>
        <w:widowControl w:val="0"/>
        <w:numPr>
          <w:ilvl w:val="2"/>
          <w:numId w:val="1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68ED68A1" w14:textId="77777777" w:rsidR="00F04365" w:rsidRDefault="00F04365" w:rsidP="006E07F1">
      <w:pPr>
        <w:pStyle w:val="afffa"/>
        <w:widowControl w:val="0"/>
        <w:numPr>
          <w:ilvl w:val="2"/>
          <w:numId w:val="1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w:t>
      </w:r>
      <w:r w:rsidR="00DD4D09">
        <w:rPr>
          <w:rFonts w:ascii="Tahoma" w:hAnsi="Tahoma" w:cs="Tahoma"/>
          <w:szCs w:val="20"/>
        </w:rPr>
        <w:t>Оператора</w:t>
      </w:r>
      <w:r>
        <w:rPr>
          <w:rFonts w:ascii="Tahoma" w:hAnsi="Tahoma" w:cs="Tahoma"/>
          <w:szCs w:val="20"/>
        </w:rPr>
        <w:t xml:space="preserve">. </w:t>
      </w:r>
    </w:p>
    <w:p w14:paraId="76D3D6EE" w14:textId="77777777" w:rsidR="00F04365" w:rsidRDefault="00F04365" w:rsidP="006E07F1">
      <w:pPr>
        <w:pStyle w:val="afffa"/>
        <w:widowControl w:val="0"/>
        <w:numPr>
          <w:ilvl w:val="2"/>
          <w:numId w:val="1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w:t>
      </w:r>
      <w:permStart w:id="811421008" w:edGrp="everyone"/>
      <w:r>
        <w:rPr>
          <w:rFonts w:ascii="Tahoma" w:hAnsi="Tahoma" w:cs="Tahoma"/>
          <w:szCs w:val="20"/>
        </w:rPr>
        <w:t>15.8.</w:t>
      </w:r>
      <w:permEnd w:id="811421008"/>
      <w:r>
        <w:rPr>
          <w:rFonts w:ascii="Tahoma" w:hAnsi="Tahoma" w:cs="Tahoma"/>
          <w:szCs w:val="20"/>
        </w:rPr>
        <w:t>6.-</w:t>
      </w:r>
      <w:permStart w:id="2108493717" w:edGrp="everyone"/>
      <w:r>
        <w:rPr>
          <w:rFonts w:ascii="Tahoma" w:hAnsi="Tahoma" w:cs="Tahoma"/>
          <w:szCs w:val="20"/>
        </w:rPr>
        <w:t>15.8.</w:t>
      </w:r>
      <w:permEnd w:id="2108493717"/>
      <w:r>
        <w:rPr>
          <w:rFonts w:ascii="Tahoma" w:hAnsi="Tahoma" w:cs="Tahoma"/>
          <w:szCs w:val="20"/>
        </w:rPr>
        <w:t xml:space="preserve">7. вправе не принимать к </w:t>
      </w:r>
      <w:r>
        <w:rPr>
          <w:rFonts w:ascii="Tahoma" w:hAnsi="Tahoma" w:cs="Tahoma"/>
          <w:szCs w:val="20"/>
        </w:rPr>
        <w:lastRenderedPageBreak/>
        <w:t xml:space="preserve">рассмотрению направленные </w:t>
      </w:r>
      <w:r w:rsidR="00DD4D09">
        <w:rPr>
          <w:rFonts w:ascii="Tahoma" w:hAnsi="Tahoma" w:cs="Tahoma"/>
          <w:szCs w:val="20"/>
        </w:rPr>
        <w:t>Оператором</w:t>
      </w:r>
      <w:r>
        <w:rPr>
          <w:rFonts w:ascii="Tahoma" w:hAnsi="Tahoma" w:cs="Tahoma"/>
          <w:szCs w:val="20"/>
        </w:rPr>
        <w:t xml:space="preserve">  на бумажном носителе документы, а также документы составленные с нарушением требований п.</w:t>
      </w:r>
      <w:permStart w:id="1956520050" w:edGrp="everyone"/>
      <w:r>
        <w:rPr>
          <w:rFonts w:ascii="Tahoma" w:hAnsi="Tahoma" w:cs="Tahoma"/>
          <w:szCs w:val="20"/>
        </w:rPr>
        <w:t>15.8.</w:t>
      </w:r>
      <w:permEnd w:id="1956520050"/>
      <w:r>
        <w:rPr>
          <w:rFonts w:ascii="Tahoma" w:hAnsi="Tahoma" w:cs="Tahoma"/>
          <w:szCs w:val="20"/>
        </w:rPr>
        <w:t>1.-</w:t>
      </w:r>
      <w:permStart w:id="211560387" w:edGrp="everyone"/>
      <w:r>
        <w:rPr>
          <w:rFonts w:ascii="Tahoma" w:hAnsi="Tahoma" w:cs="Tahoma"/>
          <w:szCs w:val="20"/>
        </w:rPr>
        <w:t>15.8.</w:t>
      </w:r>
      <w:permEnd w:id="211560387"/>
      <w:r>
        <w:rPr>
          <w:rFonts w:ascii="Tahoma" w:hAnsi="Tahoma" w:cs="Tahoma"/>
          <w:szCs w:val="20"/>
        </w:rPr>
        <w:t>3 настоящего Договора и требовать предоставления надлежаще оформленных документов с использованием системы</w:t>
      </w:r>
      <w:permStart w:id="678063885" w:edGrp="everyone"/>
      <w:permEnd w:id="678063885"/>
      <w:r>
        <w:rPr>
          <w:rFonts w:ascii="Tahoma" w:hAnsi="Tahoma" w:cs="Tahoma"/>
          <w:szCs w:val="20"/>
        </w:rPr>
        <w:t xml:space="preserve"> электронного документооборота.</w:t>
      </w:r>
    </w:p>
    <w:p w14:paraId="37E95EA0" w14:textId="77777777" w:rsidR="00F04365" w:rsidRDefault="00F04365" w:rsidP="006E07F1">
      <w:pPr>
        <w:pStyle w:val="afffa"/>
        <w:widowControl w:val="0"/>
        <w:numPr>
          <w:ilvl w:val="2"/>
          <w:numId w:val="1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w:t>
      </w:r>
      <w:r w:rsidR="00125552">
        <w:rPr>
          <w:rFonts w:ascii="Tahoma" w:hAnsi="Tahoma" w:cs="Tahoma"/>
          <w:szCs w:val="20"/>
        </w:rPr>
        <w:t>Заказчик</w:t>
      </w:r>
      <w:r>
        <w:rPr>
          <w:rFonts w:ascii="Tahoma" w:hAnsi="Tahoma" w:cs="Tahoma"/>
          <w:szCs w:val="20"/>
        </w:rPr>
        <w:t xml:space="preserve">   не получил от </w:t>
      </w:r>
      <w:r w:rsidR="00DD4D09">
        <w:rPr>
          <w:rFonts w:ascii="Tahoma" w:hAnsi="Tahoma" w:cs="Tahoma"/>
          <w:szCs w:val="20"/>
        </w:rPr>
        <w:t>Оператора</w:t>
      </w:r>
      <w:r>
        <w:rPr>
          <w:rFonts w:ascii="Tahoma" w:hAnsi="Tahoma" w:cs="Tahoma"/>
          <w:szCs w:val="20"/>
        </w:rPr>
        <w:t xml:space="preserve"> документы через Оператора ЭДО.</w:t>
      </w:r>
    </w:p>
    <w:p w14:paraId="0EDFE4D6" w14:textId="77777777" w:rsidR="00F04365" w:rsidRPr="00F04365" w:rsidRDefault="00F04365" w:rsidP="006E07F1">
      <w:pPr>
        <w:pStyle w:val="afffa"/>
        <w:widowControl w:val="0"/>
        <w:numPr>
          <w:ilvl w:val="2"/>
          <w:numId w:val="16"/>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w:t>
      </w:r>
      <w:permStart w:id="1395266502" w:edGrp="everyone"/>
      <w:r>
        <w:rPr>
          <w:rFonts w:ascii="Tahoma" w:hAnsi="Tahoma" w:cs="Tahoma"/>
          <w:szCs w:val="20"/>
        </w:rPr>
        <w:t>15.8.</w:t>
      </w:r>
      <w:permEnd w:id="1395266502"/>
      <w:r>
        <w:rPr>
          <w:rFonts w:ascii="Tahoma" w:hAnsi="Tahoma" w:cs="Tahoma"/>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14:paraId="3E5AAEDF" w14:textId="77777777" w:rsidR="0019212C" w:rsidRPr="004B5AB3" w:rsidRDefault="0019212C" w:rsidP="00F04365">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w:t>
      </w:r>
      <w:r w:rsidR="007903C1" w:rsidRPr="004B5AB3">
        <w:rPr>
          <w:rFonts w:ascii="Tahoma" w:hAnsi="Tahoma" w:cs="Tahoma"/>
          <w:szCs w:val="20"/>
        </w:rPr>
        <w:t>вляются его неотъемлемой частью</w:t>
      </w:r>
    </w:p>
    <w:p w14:paraId="37F385A4" w14:textId="77777777" w:rsidR="007903C1" w:rsidRPr="004B5AB3" w:rsidRDefault="007903C1"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1382760167" w:edGrp="everyone"/>
      <w:r w:rsidRPr="004B5AB3">
        <w:rPr>
          <w:rFonts w:ascii="Tahoma" w:hAnsi="Tahoma" w:cs="Tahoma"/>
          <w:szCs w:val="20"/>
        </w:rPr>
        <w:t>Приложения к настоящему Договору:</w:t>
      </w:r>
    </w:p>
    <w:p w14:paraId="145ABC3F" w14:textId="77777777" w:rsidR="0019212C" w:rsidRPr="004B5AB3" w:rsidRDefault="00706284" w:rsidP="004B5AB3">
      <w:pPr>
        <w:widowControl w:val="0"/>
        <w:numPr>
          <w:ilvl w:val="0"/>
          <w:numId w:val="8"/>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w:t>
      </w:r>
      <w:r w:rsidR="00D8494C">
        <w:rPr>
          <w:rFonts w:ascii="Tahoma" w:hAnsi="Tahoma" w:cs="Tahoma"/>
          <w:szCs w:val="20"/>
        </w:rPr>
        <w:t>адание</w:t>
      </w:r>
    </w:p>
    <w:p w14:paraId="77F4844A" w14:textId="77777777" w:rsidR="00020A5E" w:rsidRPr="004B5AB3" w:rsidRDefault="00D8494C" w:rsidP="004B5AB3">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Тарифы на оказываемые услуги</w:t>
      </w:r>
    </w:p>
    <w:p w14:paraId="7A840F0E" w14:textId="77777777" w:rsidR="00BB2482" w:rsidRPr="004B5AB3" w:rsidRDefault="00D8494C" w:rsidP="004B5AB3">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акта</w:t>
      </w:r>
      <w:r w:rsidR="00BB2482" w:rsidRPr="004B5AB3">
        <w:rPr>
          <w:rFonts w:ascii="Tahoma" w:hAnsi="Tahoma" w:cs="Tahoma"/>
          <w:szCs w:val="20"/>
        </w:rPr>
        <w:t xml:space="preserve"> </w:t>
      </w:r>
    </w:p>
    <w:p w14:paraId="374275D0" w14:textId="39FDF848" w:rsidR="00590253" w:rsidRDefault="001C6209" w:rsidP="004B5AB3">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00590253" w:rsidRPr="004B5AB3">
        <w:rPr>
          <w:rFonts w:ascii="Tahoma" w:hAnsi="Tahoma" w:cs="Tahoma"/>
          <w:szCs w:val="20"/>
        </w:rPr>
        <w:t xml:space="preserve"> о цепочке собственников (</w:t>
      </w:r>
      <w:r w:rsidR="0094443A" w:rsidRPr="004B5AB3">
        <w:rPr>
          <w:rFonts w:ascii="Tahoma" w:hAnsi="Tahoma" w:cs="Tahoma"/>
          <w:szCs w:val="20"/>
        </w:rPr>
        <w:t>бенефициарах</w:t>
      </w:r>
      <w:r w:rsidR="00590253" w:rsidRPr="004B5AB3">
        <w:rPr>
          <w:rFonts w:ascii="Tahoma" w:hAnsi="Tahoma" w:cs="Tahoma"/>
          <w:szCs w:val="20"/>
        </w:rPr>
        <w:t>)</w:t>
      </w:r>
    </w:p>
    <w:p w14:paraId="1268F58C" w14:textId="77777777" w:rsidR="007C1B24" w:rsidRPr="004B5AB3" w:rsidRDefault="007C1B24" w:rsidP="007C1B24">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Форма акта возврата </w:t>
      </w:r>
      <w:r>
        <w:rPr>
          <w:rFonts w:ascii="Tahoma" w:hAnsi="Tahoma" w:cs="Tahoma"/>
          <w:szCs w:val="20"/>
          <w:lang w:val="en-US"/>
        </w:rPr>
        <w:t>SIM</w:t>
      </w:r>
      <w:r w:rsidRPr="000D32AD">
        <w:rPr>
          <w:rFonts w:ascii="Tahoma" w:hAnsi="Tahoma" w:cs="Tahoma"/>
          <w:szCs w:val="20"/>
        </w:rPr>
        <w:t>-</w:t>
      </w:r>
      <w:r>
        <w:rPr>
          <w:rFonts w:ascii="Tahoma" w:hAnsi="Tahoma" w:cs="Tahoma"/>
          <w:szCs w:val="20"/>
        </w:rPr>
        <w:t>карт</w:t>
      </w:r>
    </w:p>
    <w:p w14:paraId="5F2AC12A" w14:textId="77777777" w:rsidR="007C1B24" w:rsidRPr="004B5AB3" w:rsidRDefault="007C1B24" w:rsidP="007C1B24">
      <w:pPr>
        <w:shd w:val="clear" w:color="auto" w:fill="FFFFFF"/>
        <w:adjustRightInd w:val="0"/>
        <w:spacing w:after="0" w:line="240" w:lineRule="auto"/>
        <w:contextualSpacing/>
        <w:jc w:val="both"/>
        <w:rPr>
          <w:rFonts w:ascii="Tahoma" w:hAnsi="Tahoma" w:cs="Tahoma"/>
          <w:szCs w:val="20"/>
        </w:rPr>
      </w:pPr>
    </w:p>
    <w:p w14:paraId="0BAE6B6E" w14:textId="77777777" w:rsidR="0063115D" w:rsidRDefault="00FE70C7" w:rsidP="004B5AB3">
      <w:pPr>
        <w:pStyle w:val="30"/>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14:paraId="3D5C1DA6" w14:textId="77777777" w:rsidR="0019212C" w:rsidRPr="004B5AB3" w:rsidRDefault="00FE70C7" w:rsidP="004B5AB3">
      <w:pPr>
        <w:pStyle w:val="30"/>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ermEnd w:id="1382760167"/>
    <w:p w14:paraId="11EA361C" w14:textId="4194EBC5" w:rsidR="00AD09E0" w:rsidRDefault="00AD09E0" w:rsidP="006E07F1">
      <w:pPr>
        <w:pStyle w:val="afffa"/>
        <w:widowControl w:val="0"/>
        <w:numPr>
          <w:ilvl w:val="0"/>
          <w:numId w:val="15"/>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p w14:paraId="0925CDEB" w14:textId="6CA3099B" w:rsidR="003F2A09" w:rsidRDefault="003F2A09" w:rsidP="00B25F5C">
      <w:pPr>
        <w:pStyle w:val="afffa"/>
        <w:widowControl w:val="0"/>
        <w:spacing w:after="0" w:line="240" w:lineRule="auto"/>
        <w:ind w:left="0"/>
        <w:outlineLvl w:val="1"/>
        <w:rPr>
          <w:rFonts w:ascii="Tahoma" w:eastAsia="Calibri" w:hAnsi="Tahoma" w:cs="Tahoma"/>
          <w:b/>
          <w:szCs w:val="20"/>
          <w:lang w:eastAsia="en-US"/>
        </w:rPr>
      </w:pPr>
    </w:p>
    <w:tbl>
      <w:tblPr>
        <w:tblW w:w="936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480"/>
      </w:tblGrid>
      <w:tr w:rsidR="003F2A09" w:rsidRPr="003F2A09" w14:paraId="571575DF"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57ED4150" w14:textId="650F166B" w:rsidR="003F2A09" w:rsidRPr="00B25F5C" w:rsidRDefault="00D017D2" w:rsidP="00D017D2">
            <w:pPr>
              <w:tabs>
                <w:tab w:val="center" w:pos="4677"/>
                <w:tab w:val="left" w:pos="5103"/>
                <w:tab w:val="right" w:pos="9355"/>
              </w:tabs>
              <w:spacing w:after="0" w:line="240" w:lineRule="auto"/>
              <w:rPr>
                <w:rFonts w:ascii="Tahoma" w:eastAsia="Calibri" w:hAnsi="Tahoma" w:cs="Tahoma"/>
                <w:b/>
                <w:sz w:val="16"/>
                <w:szCs w:val="16"/>
                <w:lang w:eastAsia="en-US"/>
              </w:rPr>
            </w:pPr>
            <w:r w:rsidRPr="00B25F5C">
              <w:rPr>
                <w:rFonts w:ascii="Tahoma" w:eastAsia="Calibri" w:hAnsi="Tahoma" w:cs="Tahoma"/>
                <w:b/>
                <w:sz w:val="16"/>
                <w:szCs w:val="16"/>
                <w:lang w:eastAsia="en-US"/>
              </w:rPr>
              <w:t>Заказчик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43EF86DC"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b/>
                <w:sz w:val="16"/>
                <w:szCs w:val="16"/>
                <w:lang w:eastAsia="en-US"/>
              </w:rPr>
            </w:pPr>
            <w:r w:rsidRPr="003F2A09">
              <w:rPr>
                <w:rFonts w:ascii="Tahoma" w:eastAsia="Calibri" w:hAnsi="Tahoma" w:cs="Tahoma"/>
                <w:b/>
                <w:sz w:val="16"/>
                <w:szCs w:val="16"/>
                <w:lang w:eastAsia="en-US"/>
              </w:rPr>
              <w:t>АО «ЭнергосбыТ Плюс»</w:t>
            </w:r>
          </w:p>
        </w:tc>
      </w:tr>
      <w:tr w:rsidR="003F2A09" w:rsidRPr="003F2A09" w14:paraId="13C8B7B9"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6D57BE95"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ИНН</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5A373A69"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5612042824</w:t>
            </w:r>
          </w:p>
        </w:tc>
      </w:tr>
      <w:tr w:rsidR="003F2A09" w:rsidRPr="003F2A09" w14:paraId="75A32E1A"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163CE510"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392C5AC6"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997650001</w:t>
            </w:r>
          </w:p>
        </w:tc>
      </w:tr>
      <w:tr w:rsidR="003F2A09" w:rsidRPr="003F2A09" w14:paraId="2FDCB02A"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102C82ED"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Юридический адрес/Почтовый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16A76BBB"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143421, Московская область, Красногорский р-н, автодорога «Балтия», территория 26 км бизнес-центр «Рига-Ленд», стр.3, офис 513</w:t>
            </w:r>
          </w:p>
        </w:tc>
      </w:tr>
      <w:tr w:rsidR="003F2A09" w:rsidRPr="003F2A09" w14:paraId="3C988DEE"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405EFCD2"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Банк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1715DBA9"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Московский филиал ПАО «МЕТКОМБАНК»</w:t>
            </w:r>
          </w:p>
        </w:tc>
      </w:tr>
      <w:tr w:rsidR="003F2A09" w:rsidRPr="003F2A09" w14:paraId="57722B76"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4389AB64"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1381038E"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40702810700010103178</w:t>
            </w:r>
          </w:p>
        </w:tc>
      </w:tr>
      <w:tr w:rsidR="003F2A09" w:rsidRPr="003F2A09" w14:paraId="2AC24AA7"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51FA35A4"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06E8C460"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30101810945250000200</w:t>
            </w:r>
          </w:p>
        </w:tc>
      </w:tr>
      <w:tr w:rsidR="003F2A09" w:rsidRPr="003F2A09" w14:paraId="036E403F"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7AB6AFD9"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4D85071A"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044525200</w:t>
            </w:r>
          </w:p>
        </w:tc>
      </w:tr>
      <w:tr w:rsidR="003F2A09" w:rsidRPr="003F2A09" w14:paraId="7D96BBDA"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37A37586"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14E057D8"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b/>
                <w:sz w:val="16"/>
                <w:szCs w:val="16"/>
                <w:lang w:eastAsia="en-US"/>
              </w:rPr>
            </w:pPr>
            <w:r w:rsidRPr="003F2A09">
              <w:rPr>
                <w:rFonts w:ascii="Tahoma" w:eastAsia="Calibri" w:hAnsi="Tahoma" w:cs="Tahoma"/>
                <w:b/>
                <w:sz w:val="16"/>
                <w:szCs w:val="16"/>
                <w:lang w:eastAsia="en-US"/>
              </w:rPr>
              <w:t>Оренбургский филиал АО «ЭнергосбыТ Плюс»</w:t>
            </w:r>
          </w:p>
        </w:tc>
      </w:tr>
      <w:tr w:rsidR="003F2A09" w:rsidRPr="003F2A09" w14:paraId="7506E48C"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1AB197DA"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2A1B5133"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561243001</w:t>
            </w:r>
          </w:p>
        </w:tc>
      </w:tr>
      <w:tr w:rsidR="003F2A09" w:rsidRPr="003F2A09" w14:paraId="418DA1DB"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247AB297"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12221BB5"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РОССИЯ, 460024, Оренбургская, обл., г. Оренбург, ул. Аксакова, 3а</w:t>
            </w:r>
          </w:p>
        </w:tc>
      </w:tr>
      <w:tr w:rsidR="003F2A09" w:rsidRPr="003F2A09" w14:paraId="2ED2EDBD"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718723C0"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68736ABE"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Банка ГПБ (АО)</w:t>
            </w:r>
          </w:p>
        </w:tc>
      </w:tr>
      <w:tr w:rsidR="003F2A09" w:rsidRPr="003F2A09" w14:paraId="0BB70F50"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6CF74905"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65B92B17" w14:textId="77777777" w:rsidR="003F2A09" w:rsidRPr="003F2A09" w:rsidRDefault="003F2A09" w:rsidP="003F2A09">
            <w:pPr>
              <w:tabs>
                <w:tab w:val="left" w:pos="5103"/>
              </w:tabs>
              <w:spacing w:after="0" w:line="240" w:lineRule="auto"/>
              <w:contextualSpacing/>
              <w:rPr>
                <w:rFonts w:ascii="Tahoma" w:eastAsia="Times New Roman" w:hAnsi="Tahoma" w:cs="Tahoma"/>
                <w:snapToGrid w:val="0"/>
                <w:sz w:val="16"/>
                <w:szCs w:val="16"/>
              </w:rPr>
            </w:pPr>
            <w:r w:rsidRPr="003F2A09">
              <w:rPr>
                <w:rFonts w:ascii="Tahoma" w:eastAsia="Times New Roman" w:hAnsi="Tahoma" w:cs="Tahoma"/>
                <w:snapToGrid w:val="0"/>
                <w:sz w:val="16"/>
                <w:szCs w:val="16"/>
              </w:rPr>
              <w:t>40702810700000047225</w:t>
            </w:r>
          </w:p>
        </w:tc>
      </w:tr>
      <w:tr w:rsidR="003F2A09" w:rsidRPr="003F2A09" w14:paraId="6063E54F"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08D33081"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28F8806F" w14:textId="77777777" w:rsidR="003F2A09" w:rsidRPr="003F2A09" w:rsidRDefault="003F2A09" w:rsidP="003F2A09">
            <w:pPr>
              <w:tabs>
                <w:tab w:val="left" w:pos="5103"/>
              </w:tabs>
              <w:spacing w:after="0" w:line="240" w:lineRule="auto"/>
              <w:contextualSpacing/>
              <w:rPr>
                <w:rFonts w:ascii="Tahoma" w:eastAsia="Times New Roman" w:hAnsi="Tahoma" w:cs="Tahoma"/>
                <w:snapToGrid w:val="0"/>
                <w:sz w:val="16"/>
                <w:szCs w:val="16"/>
              </w:rPr>
            </w:pPr>
            <w:r w:rsidRPr="003F2A09">
              <w:rPr>
                <w:rFonts w:ascii="Tahoma" w:eastAsia="Times New Roman" w:hAnsi="Tahoma" w:cs="Tahoma"/>
                <w:snapToGrid w:val="0"/>
                <w:sz w:val="16"/>
                <w:szCs w:val="16"/>
              </w:rPr>
              <w:t>30101810200000000823</w:t>
            </w:r>
          </w:p>
        </w:tc>
      </w:tr>
      <w:tr w:rsidR="003F2A09" w:rsidRPr="003F2A09" w14:paraId="35D46A94"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7360F05F"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68F26332" w14:textId="77777777" w:rsidR="003F2A09" w:rsidRPr="003F2A09" w:rsidRDefault="003F2A09" w:rsidP="003F2A09">
            <w:pPr>
              <w:tabs>
                <w:tab w:val="left" w:pos="5103"/>
              </w:tabs>
              <w:spacing w:after="0" w:line="240" w:lineRule="auto"/>
              <w:contextualSpacing/>
              <w:rPr>
                <w:rFonts w:ascii="Tahoma" w:eastAsia="Times New Roman" w:hAnsi="Tahoma" w:cs="Tahoma"/>
                <w:snapToGrid w:val="0"/>
                <w:sz w:val="16"/>
                <w:szCs w:val="16"/>
              </w:rPr>
            </w:pPr>
            <w:r w:rsidRPr="003F2A09">
              <w:rPr>
                <w:rFonts w:ascii="Tahoma" w:eastAsia="Times New Roman" w:hAnsi="Tahoma" w:cs="Tahoma"/>
                <w:snapToGrid w:val="0"/>
                <w:sz w:val="16"/>
                <w:szCs w:val="16"/>
              </w:rPr>
              <w:t>044525823</w:t>
            </w:r>
          </w:p>
        </w:tc>
      </w:tr>
      <w:tr w:rsidR="003F2A09" w:rsidRPr="003F2A09" w14:paraId="2891D93D"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31097B72"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53D1896C"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b/>
                <w:sz w:val="16"/>
                <w:szCs w:val="16"/>
                <w:lang w:eastAsia="en-US"/>
              </w:rPr>
            </w:pPr>
            <w:r w:rsidRPr="003F2A09">
              <w:rPr>
                <w:rFonts w:ascii="Tahoma" w:eastAsia="Calibri" w:hAnsi="Tahoma" w:cs="Tahoma"/>
                <w:b/>
                <w:sz w:val="16"/>
                <w:szCs w:val="16"/>
                <w:lang w:eastAsia="en-US"/>
              </w:rPr>
              <w:t>Кировский филиал АО «ЭнергосбыТ Плюс»</w:t>
            </w:r>
          </w:p>
        </w:tc>
      </w:tr>
      <w:tr w:rsidR="003F2A09" w:rsidRPr="003F2A09" w14:paraId="3318C856"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7E47CD4D"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239C0281"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434543001</w:t>
            </w:r>
          </w:p>
        </w:tc>
      </w:tr>
      <w:tr w:rsidR="003F2A09" w:rsidRPr="003F2A09" w14:paraId="770B0F85"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58CA4AEE"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63A9756F"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610046, г.Киров, ул. Преображенская, 90</w:t>
            </w:r>
          </w:p>
        </w:tc>
      </w:tr>
      <w:tr w:rsidR="003F2A09" w:rsidRPr="003F2A09" w14:paraId="08D69F0C"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7E5F463E"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2816AC24"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Отделение № 8612 ПАО «Сбербанк России» г. Кирова</w:t>
            </w:r>
          </w:p>
        </w:tc>
      </w:tr>
      <w:tr w:rsidR="003F2A09" w:rsidRPr="003F2A09" w14:paraId="0D32EEC4"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2CA04B27"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1C6FEF10"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40702810827000002345</w:t>
            </w:r>
          </w:p>
        </w:tc>
      </w:tr>
      <w:tr w:rsidR="003F2A09" w:rsidRPr="003F2A09" w14:paraId="0699FFE4"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75FE8049"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3F8C5B5E"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30101810500000000609</w:t>
            </w:r>
          </w:p>
        </w:tc>
      </w:tr>
      <w:tr w:rsidR="003F2A09" w:rsidRPr="003F2A09" w14:paraId="747FA0F9"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5CFA8007"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110E8136"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043304609</w:t>
            </w:r>
          </w:p>
        </w:tc>
      </w:tr>
      <w:tr w:rsidR="003F2A09" w:rsidRPr="003F2A09" w14:paraId="4A7760AD"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5F4F5EAD"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02EFF42F"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b/>
                <w:sz w:val="16"/>
                <w:szCs w:val="16"/>
                <w:lang w:eastAsia="en-US"/>
              </w:rPr>
            </w:pPr>
            <w:r w:rsidRPr="003F2A09">
              <w:rPr>
                <w:rFonts w:ascii="Tahoma" w:eastAsia="Calibri" w:hAnsi="Tahoma" w:cs="Tahoma"/>
                <w:b/>
                <w:sz w:val="16"/>
                <w:szCs w:val="16"/>
                <w:lang w:eastAsia="en-US"/>
              </w:rPr>
              <w:t>Удмуртский филиал АО «ЭнергосбыТ Плюс»</w:t>
            </w:r>
          </w:p>
        </w:tc>
      </w:tr>
      <w:tr w:rsidR="003F2A09" w:rsidRPr="003F2A09" w14:paraId="16B5F396"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60C4B021"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74A5C650"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184143001</w:t>
            </w:r>
          </w:p>
        </w:tc>
      </w:tr>
      <w:tr w:rsidR="003F2A09" w:rsidRPr="003F2A09" w14:paraId="4B378E37"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5D4E732B"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25A522DF"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426063, Удмуртская Республика, г. Ижевск, ул. Орджоникидзе, 52а,</w:t>
            </w:r>
          </w:p>
        </w:tc>
      </w:tr>
      <w:tr w:rsidR="003F2A09" w:rsidRPr="003F2A09" w14:paraId="0BDE18D9"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2D57BF94"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1A5D6450"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Отделении № 8618 Сбербанка России, г. Ижевск</w:t>
            </w:r>
          </w:p>
        </w:tc>
      </w:tr>
      <w:tr w:rsidR="003F2A09" w:rsidRPr="003F2A09" w14:paraId="3896093F"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626BF0C1"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62001798"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40702810168000003612</w:t>
            </w:r>
          </w:p>
        </w:tc>
      </w:tr>
      <w:tr w:rsidR="003F2A09" w:rsidRPr="003F2A09" w14:paraId="56DB03A7"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6EED865B"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29485469"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30101810400000000601в ГРКЦ НБ УР</w:t>
            </w:r>
          </w:p>
        </w:tc>
      </w:tr>
      <w:tr w:rsidR="003F2A09" w:rsidRPr="003F2A09" w14:paraId="18A0411A"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2B2810C2"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3B17BC51"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049401601</w:t>
            </w:r>
          </w:p>
        </w:tc>
      </w:tr>
      <w:tr w:rsidR="003F2A09" w:rsidRPr="003F2A09" w14:paraId="3619A3D4"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56EE3578"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0B863130"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b/>
                <w:sz w:val="16"/>
                <w:szCs w:val="16"/>
                <w:lang w:eastAsia="en-US"/>
              </w:rPr>
            </w:pPr>
            <w:r w:rsidRPr="003F2A09">
              <w:rPr>
                <w:rFonts w:ascii="Tahoma" w:eastAsia="Calibri" w:hAnsi="Tahoma" w:cs="Tahoma"/>
                <w:b/>
                <w:sz w:val="16"/>
                <w:szCs w:val="16"/>
                <w:lang w:eastAsia="en-US"/>
              </w:rPr>
              <w:t>Ивановский филиал АО «ЭнергосбыТ Плюс»</w:t>
            </w:r>
          </w:p>
        </w:tc>
      </w:tr>
      <w:tr w:rsidR="003F2A09" w:rsidRPr="003F2A09" w14:paraId="277F9F0D"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10AEC7FF"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1C3B3C29"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370243001</w:t>
            </w:r>
          </w:p>
        </w:tc>
      </w:tr>
      <w:tr w:rsidR="003F2A09" w:rsidRPr="003F2A09" w14:paraId="58386B0F"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66058B5D"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7DC06039"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153000, Российская Федерация, Ивановская область, г. Иваново, ул. Смирнова, д. 11</w:t>
            </w:r>
          </w:p>
        </w:tc>
      </w:tr>
      <w:tr w:rsidR="003F2A09" w:rsidRPr="003F2A09" w14:paraId="21B76473"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076FFE23"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6E753677"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ГПБ (АО) г. Москва</w:t>
            </w:r>
          </w:p>
        </w:tc>
      </w:tr>
      <w:tr w:rsidR="003F2A09" w:rsidRPr="003F2A09" w14:paraId="0415F61C"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139554F0"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62E847C3"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40702810200000016989</w:t>
            </w:r>
          </w:p>
        </w:tc>
      </w:tr>
      <w:tr w:rsidR="003F2A09" w:rsidRPr="003F2A09" w14:paraId="1162A21B"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598F43B9"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6825E8D8"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30101810200000000823</w:t>
            </w:r>
          </w:p>
        </w:tc>
      </w:tr>
      <w:tr w:rsidR="003F2A09" w:rsidRPr="003F2A09" w14:paraId="65E5C097"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0FF18E0C"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40E32A97"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044525823</w:t>
            </w:r>
          </w:p>
        </w:tc>
      </w:tr>
      <w:tr w:rsidR="003F2A09" w:rsidRPr="003F2A09" w14:paraId="594B459F"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3A1A439D"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1CA0A0F3"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b/>
                <w:sz w:val="16"/>
                <w:szCs w:val="16"/>
                <w:lang w:eastAsia="en-US"/>
              </w:rPr>
            </w:pPr>
            <w:r w:rsidRPr="003F2A09">
              <w:rPr>
                <w:rFonts w:ascii="Tahoma" w:eastAsia="Calibri" w:hAnsi="Tahoma" w:cs="Tahoma"/>
                <w:b/>
                <w:sz w:val="16"/>
                <w:szCs w:val="16"/>
                <w:lang w:eastAsia="en-US"/>
              </w:rPr>
              <w:t>Свердловский филиал АО «ЭнергосбыТ Плюс»</w:t>
            </w:r>
          </w:p>
        </w:tc>
      </w:tr>
      <w:tr w:rsidR="003F2A09" w:rsidRPr="003F2A09" w14:paraId="29441DA9"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37BAB935"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115FF4EF"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667043001</w:t>
            </w:r>
          </w:p>
        </w:tc>
      </w:tr>
      <w:tr w:rsidR="003F2A09" w:rsidRPr="003F2A09" w14:paraId="6320B04F"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3532B602"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757D4DDB"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РОССИЯ, 620075, г. Екатеринбург, ул. Кузнечная, 92</w:t>
            </w:r>
          </w:p>
        </w:tc>
      </w:tr>
      <w:tr w:rsidR="003F2A09" w:rsidRPr="003F2A09" w14:paraId="7744C5C3"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7818BA4F"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67B07351"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 xml:space="preserve">Уральский банк ПАО «Сбербанк России» </w:t>
            </w:r>
          </w:p>
        </w:tc>
      </w:tr>
      <w:tr w:rsidR="003F2A09" w:rsidRPr="003F2A09" w14:paraId="19E234BA"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2463B3CA"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1FF5203B"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40702810816020104300</w:t>
            </w:r>
          </w:p>
        </w:tc>
      </w:tr>
      <w:tr w:rsidR="003F2A09" w:rsidRPr="003F2A09" w14:paraId="033624B8"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160D8D61"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20F5727F"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30101810500000000674</w:t>
            </w:r>
          </w:p>
        </w:tc>
      </w:tr>
      <w:tr w:rsidR="003F2A09" w:rsidRPr="003F2A09" w14:paraId="6871F43C"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4F2B4B42"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4AF30775"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046577674</w:t>
            </w:r>
          </w:p>
        </w:tc>
      </w:tr>
      <w:tr w:rsidR="003F2A09" w:rsidRPr="003F2A09" w14:paraId="50C8710C"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76B38EBD"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6177ECE8"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b/>
                <w:sz w:val="16"/>
                <w:szCs w:val="16"/>
                <w:lang w:eastAsia="en-US"/>
              </w:rPr>
            </w:pPr>
            <w:r w:rsidRPr="003F2A09">
              <w:rPr>
                <w:rFonts w:ascii="Tahoma" w:eastAsia="Calibri" w:hAnsi="Tahoma" w:cs="Tahoma"/>
                <w:b/>
                <w:sz w:val="16"/>
                <w:szCs w:val="16"/>
                <w:lang w:eastAsia="en-US"/>
              </w:rPr>
              <w:t>Владимирский филиал АО «ЭнергосбыТ Плюс»</w:t>
            </w:r>
          </w:p>
        </w:tc>
      </w:tr>
      <w:tr w:rsidR="003F2A09" w:rsidRPr="003F2A09" w14:paraId="1D441441"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34A5C15C"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55F7C4C1"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332843001</w:t>
            </w:r>
          </w:p>
        </w:tc>
      </w:tr>
      <w:tr w:rsidR="003F2A09" w:rsidRPr="003F2A09" w14:paraId="7D85B489"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57C9C9EB"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73542112"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600017, г. Владимир, ул. Батурина, д. 30</w:t>
            </w:r>
          </w:p>
        </w:tc>
      </w:tr>
      <w:tr w:rsidR="003F2A09" w:rsidRPr="003F2A09" w14:paraId="3E0D710D"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0D6BD57F"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lastRenderedPageBreak/>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7CEA2800"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отделение №8611 СБЕРБАНКА РОССИИ</w:t>
            </w:r>
          </w:p>
        </w:tc>
      </w:tr>
      <w:tr w:rsidR="003F2A09" w:rsidRPr="003F2A09" w14:paraId="332589BE"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24B6CCAD"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13D6D13B"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40702810610000003044</w:t>
            </w:r>
          </w:p>
        </w:tc>
      </w:tr>
      <w:tr w:rsidR="003F2A09" w:rsidRPr="003F2A09" w14:paraId="6D942B68"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42221889"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311429CB"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30101810000000000602</w:t>
            </w:r>
          </w:p>
        </w:tc>
      </w:tr>
      <w:tr w:rsidR="003F2A09" w:rsidRPr="003F2A09" w14:paraId="014392A3"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68522CBD"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338B4785" w14:textId="77777777" w:rsidR="003F2A09" w:rsidRPr="003F2A09" w:rsidRDefault="003F2A09" w:rsidP="003F2A09">
            <w:pPr>
              <w:tabs>
                <w:tab w:val="center" w:pos="4677"/>
                <w:tab w:val="left" w:pos="5103"/>
                <w:tab w:val="right" w:pos="9355"/>
              </w:tabs>
              <w:spacing w:after="0" w:line="240" w:lineRule="auto"/>
              <w:rPr>
                <w:rFonts w:ascii="Tahoma" w:eastAsia="Calibri" w:hAnsi="Tahoma" w:cs="Tahoma"/>
                <w:sz w:val="16"/>
                <w:szCs w:val="16"/>
                <w:lang w:eastAsia="en-US"/>
              </w:rPr>
            </w:pPr>
            <w:r w:rsidRPr="003F2A09">
              <w:rPr>
                <w:rFonts w:ascii="Tahoma" w:eastAsia="Calibri" w:hAnsi="Tahoma" w:cs="Tahoma"/>
                <w:sz w:val="16"/>
                <w:szCs w:val="16"/>
                <w:lang w:eastAsia="en-US"/>
              </w:rPr>
              <w:t>041708602</w:t>
            </w:r>
          </w:p>
        </w:tc>
      </w:tr>
      <w:tr w:rsidR="003F2A09" w:rsidRPr="003F2A09" w14:paraId="3A583577"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185D181C" w14:textId="08CB010B" w:rsidR="003F2A09" w:rsidRPr="003F2A09" w:rsidRDefault="00D017D2" w:rsidP="003F2A09">
            <w:pPr>
              <w:snapToGrid w:val="0"/>
              <w:spacing w:after="0" w:line="240" w:lineRule="auto"/>
              <w:jc w:val="both"/>
              <w:rPr>
                <w:rFonts w:ascii="Tahoma" w:eastAsia="Times New Roman" w:hAnsi="Tahoma" w:cs="Tahoma"/>
                <w:b/>
                <w:sz w:val="16"/>
                <w:szCs w:val="16"/>
              </w:rPr>
            </w:pPr>
            <w:r>
              <w:rPr>
                <w:rFonts w:ascii="Tahoma" w:eastAsia="Times New Roman" w:hAnsi="Tahoma" w:cs="Tahoma"/>
                <w:b/>
                <w:sz w:val="16"/>
                <w:szCs w:val="16"/>
              </w:rPr>
              <w:t>Оператор</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4672BA0C" w14:textId="77777777" w:rsidR="003F2A09" w:rsidRPr="003F2A09" w:rsidRDefault="003F2A09" w:rsidP="003F2A09">
            <w:pPr>
              <w:snapToGrid w:val="0"/>
              <w:spacing w:after="0" w:line="240" w:lineRule="auto"/>
              <w:jc w:val="both"/>
              <w:rPr>
                <w:rFonts w:ascii="Tahoma" w:eastAsia="Times New Roman" w:hAnsi="Tahoma" w:cs="Tahoma"/>
                <w:b/>
                <w:sz w:val="16"/>
                <w:szCs w:val="16"/>
              </w:rPr>
            </w:pPr>
          </w:p>
        </w:tc>
      </w:tr>
      <w:tr w:rsidR="003F2A09" w:rsidRPr="003F2A09" w14:paraId="1A98F225"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6507E2F5" w14:textId="77777777" w:rsidR="003F2A09" w:rsidRPr="003F2A09" w:rsidRDefault="003F2A09" w:rsidP="003F2A09">
            <w:pPr>
              <w:snapToGrid w:val="0"/>
              <w:spacing w:after="0" w:line="240" w:lineRule="auto"/>
              <w:jc w:val="both"/>
              <w:rPr>
                <w:rFonts w:ascii="Tahoma" w:eastAsia="Times New Roman" w:hAnsi="Tahoma" w:cs="Tahoma"/>
                <w:sz w:val="16"/>
                <w:szCs w:val="16"/>
              </w:rPr>
            </w:pPr>
            <w:r w:rsidRPr="003F2A09">
              <w:rPr>
                <w:rFonts w:ascii="Tahoma" w:eastAsia="Times New Roman" w:hAnsi="Tahoma" w:cs="Tahoma"/>
                <w:sz w:val="16"/>
                <w:szCs w:val="16"/>
              </w:rPr>
              <w:t>ИНН</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7A9AAAD7" w14:textId="77777777" w:rsidR="003F2A09" w:rsidRPr="003F2A09" w:rsidRDefault="003F2A09" w:rsidP="003F2A09">
            <w:pPr>
              <w:snapToGrid w:val="0"/>
              <w:spacing w:after="0" w:line="240" w:lineRule="auto"/>
              <w:jc w:val="both"/>
              <w:rPr>
                <w:rFonts w:ascii="Tahoma" w:eastAsia="Times New Roman" w:hAnsi="Tahoma" w:cs="Tahoma"/>
                <w:sz w:val="16"/>
                <w:szCs w:val="16"/>
              </w:rPr>
            </w:pPr>
          </w:p>
        </w:tc>
      </w:tr>
      <w:tr w:rsidR="003F2A09" w:rsidRPr="003F2A09" w14:paraId="56E384F9"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788E289D" w14:textId="77777777" w:rsidR="003F2A09" w:rsidRPr="003F2A09" w:rsidRDefault="003F2A09" w:rsidP="003F2A09">
            <w:pPr>
              <w:snapToGrid w:val="0"/>
              <w:spacing w:after="0" w:line="240" w:lineRule="auto"/>
              <w:jc w:val="both"/>
              <w:rPr>
                <w:rFonts w:ascii="Tahoma" w:eastAsia="Times New Roman" w:hAnsi="Tahoma" w:cs="Tahoma"/>
                <w:sz w:val="16"/>
                <w:szCs w:val="16"/>
              </w:rPr>
            </w:pPr>
            <w:r w:rsidRPr="003F2A09">
              <w:rPr>
                <w:rFonts w:ascii="Tahoma" w:eastAsia="Times New Roman"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00B91190" w14:textId="77777777" w:rsidR="003F2A09" w:rsidRPr="003F2A09" w:rsidRDefault="003F2A09" w:rsidP="003F2A09">
            <w:pPr>
              <w:snapToGrid w:val="0"/>
              <w:spacing w:after="0" w:line="240" w:lineRule="auto"/>
              <w:jc w:val="both"/>
              <w:rPr>
                <w:rFonts w:ascii="Tahoma" w:eastAsia="Times New Roman" w:hAnsi="Tahoma" w:cs="Tahoma"/>
                <w:sz w:val="16"/>
                <w:szCs w:val="16"/>
              </w:rPr>
            </w:pPr>
          </w:p>
        </w:tc>
      </w:tr>
      <w:tr w:rsidR="003F2A09" w:rsidRPr="003F2A09" w14:paraId="4075CBB5"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71711F1E" w14:textId="77777777" w:rsidR="003F2A09" w:rsidRPr="003F2A09" w:rsidRDefault="003F2A09" w:rsidP="003F2A09">
            <w:pPr>
              <w:snapToGrid w:val="0"/>
              <w:spacing w:after="0" w:line="240" w:lineRule="auto"/>
              <w:jc w:val="both"/>
              <w:rPr>
                <w:rFonts w:ascii="Tahoma" w:eastAsia="Times New Roman" w:hAnsi="Tahoma" w:cs="Tahoma"/>
                <w:sz w:val="16"/>
                <w:szCs w:val="16"/>
              </w:rPr>
            </w:pPr>
            <w:r w:rsidRPr="003F2A09">
              <w:rPr>
                <w:rFonts w:ascii="Tahoma" w:eastAsia="Times New Roman" w:hAnsi="Tahoma" w:cs="Tahoma"/>
                <w:sz w:val="16"/>
                <w:szCs w:val="16"/>
              </w:rPr>
              <w:t>Юридический адрес/Почтовый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1BC3C553" w14:textId="77777777" w:rsidR="003F2A09" w:rsidRPr="003F2A09" w:rsidRDefault="003F2A09" w:rsidP="003F2A09">
            <w:pPr>
              <w:snapToGrid w:val="0"/>
              <w:spacing w:after="0" w:line="240" w:lineRule="auto"/>
              <w:jc w:val="both"/>
              <w:rPr>
                <w:rFonts w:ascii="Tahoma" w:eastAsia="Times New Roman" w:hAnsi="Tahoma" w:cs="Tahoma"/>
                <w:sz w:val="16"/>
                <w:szCs w:val="16"/>
              </w:rPr>
            </w:pPr>
          </w:p>
        </w:tc>
      </w:tr>
      <w:tr w:rsidR="003F2A09" w:rsidRPr="003F2A09" w14:paraId="721B0932"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0214AE55" w14:textId="77777777" w:rsidR="003F2A09" w:rsidRPr="003F2A09" w:rsidRDefault="003F2A09" w:rsidP="003F2A09">
            <w:pPr>
              <w:snapToGrid w:val="0"/>
              <w:spacing w:after="0" w:line="240" w:lineRule="auto"/>
              <w:jc w:val="both"/>
              <w:rPr>
                <w:rFonts w:ascii="Tahoma" w:eastAsia="Times New Roman" w:hAnsi="Tahoma" w:cs="Tahoma"/>
                <w:sz w:val="16"/>
                <w:szCs w:val="16"/>
              </w:rPr>
            </w:pPr>
            <w:r w:rsidRPr="003F2A09">
              <w:rPr>
                <w:rFonts w:ascii="Tahoma" w:eastAsia="Times New Roman" w:hAnsi="Tahoma" w:cs="Tahoma"/>
                <w:sz w:val="16"/>
                <w:szCs w:val="16"/>
              </w:rPr>
              <w:t>Банк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6E70A29B" w14:textId="77777777" w:rsidR="003F2A09" w:rsidRPr="003F2A09" w:rsidRDefault="003F2A09" w:rsidP="003F2A09">
            <w:pPr>
              <w:snapToGrid w:val="0"/>
              <w:spacing w:after="0" w:line="240" w:lineRule="auto"/>
              <w:jc w:val="both"/>
              <w:rPr>
                <w:rFonts w:ascii="Tahoma" w:eastAsia="Times New Roman" w:hAnsi="Tahoma" w:cs="Tahoma"/>
                <w:sz w:val="16"/>
                <w:szCs w:val="16"/>
              </w:rPr>
            </w:pPr>
          </w:p>
        </w:tc>
      </w:tr>
      <w:tr w:rsidR="003F2A09" w:rsidRPr="003F2A09" w14:paraId="7F6AF1BB"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123CC1DF" w14:textId="77777777" w:rsidR="003F2A09" w:rsidRPr="003F2A09" w:rsidRDefault="003F2A09" w:rsidP="003F2A09">
            <w:pPr>
              <w:snapToGrid w:val="0"/>
              <w:spacing w:after="0" w:line="240" w:lineRule="auto"/>
              <w:jc w:val="both"/>
              <w:rPr>
                <w:rFonts w:ascii="Tahoma" w:eastAsia="Times New Roman" w:hAnsi="Tahoma" w:cs="Tahoma"/>
                <w:sz w:val="16"/>
                <w:szCs w:val="16"/>
              </w:rPr>
            </w:pPr>
            <w:r w:rsidRPr="003F2A09">
              <w:rPr>
                <w:rFonts w:ascii="Tahoma" w:eastAsia="Times New Roman"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3FE6417B" w14:textId="77777777" w:rsidR="003F2A09" w:rsidRPr="003F2A09" w:rsidRDefault="003F2A09" w:rsidP="003F2A09">
            <w:pPr>
              <w:snapToGrid w:val="0"/>
              <w:spacing w:after="0" w:line="240" w:lineRule="auto"/>
              <w:jc w:val="both"/>
              <w:rPr>
                <w:rFonts w:ascii="Tahoma" w:eastAsia="Times New Roman" w:hAnsi="Tahoma" w:cs="Tahoma"/>
                <w:sz w:val="16"/>
                <w:szCs w:val="16"/>
              </w:rPr>
            </w:pPr>
          </w:p>
        </w:tc>
      </w:tr>
      <w:tr w:rsidR="003F2A09" w:rsidRPr="003F2A09" w14:paraId="65A05823"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44C8A245" w14:textId="77777777" w:rsidR="003F2A09" w:rsidRPr="003F2A09" w:rsidRDefault="003F2A09" w:rsidP="003F2A09">
            <w:pPr>
              <w:snapToGrid w:val="0"/>
              <w:spacing w:after="0" w:line="240" w:lineRule="auto"/>
              <w:jc w:val="both"/>
              <w:rPr>
                <w:rFonts w:ascii="Tahoma" w:eastAsia="Times New Roman" w:hAnsi="Tahoma" w:cs="Tahoma"/>
                <w:sz w:val="16"/>
                <w:szCs w:val="16"/>
              </w:rPr>
            </w:pPr>
            <w:r w:rsidRPr="003F2A09">
              <w:rPr>
                <w:rFonts w:ascii="Tahoma" w:eastAsia="Times New Roman"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60061D56" w14:textId="77777777" w:rsidR="003F2A09" w:rsidRPr="003F2A09" w:rsidRDefault="003F2A09" w:rsidP="003F2A09">
            <w:pPr>
              <w:snapToGrid w:val="0"/>
              <w:spacing w:after="0" w:line="240" w:lineRule="auto"/>
              <w:jc w:val="both"/>
              <w:rPr>
                <w:rFonts w:ascii="Tahoma" w:eastAsia="Times New Roman" w:hAnsi="Tahoma" w:cs="Tahoma"/>
                <w:sz w:val="16"/>
                <w:szCs w:val="16"/>
              </w:rPr>
            </w:pPr>
          </w:p>
        </w:tc>
      </w:tr>
      <w:tr w:rsidR="003F2A09" w:rsidRPr="003F2A09" w14:paraId="633582E0" w14:textId="77777777" w:rsidTr="00C151C3">
        <w:trPr>
          <w:jc w:val="center"/>
        </w:trPr>
        <w:tc>
          <w:tcPr>
            <w:tcW w:w="2880" w:type="dxa"/>
            <w:tcBorders>
              <w:top w:val="single" w:sz="6" w:space="0" w:color="auto"/>
              <w:left w:val="single" w:sz="4" w:space="0" w:color="auto"/>
              <w:bottom w:val="single" w:sz="6" w:space="0" w:color="auto"/>
              <w:right w:val="single" w:sz="6" w:space="0" w:color="auto"/>
            </w:tcBorders>
            <w:shd w:val="clear" w:color="auto" w:fill="auto"/>
          </w:tcPr>
          <w:p w14:paraId="53622622" w14:textId="77777777" w:rsidR="003F2A09" w:rsidRPr="003F2A09" w:rsidRDefault="003F2A09" w:rsidP="003F2A09">
            <w:pPr>
              <w:snapToGrid w:val="0"/>
              <w:spacing w:after="0" w:line="240" w:lineRule="auto"/>
              <w:jc w:val="both"/>
              <w:rPr>
                <w:rFonts w:ascii="Tahoma" w:eastAsia="Times New Roman" w:hAnsi="Tahoma" w:cs="Tahoma"/>
                <w:sz w:val="16"/>
                <w:szCs w:val="16"/>
              </w:rPr>
            </w:pPr>
            <w:r w:rsidRPr="003F2A09">
              <w:rPr>
                <w:rFonts w:ascii="Tahoma" w:eastAsia="Times New Roman"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14:paraId="775DC402" w14:textId="77777777" w:rsidR="003F2A09" w:rsidRPr="003F2A09" w:rsidRDefault="003F2A09" w:rsidP="003F2A09">
            <w:pPr>
              <w:snapToGrid w:val="0"/>
              <w:spacing w:after="0" w:line="240" w:lineRule="auto"/>
              <w:jc w:val="both"/>
              <w:rPr>
                <w:rFonts w:ascii="Tahoma" w:eastAsia="Times New Roman" w:hAnsi="Tahoma" w:cs="Tahoma"/>
                <w:sz w:val="16"/>
                <w:szCs w:val="16"/>
              </w:rPr>
            </w:pPr>
          </w:p>
        </w:tc>
      </w:tr>
    </w:tbl>
    <w:p w14:paraId="45B47432" w14:textId="77777777" w:rsidR="003F2A09" w:rsidRDefault="003F2A09" w:rsidP="00B25F5C">
      <w:pPr>
        <w:pStyle w:val="afffa"/>
        <w:widowControl w:val="0"/>
        <w:spacing w:after="0" w:line="240" w:lineRule="auto"/>
        <w:ind w:left="0"/>
        <w:outlineLvl w:val="1"/>
        <w:rPr>
          <w:rFonts w:ascii="Tahoma" w:eastAsia="Calibri" w:hAnsi="Tahoma" w:cs="Tahoma"/>
          <w:b/>
          <w:szCs w:val="20"/>
          <w:lang w:eastAsia="en-US"/>
        </w:rPr>
      </w:pPr>
    </w:p>
    <w:p w14:paraId="131A7E8B" w14:textId="26BA8AC0" w:rsidR="00A876E6" w:rsidRPr="004B5AB3" w:rsidRDefault="00A876E6" w:rsidP="00B25F5C">
      <w:pPr>
        <w:pStyle w:val="afffa"/>
        <w:widowControl w:val="0"/>
        <w:spacing w:after="0" w:line="240" w:lineRule="auto"/>
        <w:ind w:left="0"/>
        <w:outlineLvl w:val="1"/>
        <w:rPr>
          <w:rFonts w:ascii="Tahoma" w:eastAsia="Calibri" w:hAnsi="Tahoma" w:cs="Tahoma"/>
          <w:b/>
          <w:szCs w:val="20"/>
          <w:lang w:eastAsia="en-US"/>
        </w:rPr>
      </w:pPr>
    </w:p>
    <w:tbl>
      <w:tblPr>
        <w:tblStyle w:val="a4"/>
        <w:tblpPr w:leftFromText="180" w:rightFromText="180" w:vertAnchor="text" w:horzAnchor="margin" w:tblpY="107"/>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448"/>
        <w:gridCol w:w="5299"/>
      </w:tblGrid>
      <w:tr w:rsidR="00AD09E0" w:rsidRPr="004B5AB3" w14:paraId="09D5F00C" w14:textId="77777777" w:rsidTr="00B25F5C">
        <w:tc>
          <w:tcPr>
            <w:tcW w:w="4448" w:type="dxa"/>
          </w:tcPr>
          <w:p w14:paraId="612A8A9D" w14:textId="6667138F" w:rsidR="00AD09E0" w:rsidRPr="004B5AB3" w:rsidRDefault="00DD4D09" w:rsidP="00A876E6">
            <w:pPr>
              <w:widowControl w:val="0"/>
              <w:shd w:val="clear" w:color="auto" w:fill="FFFFFF"/>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14:paraId="38149CF3" w14:textId="77777777" w:rsidR="00AD09E0" w:rsidRPr="004B5AB3" w:rsidRDefault="00AD09E0" w:rsidP="004B5AB3">
            <w:pPr>
              <w:widowControl w:val="0"/>
              <w:shd w:val="clear" w:color="auto" w:fill="FFFFFF"/>
              <w:jc w:val="center"/>
              <w:rPr>
                <w:rFonts w:ascii="Tahoma" w:eastAsia="Times New Roman" w:hAnsi="Tahoma" w:cs="Tahoma"/>
                <w:b/>
                <w:szCs w:val="20"/>
              </w:rPr>
            </w:pPr>
            <w:r w:rsidRPr="004B5AB3">
              <w:rPr>
                <w:rFonts w:ascii="Tahoma" w:eastAsia="Times New Roman" w:hAnsi="Tahoma" w:cs="Tahoma"/>
                <w:b/>
                <w:szCs w:val="20"/>
              </w:rPr>
              <w:t>Заказчик</w:t>
            </w:r>
          </w:p>
        </w:tc>
      </w:tr>
      <w:tr w:rsidR="00A876E6" w:rsidRPr="004B5AB3" w14:paraId="1EBF0606" w14:textId="77777777" w:rsidTr="00B25F5C">
        <w:tc>
          <w:tcPr>
            <w:tcW w:w="4448" w:type="dxa"/>
          </w:tcPr>
          <w:p w14:paraId="61883047" w14:textId="77777777" w:rsidR="00A876E6" w:rsidRPr="004B5AB3" w:rsidRDefault="00A876E6" w:rsidP="004B5AB3">
            <w:pPr>
              <w:widowControl w:val="0"/>
              <w:shd w:val="clear" w:color="auto" w:fill="FFFFFF"/>
              <w:ind w:right="-108"/>
              <w:jc w:val="both"/>
              <w:rPr>
                <w:rFonts w:ascii="Tahoma" w:eastAsia="Times New Roman" w:hAnsi="Tahoma" w:cs="Tahoma"/>
                <w:spacing w:val="-3"/>
                <w:szCs w:val="20"/>
                <w:lang w:val="en-US"/>
              </w:rPr>
            </w:pPr>
            <w:permStart w:id="1041311617" w:edGrp="everyone" w:colFirst="0" w:colLast="0"/>
            <w:permStart w:id="145510181" w:edGrp="everyone" w:colFirst="1" w:colLast="1"/>
            <w:r w:rsidRPr="004B5AB3">
              <w:rPr>
                <w:rFonts w:ascii="Tahoma" w:eastAsia="Times New Roman" w:hAnsi="Tahoma" w:cs="Tahoma"/>
                <w:spacing w:val="-3"/>
                <w:szCs w:val="20"/>
                <w:lang w:val="en-US"/>
              </w:rPr>
              <w:t xml:space="preserve">______________________/_________________/ </w:t>
            </w:r>
          </w:p>
          <w:p w14:paraId="40B0EDC8" w14:textId="77777777" w:rsidR="00A876E6" w:rsidRPr="004B5AB3" w:rsidRDefault="00A876E6" w:rsidP="004B5AB3">
            <w:pPr>
              <w:widowControl w:val="0"/>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14:paraId="4F2FD08A" w14:textId="4A53727F" w:rsidR="00A876E6" w:rsidRPr="004B5AB3" w:rsidRDefault="00A876E6" w:rsidP="004B5AB3">
            <w:pPr>
              <w:widowControl w:val="0"/>
              <w:shd w:val="clear" w:color="auto" w:fill="FFFFFF"/>
              <w:jc w:val="center"/>
              <w:rPr>
                <w:rFonts w:ascii="Tahoma" w:eastAsia="Times New Roman" w:hAnsi="Tahoma" w:cs="Tahoma"/>
                <w:b/>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14:paraId="129A8EDB" w14:textId="77777777" w:rsidR="00A876E6" w:rsidRPr="004B5AB3" w:rsidRDefault="00A876E6" w:rsidP="004B5AB3">
            <w:pPr>
              <w:widowControl w:val="0"/>
              <w:shd w:val="clear" w:color="auto" w:fill="FFFFFF"/>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14:paraId="4E67102B" w14:textId="77777777" w:rsidR="00A876E6" w:rsidRPr="004B5AB3" w:rsidRDefault="00A876E6" w:rsidP="004B5AB3">
            <w:pPr>
              <w:widowControl w:val="0"/>
              <w:shd w:val="clear" w:color="auto" w:fill="FFFFFF"/>
              <w:jc w:val="both"/>
              <w:rPr>
                <w:rFonts w:ascii="Tahoma" w:eastAsia="Times New Roman" w:hAnsi="Tahoma" w:cs="Tahoma"/>
                <w:spacing w:val="-3"/>
                <w:szCs w:val="20"/>
              </w:rPr>
            </w:pPr>
            <w:r w:rsidRPr="004B5AB3">
              <w:rPr>
                <w:rFonts w:ascii="Tahoma" w:eastAsia="Times New Roman" w:hAnsi="Tahoma" w:cs="Tahoma"/>
                <w:spacing w:val="-3"/>
                <w:szCs w:val="20"/>
              </w:rPr>
              <w:t>м.п.</w:t>
            </w:r>
          </w:p>
          <w:p w14:paraId="17B891D3" w14:textId="1CCDF03F" w:rsidR="00A876E6" w:rsidRPr="004B5AB3" w:rsidRDefault="00A876E6" w:rsidP="004B5AB3">
            <w:pPr>
              <w:widowControl w:val="0"/>
              <w:shd w:val="clear" w:color="auto" w:fill="FFFFFF"/>
              <w:jc w:val="center"/>
              <w:rPr>
                <w:rFonts w:ascii="Tahoma" w:eastAsia="Times New Roman" w:hAnsi="Tahoma" w:cs="Tahoma"/>
                <w:b/>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permEnd w:id="1041311617"/>
      <w:permEnd w:id="145510181"/>
    </w:tbl>
    <w:p w14:paraId="7B2B8622" w14:textId="77777777" w:rsidR="00244392" w:rsidRDefault="00244392" w:rsidP="004B5AB3">
      <w:pPr>
        <w:spacing w:after="0" w:line="240" w:lineRule="auto"/>
        <w:contextualSpacing/>
        <w:rPr>
          <w:rFonts w:ascii="Tahoma" w:hAnsi="Tahoma" w:cs="Tahoma"/>
          <w:szCs w:val="20"/>
        </w:rPr>
      </w:pPr>
    </w:p>
    <w:p w14:paraId="4FC5B16C" w14:textId="77777777" w:rsidR="00706284" w:rsidRDefault="00706284" w:rsidP="004B5AB3">
      <w:pPr>
        <w:spacing w:after="0" w:line="240" w:lineRule="auto"/>
        <w:contextualSpacing/>
        <w:rPr>
          <w:rFonts w:ascii="Tahoma" w:hAnsi="Tahoma" w:cs="Tahoma"/>
          <w:szCs w:val="20"/>
        </w:rPr>
      </w:pPr>
    </w:p>
    <w:p w14:paraId="6E346BCD" w14:textId="77777777" w:rsidR="00706284" w:rsidRDefault="00706284" w:rsidP="004B5AB3">
      <w:pPr>
        <w:spacing w:after="0" w:line="240" w:lineRule="auto"/>
        <w:contextualSpacing/>
        <w:rPr>
          <w:rFonts w:ascii="Tahoma" w:hAnsi="Tahoma" w:cs="Tahoma"/>
          <w:szCs w:val="20"/>
        </w:rPr>
      </w:pPr>
    </w:p>
    <w:p w14:paraId="6C188311" w14:textId="77777777" w:rsidR="00706284" w:rsidRDefault="00706284" w:rsidP="004B5AB3">
      <w:pPr>
        <w:spacing w:after="0" w:line="240" w:lineRule="auto"/>
        <w:contextualSpacing/>
        <w:rPr>
          <w:rFonts w:ascii="Tahoma" w:hAnsi="Tahoma" w:cs="Tahoma"/>
          <w:szCs w:val="20"/>
        </w:rPr>
      </w:pPr>
    </w:p>
    <w:p w14:paraId="03691D17" w14:textId="77777777" w:rsidR="00706284" w:rsidRDefault="00706284" w:rsidP="004B5AB3">
      <w:pPr>
        <w:spacing w:after="0" w:line="240" w:lineRule="auto"/>
        <w:contextualSpacing/>
        <w:rPr>
          <w:rFonts w:ascii="Tahoma" w:hAnsi="Tahoma" w:cs="Tahoma"/>
          <w:szCs w:val="20"/>
        </w:rPr>
      </w:pPr>
    </w:p>
    <w:p w14:paraId="728D9CD8" w14:textId="77777777" w:rsidR="00706284" w:rsidRDefault="00706284" w:rsidP="004B5AB3">
      <w:pPr>
        <w:spacing w:after="0" w:line="240" w:lineRule="auto"/>
        <w:contextualSpacing/>
        <w:rPr>
          <w:rFonts w:ascii="Tahoma" w:hAnsi="Tahoma" w:cs="Tahoma"/>
          <w:szCs w:val="20"/>
        </w:rPr>
      </w:pPr>
    </w:p>
    <w:p w14:paraId="3DC71217" w14:textId="77777777" w:rsidR="00706284" w:rsidRDefault="00706284" w:rsidP="004B5AB3">
      <w:pPr>
        <w:spacing w:after="0" w:line="240" w:lineRule="auto"/>
        <w:contextualSpacing/>
        <w:rPr>
          <w:rFonts w:ascii="Tahoma" w:hAnsi="Tahoma" w:cs="Tahoma"/>
          <w:szCs w:val="20"/>
        </w:rPr>
      </w:pPr>
    </w:p>
    <w:p w14:paraId="190DCD81" w14:textId="77777777" w:rsidR="00706284" w:rsidRDefault="00706284" w:rsidP="004B5AB3">
      <w:pPr>
        <w:spacing w:after="0" w:line="240" w:lineRule="auto"/>
        <w:contextualSpacing/>
        <w:rPr>
          <w:rFonts w:ascii="Tahoma" w:hAnsi="Tahoma" w:cs="Tahoma"/>
          <w:szCs w:val="20"/>
        </w:rPr>
      </w:pPr>
    </w:p>
    <w:p w14:paraId="41919CD7" w14:textId="77777777" w:rsidR="00706284" w:rsidRDefault="00706284" w:rsidP="004B5AB3">
      <w:pPr>
        <w:spacing w:after="0" w:line="240" w:lineRule="auto"/>
        <w:contextualSpacing/>
        <w:rPr>
          <w:rFonts w:ascii="Tahoma" w:hAnsi="Tahoma" w:cs="Tahoma"/>
          <w:szCs w:val="20"/>
        </w:rPr>
      </w:pPr>
    </w:p>
    <w:p w14:paraId="0A3AA8D1" w14:textId="77777777" w:rsidR="00706284" w:rsidRDefault="00706284" w:rsidP="004B5AB3">
      <w:pPr>
        <w:spacing w:after="0" w:line="240" w:lineRule="auto"/>
        <w:contextualSpacing/>
        <w:rPr>
          <w:rFonts w:ascii="Tahoma" w:hAnsi="Tahoma" w:cs="Tahoma"/>
          <w:szCs w:val="20"/>
        </w:rPr>
      </w:pPr>
    </w:p>
    <w:p w14:paraId="076B230F" w14:textId="77777777" w:rsidR="00706284" w:rsidRDefault="00706284" w:rsidP="004B5AB3">
      <w:pPr>
        <w:spacing w:after="0" w:line="240" w:lineRule="auto"/>
        <w:contextualSpacing/>
        <w:rPr>
          <w:rFonts w:ascii="Tahoma" w:hAnsi="Tahoma" w:cs="Tahoma"/>
          <w:szCs w:val="20"/>
        </w:rPr>
      </w:pPr>
    </w:p>
    <w:p w14:paraId="342CB4B7" w14:textId="77777777" w:rsidR="00706284" w:rsidRDefault="00706284" w:rsidP="004B5AB3">
      <w:pPr>
        <w:spacing w:after="0" w:line="240" w:lineRule="auto"/>
        <w:contextualSpacing/>
        <w:rPr>
          <w:rFonts w:ascii="Tahoma" w:hAnsi="Tahoma" w:cs="Tahoma"/>
          <w:szCs w:val="20"/>
        </w:rPr>
      </w:pPr>
    </w:p>
    <w:p w14:paraId="321DA826" w14:textId="77777777" w:rsidR="00706284" w:rsidRDefault="00706284" w:rsidP="004B5AB3">
      <w:pPr>
        <w:spacing w:after="0" w:line="240" w:lineRule="auto"/>
        <w:contextualSpacing/>
        <w:rPr>
          <w:rFonts w:ascii="Tahoma" w:hAnsi="Tahoma" w:cs="Tahoma"/>
          <w:szCs w:val="20"/>
        </w:rPr>
      </w:pPr>
    </w:p>
    <w:p w14:paraId="36C88136" w14:textId="77777777" w:rsidR="00706284" w:rsidRDefault="00706284" w:rsidP="004B5AB3">
      <w:pPr>
        <w:spacing w:after="0" w:line="240" w:lineRule="auto"/>
        <w:contextualSpacing/>
        <w:rPr>
          <w:rFonts w:ascii="Tahoma" w:hAnsi="Tahoma" w:cs="Tahoma"/>
          <w:szCs w:val="20"/>
        </w:rPr>
      </w:pPr>
    </w:p>
    <w:p w14:paraId="4511D26D" w14:textId="77777777" w:rsidR="00706284" w:rsidRDefault="00706284" w:rsidP="004B5AB3">
      <w:pPr>
        <w:spacing w:after="0" w:line="240" w:lineRule="auto"/>
        <w:contextualSpacing/>
        <w:rPr>
          <w:rFonts w:ascii="Tahoma" w:hAnsi="Tahoma" w:cs="Tahoma"/>
          <w:szCs w:val="20"/>
        </w:rPr>
      </w:pPr>
    </w:p>
    <w:p w14:paraId="57C28952" w14:textId="77777777" w:rsidR="00706284" w:rsidRDefault="00706284" w:rsidP="004B5AB3">
      <w:pPr>
        <w:spacing w:after="0" w:line="240" w:lineRule="auto"/>
        <w:contextualSpacing/>
        <w:rPr>
          <w:rFonts w:ascii="Tahoma" w:hAnsi="Tahoma" w:cs="Tahoma"/>
          <w:szCs w:val="20"/>
        </w:rPr>
      </w:pPr>
    </w:p>
    <w:p w14:paraId="5D1AF3F1" w14:textId="77777777" w:rsidR="00706284" w:rsidRDefault="00706284" w:rsidP="004B5AB3">
      <w:pPr>
        <w:spacing w:after="0" w:line="240" w:lineRule="auto"/>
        <w:contextualSpacing/>
        <w:rPr>
          <w:rFonts w:ascii="Tahoma" w:hAnsi="Tahoma" w:cs="Tahoma"/>
          <w:szCs w:val="20"/>
        </w:rPr>
      </w:pPr>
    </w:p>
    <w:p w14:paraId="6E0D46A1" w14:textId="77777777" w:rsidR="00706284" w:rsidRDefault="00706284" w:rsidP="004B5AB3">
      <w:pPr>
        <w:spacing w:after="0" w:line="240" w:lineRule="auto"/>
        <w:contextualSpacing/>
        <w:rPr>
          <w:rFonts w:ascii="Tahoma" w:hAnsi="Tahoma" w:cs="Tahoma"/>
          <w:szCs w:val="20"/>
        </w:rPr>
      </w:pPr>
    </w:p>
    <w:p w14:paraId="0E5B85C7" w14:textId="77777777" w:rsidR="00706284" w:rsidRDefault="00706284" w:rsidP="004B5AB3">
      <w:pPr>
        <w:spacing w:after="0" w:line="240" w:lineRule="auto"/>
        <w:contextualSpacing/>
        <w:rPr>
          <w:rFonts w:ascii="Tahoma" w:hAnsi="Tahoma" w:cs="Tahoma"/>
          <w:szCs w:val="20"/>
        </w:rPr>
      </w:pPr>
    </w:p>
    <w:p w14:paraId="6827DD5C" w14:textId="77777777" w:rsidR="00706284" w:rsidRDefault="00706284" w:rsidP="004B5AB3">
      <w:pPr>
        <w:spacing w:after="0" w:line="240" w:lineRule="auto"/>
        <w:contextualSpacing/>
        <w:rPr>
          <w:rFonts w:ascii="Tahoma" w:hAnsi="Tahoma" w:cs="Tahoma"/>
          <w:szCs w:val="20"/>
        </w:rPr>
      </w:pPr>
    </w:p>
    <w:p w14:paraId="5C6409DB" w14:textId="77777777" w:rsidR="00706284" w:rsidRDefault="00706284" w:rsidP="004B5AB3">
      <w:pPr>
        <w:spacing w:after="0" w:line="240" w:lineRule="auto"/>
        <w:contextualSpacing/>
        <w:rPr>
          <w:rFonts w:ascii="Tahoma" w:hAnsi="Tahoma" w:cs="Tahoma"/>
          <w:szCs w:val="20"/>
        </w:rPr>
      </w:pPr>
    </w:p>
    <w:p w14:paraId="04DB04EF" w14:textId="77777777" w:rsidR="00706284" w:rsidRDefault="00706284" w:rsidP="004B5AB3">
      <w:pPr>
        <w:spacing w:after="0" w:line="240" w:lineRule="auto"/>
        <w:contextualSpacing/>
        <w:rPr>
          <w:rFonts w:ascii="Tahoma" w:hAnsi="Tahoma" w:cs="Tahoma"/>
          <w:szCs w:val="20"/>
        </w:rPr>
      </w:pPr>
    </w:p>
    <w:p w14:paraId="6158E74A" w14:textId="77777777" w:rsidR="00706284" w:rsidRDefault="00706284" w:rsidP="004B5AB3">
      <w:pPr>
        <w:spacing w:after="0" w:line="240" w:lineRule="auto"/>
        <w:contextualSpacing/>
        <w:rPr>
          <w:rFonts w:ascii="Tahoma" w:hAnsi="Tahoma" w:cs="Tahoma"/>
          <w:szCs w:val="20"/>
        </w:rPr>
      </w:pPr>
    </w:p>
    <w:p w14:paraId="2AADF101" w14:textId="77777777" w:rsidR="00706284" w:rsidRDefault="00706284" w:rsidP="004B5AB3">
      <w:pPr>
        <w:spacing w:after="0" w:line="240" w:lineRule="auto"/>
        <w:contextualSpacing/>
        <w:rPr>
          <w:rFonts w:ascii="Tahoma" w:hAnsi="Tahoma" w:cs="Tahoma"/>
          <w:szCs w:val="20"/>
        </w:rPr>
      </w:pPr>
    </w:p>
    <w:p w14:paraId="6E037526" w14:textId="77777777" w:rsidR="00706284" w:rsidRDefault="00706284" w:rsidP="004B5AB3">
      <w:pPr>
        <w:spacing w:after="0" w:line="240" w:lineRule="auto"/>
        <w:contextualSpacing/>
        <w:rPr>
          <w:rFonts w:ascii="Tahoma" w:hAnsi="Tahoma" w:cs="Tahoma"/>
          <w:szCs w:val="20"/>
        </w:rPr>
      </w:pPr>
    </w:p>
    <w:p w14:paraId="15B21F14" w14:textId="77777777" w:rsidR="00706284" w:rsidRDefault="00706284" w:rsidP="004B5AB3">
      <w:pPr>
        <w:spacing w:after="0" w:line="240" w:lineRule="auto"/>
        <w:contextualSpacing/>
        <w:rPr>
          <w:rFonts w:ascii="Tahoma" w:hAnsi="Tahoma" w:cs="Tahoma"/>
          <w:szCs w:val="20"/>
        </w:rPr>
      </w:pPr>
    </w:p>
    <w:p w14:paraId="6D5F07DF" w14:textId="77777777" w:rsidR="00706284" w:rsidRDefault="00706284" w:rsidP="004B5AB3">
      <w:pPr>
        <w:spacing w:after="0" w:line="240" w:lineRule="auto"/>
        <w:contextualSpacing/>
        <w:rPr>
          <w:rFonts w:ascii="Tahoma" w:hAnsi="Tahoma" w:cs="Tahoma"/>
          <w:szCs w:val="20"/>
        </w:rPr>
      </w:pPr>
    </w:p>
    <w:p w14:paraId="71BDEC65" w14:textId="77777777" w:rsidR="00706284" w:rsidRDefault="00706284" w:rsidP="004B5AB3">
      <w:pPr>
        <w:spacing w:after="0" w:line="240" w:lineRule="auto"/>
        <w:contextualSpacing/>
        <w:rPr>
          <w:rFonts w:ascii="Tahoma" w:hAnsi="Tahoma" w:cs="Tahoma"/>
          <w:szCs w:val="20"/>
        </w:rPr>
      </w:pPr>
    </w:p>
    <w:p w14:paraId="1E22DE99" w14:textId="77777777" w:rsidR="00706284" w:rsidRDefault="00706284" w:rsidP="004B5AB3">
      <w:pPr>
        <w:spacing w:after="0" w:line="240" w:lineRule="auto"/>
        <w:contextualSpacing/>
        <w:rPr>
          <w:rFonts w:ascii="Tahoma" w:hAnsi="Tahoma" w:cs="Tahoma"/>
          <w:szCs w:val="20"/>
        </w:rPr>
      </w:pPr>
    </w:p>
    <w:p w14:paraId="3AC24975" w14:textId="77777777" w:rsidR="00706284" w:rsidRDefault="00706284" w:rsidP="004B5AB3">
      <w:pPr>
        <w:spacing w:after="0" w:line="240" w:lineRule="auto"/>
        <w:contextualSpacing/>
        <w:rPr>
          <w:rFonts w:ascii="Tahoma" w:hAnsi="Tahoma" w:cs="Tahoma"/>
          <w:szCs w:val="20"/>
        </w:rPr>
      </w:pPr>
    </w:p>
    <w:p w14:paraId="4A88D7FB" w14:textId="77777777" w:rsidR="00706284" w:rsidRDefault="00706284" w:rsidP="004B5AB3">
      <w:pPr>
        <w:spacing w:after="0" w:line="240" w:lineRule="auto"/>
        <w:contextualSpacing/>
        <w:rPr>
          <w:rFonts w:ascii="Tahoma" w:hAnsi="Tahoma" w:cs="Tahoma"/>
          <w:szCs w:val="20"/>
        </w:rPr>
      </w:pPr>
    </w:p>
    <w:p w14:paraId="72635D61" w14:textId="77777777" w:rsidR="00706284" w:rsidRDefault="00706284" w:rsidP="004B5AB3">
      <w:pPr>
        <w:spacing w:after="0" w:line="240" w:lineRule="auto"/>
        <w:contextualSpacing/>
        <w:rPr>
          <w:rFonts w:ascii="Tahoma" w:hAnsi="Tahoma" w:cs="Tahoma"/>
          <w:szCs w:val="20"/>
        </w:rPr>
      </w:pPr>
    </w:p>
    <w:p w14:paraId="690246C0" w14:textId="77777777" w:rsidR="00706284" w:rsidRDefault="00706284" w:rsidP="004B5AB3">
      <w:pPr>
        <w:spacing w:after="0" w:line="240" w:lineRule="auto"/>
        <w:contextualSpacing/>
        <w:rPr>
          <w:rFonts w:ascii="Tahoma" w:hAnsi="Tahoma" w:cs="Tahoma"/>
          <w:szCs w:val="20"/>
        </w:rPr>
      </w:pPr>
    </w:p>
    <w:p w14:paraId="17611EFA" w14:textId="77777777" w:rsidR="00706284" w:rsidRDefault="00706284" w:rsidP="004B5AB3">
      <w:pPr>
        <w:spacing w:after="0" w:line="240" w:lineRule="auto"/>
        <w:contextualSpacing/>
        <w:rPr>
          <w:rFonts w:ascii="Tahoma" w:hAnsi="Tahoma" w:cs="Tahoma"/>
          <w:szCs w:val="20"/>
        </w:rPr>
      </w:pPr>
    </w:p>
    <w:p w14:paraId="03EE0D87" w14:textId="5FCF9A20" w:rsidR="005B5E5B" w:rsidRDefault="005B5E5B">
      <w:pPr>
        <w:rPr>
          <w:rFonts w:ascii="Tahoma" w:hAnsi="Tahoma" w:cs="Tahoma"/>
          <w:szCs w:val="20"/>
        </w:rPr>
      </w:pPr>
      <w:r>
        <w:rPr>
          <w:rFonts w:ascii="Tahoma" w:hAnsi="Tahoma" w:cs="Tahoma"/>
          <w:szCs w:val="20"/>
        </w:rPr>
        <w:br w:type="page"/>
      </w:r>
    </w:p>
    <w:p w14:paraId="03B2CF4E" w14:textId="77777777" w:rsidR="00706284" w:rsidRDefault="00706284" w:rsidP="00706284">
      <w:pPr>
        <w:spacing w:after="0" w:line="240" w:lineRule="auto"/>
        <w:contextualSpacing/>
        <w:jc w:val="right"/>
        <w:rPr>
          <w:rFonts w:ascii="Tahoma" w:hAnsi="Tahoma" w:cs="Tahoma"/>
          <w:szCs w:val="20"/>
        </w:rPr>
      </w:pPr>
      <w:r>
        <w:rPr>
          <w:rFonts w:ascii="Tahoma" w:hAnsi="Tahoma" w:cs="Tahoma"/>
          <w:szCs w:val="20"/>
        </w:rPr>
        <w:lastRenderedPageBreak/>
        <w:t xml:space="preserve">Приложение №1 </w:t>
      </w:r>
    </w:p>
    <w:p w14:paraId="7DC7A798" w14:textId="77777777" w:rsidR="00706284" w:rsidRDefault="00706284" w:rsidP="00706284">
      <w:pPr>
        <w:spacing w:after="0" w:line="240" w:lineRule="auto"/>
        <w:contextualSpacing/>
        <w:jc w:val="right"/>
        <w:rPr>
          <w:rFonts w:ascii="Tahoma" w:hAnsi="Tahoma" w:cs="Tahoma"/>
          <w:szCs w:val="20"/>
        </w:rPr>
      </w:pPr>
      <w:r>
        <w:rPr>
          <w:rFonts w:ascii="Tahoma" w:hAnsi="Tahoma" w:cs="Tahoma"/>
          <w:szCs w:val="20"/>
        </w:rPr>
        <w:t>К Договору № ______________</w:t>
      </w:r>
    </w:p>
    <w:p w14:paraId="6F755E43" w14:textId="77777777" w:rsidR="00706284" w:rsidRDefault="00706284" w:rsidP="00706284">
      <w:pPr>
        <w:spacing w:after="0" w:line="240" w:lineRule="auto"/>
        <w:contextualSpacing/>
        <w:jc w:val="right"/>
        <w:rPr>
          <w:rFonts w:ascii="Tahoma" w:hAnsi="Tahoma" w:cs="Tahoma"/>
          <w:szCs w:val="20"/>
        </w:rPr>
      </w:pPr>
      <w:r>
        <w:rPr>
          <w:rFonts w:ascii="Tahoma" w:hAnsi="Tahoma" w:cs="Tahoma"/>
          <w:szCs w:val="20"/>
        </w:rPr>
        <w:t>От «___»________________2024г.</w:t>
      </w:r>
    </w:p>
    <w:p w14:paraId="04AE2DD9" w14:textId="77777777" w:rsidR="00706284" w:rsidRDefault="00706284" w:rsidP="004B5AB3">
      <w:pPr>
        <w:spacing w:after="0" w:line="240" w:lineRule="auto"/>
        <w:contextualSpacing/>
        <w:rPr>
          <w:rFonts w:ascii="Tahoma" w:hAnsi="Tahoma" w:cs="Tahoma"/>
          <w:szCs w:val="20"/>
        </w:rPr>
      </w:pPr>
    </w:p>
    <w:p w14:paraId="29219AE6" w14:textId="77777777" w:rsidR="00706284" w:rsidRPr="00605EAB" w:rsidRDefault="00706284" w:rsidP="00706284">
      <w:pPr>
        <w:jc w:val="center"/>
        <w:rPr>
          <w:rFonts w:ascii="Tahoma" w:hAnsi="Tahoma" w:cs="Tahoma"/>
          <w:b/>
          <w:szCs w:val="20"/>
        </w:rPr>
      </w:pPr>
      <w:r w:rsidRPr="00605EAB">
        <w:rPr>
          <w:rFonts w:ascii="Tahoma" w:hAnsi="Tahoma" w:cs="Tahoma"/>
          <w:b/>
          <w:szCs w:val="20"/>
        </w:rPr>
        <w:t>Техническое задание на предоставление Услуг</w:t>
      </w:r>
    </w:p>
    <w:p w14:paraId="094044D2" w14:textId="77777777" w:rsidR="00706284" w:rsidRPr="00605EAB" w:rsidRDefault="00706284" w:rsidP="006E07F1">
      <w:pPr>
        <w:keepNext/>
        <w:keepLines/>
        <w:widowControl w:val="0"/>
        <w:numPr>
          <w:ilvl w:val="0"/>
          <w:numId w:val="17"/>
        </w:numPr>
        <w:tabs>
          <w:tab w:val="left" w:pos="905"/>
        </w:tabs>
        <w:spacing w:before="240" w:after="120"/>
        <w:ind w:left="720"/>
        <w:jc w:val="both"/>
        <w:outlineLvl w:val="1"/>
        <w:rPr>
          <w:rFonts w:ascii="Tahoma" w:eastAsia="Times New Roman" w:hAnsi="Tahoma" w:cs="Tahoma"/>
          <w:b/>
          <w:bCs/>
          <w:szCs w:val="20"/>
          <w:lang w:bidi="ru-RU"/>
        </w:rPr>
      </w:pPr>
      <w:r w:rsidRPr="00605EAB">
        <w:rPr>
          <w:rFonts w:ascii="Tahoma" w:eastAsia="Times New Roman" w:hAnsi="Tahoma" w:cs="Tahoma"/>
          <w:b/>
          <w:bCs/>
          <w:szCs w:val="20"/>
          <w:lang w:bidi="ru-RU"/>
        </w:rPr>
        <w:t>Полное наименование услуг</w:t>
      </w:r>
    </w:p>
    <w:p w14:paraId="019CE8E9" w14:textId="77777777" w:rsidR="00706284" w:rsidRPr="00605EAB" w:rsidRDefault="00706284" w:rsidP="00706284">
      <w:pPr>
        <w:widowControl w:val="0"/>
        <w:spacing w:after="0"/>
        <w:ind w:firstLine="357"/>
        <w:jc w:val="both"/>
        <w:rPr>
          <w:rFonts w:ascii="Tahoma" w:eastAsia="Times New Roman" w:hAnsi="Tahoma" w:cs="Tahoma"/>
          <w:szCs w:val="20"/>
          <w:lang w:bidi="ru-RU"/>
        </w:rPr>
      </w:pPr>
      <w:r w:rsidRPr="00605EAB">
        <w:rPr>
          <w:rFonts w:ascii="Tahoma" w:eastAsia="Times New Roman" w:hAnsi="Tahoma" w:cs="Tahoma"/>
          <w:szCs w:val="20"/>
          <w:lang w:bidi="ru-RU"/>
        </w:rPr>
        <w:t>Предоставление комплекса услуг связи по организации и эксплуатации распределенной сети передачи данных (далее М2М сеть) для опроса интеллектуальных приборов учета электроэнергии (ПУ) для нужд Акционерного общества «ЭнергосбыТ Плюс» (АО «ЭнергосбыТ Плюс»), именуемый далее «Заказчик».</w:t>
      </w:r>
    </w:p>
    <w:p w14:paraId="7B9FE418" w14:textId="77777777" w:rsidR="00706284" w:rsidRPr="00605EAB" w:rsidRDefault="00706284" w:rsidP="006E07F1">
      <w:pPr>
        <w:keepNext/>
        <w:keepLines/>
        <w:widowControl w:val="0"/>
        <w:numPr>
          <w:ilvl w:val="0"/>
          <w:numId w:val="17"/>
        </w:numPr>
        <w:tabs>
          <w:tab w:val="left" w:pos="905"/>
        </w:tabs>
        <w:spacing w:before="240" w:after="120"/>
        <w:ind w:left="720"/>
        <w:jc w:val="both"/>
        <w:outlineLvl w:val="1"/>
        <w:rPr>
          <w:rFonts w:ascii="Tahoma" w:eastAsia="Times New Roman" w:hAnsi="Tahoma" w:cs="Tahoma"/>
          <w:b/>
          <w:szCs w:val="20"/>
          <w:lang w:bidi="ru-RU"/>
        </w:rPr>
      </w:pPr>
      <w:r w:rsidRPr="00605EAB">
        <w:rPr>
          <w:rFonts w:ascii="Tahoma" w:eastAsia="Times New Roman" w:hAnsi="Tahoma" w:cs="Tahoma"/>
          <w:b/>
          <w:bCs/>
          <w:szCs w:val="20"/>
          <w:lang w:bidi="ru-RU"/>
        </w:rPr>
        <w:t>Сроки</w:t>
      </w:r>
      <w:r w:rsidRPr="00605EAB">
        <w:rPr>
          <w:rFonts w:ascii="Tahoma" w:eastAsia="Times New Roman" w:hAnsi="Tahoma" w:cs="Tahoma"/>
          <w:b/>
          <w:szCs w:val="20"/>
          <w:lang w:bidi="ru-RU"/>
        </w:rPr>
        <w:t xml:space="preserve"> предоставления услуг</w:t>
      </w:r>
    </w:p>
    <w:p w14:paraId="3FFE686D" w14:textId="77777777" w:rsidR="00706284" w:rsidRPr="00605EAB" w:rsidRDefault="00706284" w:rsidP="00706284">
      <w:pPr>
        <w:widowControl w:val="0"/>
        <w:spacing w:before="120" w:after="0"/>
        <w:ind w:firstLine="357"/>
        <w:jc w:val="both"/>
        <w:rPr>
          <w:rFonts w:ascii="Tahoma" w:eastAsia="Times New Roman" w:hAnsi="Tahoma" w:cs="Tahoma"/>
          <w:i/>
          <w:szCs w:val="20"/>
          <w:lang w:bidi="ru-RU"/>
        </w:rPr>
      </w:pPr>
      <w:r w:rsidRPr="00605EAB">
        <w:rPr>
          <w:rFonts w:ascii="Tahoma" w:eastAsia="Times New Roman" w:hAnsi="Tahoma" w:cs="Tahoma"/>
          <w:szCs w:val="20"/>
          <w:lang w:bidi="ru-RU"/>
        </w:rPr>
        <w:t xml:space="preserve">- SIM-карты выдаются Заказчику по заявкам (Приложение №4) в течение 10 рабочих дней с даты направления Заявки. </w:t>
      </w:r>
    </w:p>
    <w:p w14:paraId="1DF8FEC8" w14:textId="1402C413" w:rsidR="00706284" w:rsidRPr="00605EAB" w:rsidRDefault="00706284" w:rsidP="00706284">
      <w:pPr>
        <w:widowControl w:val="0"/>
        <w:spacing w:before="120" w:after="0"/>
        <w:ind w:firstLine="357"/>
        <w:jc w:val="both"/>
        <w:rPr>
          <w:rFonts w:ascii="Tahoma" w:eastAsia="Times New Roman" w:hAnsi="Tahoma" w:cs="Tahoma"/>
          <w:color w:val="000000" w:themeColor="text1"/>
          <w:szCs w:val="20"/>
          <w:lang w:bidi="ru-RU"/>
        </w:rPr>
      </w:pPr>
      <w:r w:rsidRPr="00605EAB">
        <w:rPr>
          <w:rFonts w:ascii="Tahoma" w:eastAsia="Times New Roman" w:hAnsi="Tahoma" w:cs="Tahoma"/>
          <w:color w:val="000000" w:themeColor="text1"/>
          <w:szCs w:val="20"/>
          <w:lang w:bidi="ru-RU"/>
        </w:rPr>
        <w:t>- проводные каналы связи должны быть организованы и готовы к работе в течение 45 календарных дней с даты направления заявки от Заказчика (Приложение №</w:t>
      </w:r>
      <w:r w:rsidR="007C1B24">
        <w:rPr>
          <w:rFonts w:ascii="Tahoma" w:eastAsia="Times New Roman" w:hAnsi="Tahoma" w:cs="Tahoma"/>
          <w:color w:val="000000" w:themeColor="text1"/>
          <w:szCs w:val="20"/>
          <w:lang w:bidi="ru-RU"/>
        </w:rPr>
        <w:t>5</w:t>
      </w:r>
      <w:r w:rsidRPr="00605EAB">
        <w:rPr>
          <w:rFonts w:ascii="Tahoma" w:eastAsia="Times New Roman" w:hAnsi="Tahoma" w:cs="Tahoma"/>
          <w:color w:val="000000" w:themeColor="text1"/>
          <w:szCs w:val="20"/>
          <w:lang w:bidi="ru-RU"/>
        </w:rPr>
        <w:t>).</w:t>
      </w:r>
    </w:p>
    <w:p w14:paraId="745308AF" w14:textId="77777777" w:rsidR="00706284" w:rsidRPr="00605EAB" w:rsidRDefault="00706284" w:rsidP="006E07F1">
      <w:pPr>
        <w:keepNext/>
        <w:keepLines/>
        <w:widowControl w:val="0"/>
        <w:numPr>
          <w:ilvl w:val="0"/>
          <w:numId w:val="17"/>
        </w:numPr>
        <w:tabs>
          <w:tab w:val="left" w:pos="905"/>
        </w:tabs>
        <w:spacing w:before="240" w:after="120"/>
        <w:ind w:left="720"/>
        <w:jc w:val="both"/>
        <w:outlineLvl w:val="1"/>
        <w:rPr>
          <w:rFonts w:ascii="Tahoma" w:hAnsi="Tahoma" w:cs="Tahoma"/>
          <w:szCs w:val="20"/>
        </w:rPr>
      </w:pPr>
      <w:r>
        <w:rPr>
          <w:rFonts w:ascii="Tahoma" w:hAnsi="Tahoma" w:cs="Tahoma"/>
          <w:b/>
          <w:szCs w:val="20"/>
        </w:rPr>
        <w:t>Организационные у</w:t>
      </w:r>
      <w:r w:rsidRPr="00605EAB">
        <w:rPr>
          <w:rFonts w:ascii="Tahoma" w:hAnsi="Tahoma" w:cs="Tahoma"/>
          <w:b/>
          <w:szCs w:val="20"/>
        </w:rPr>
        <w:t>словия оказания услуг</w:t>
      </w:r>
    </w:p>
    <w:p w14:paraId="30810D19" w14:textId="71151429"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Оператор должен организовать М2М сеть, состоящую из мобильного и фиксированного сегментов, обеспечивающую защищенную передачу данных коммерческого учета между серверами опроса интеллектуальной системы учета (далее ИСУ), расположенными у Заказчика, и ПУ (либо устройствами сбора и передачи данных (далее УСПД), расположенными на объектах Заказчика (многоквартирные дома). Требования к организации М2М сети изложены в разделах 7 и 8 настоящего технического задания (далее ТЗ).</w:t>
      </w:r>
    </w:p>
    <w:p w14:paraId="61E044BB"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В случае если между Оператором и Заказчиком каналы связи между площадками уже проложены по иным договорам, то Заказчик вправе не направлять Заказы на новые каналы связи, а использовать существующие.</w:t>
      </w:r>
    </w:p>
    <w:p w14:paraId="73B9B32A"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Оператор</w:t>
      </w:r>
      <w:r w:rsidRPr="0065745E">
        <w:rPr>
          <w:rFonts w:ascii="Tahoma" w:eastAsia="Times New Roman" w:hAnsi="Tahoma" w:cs="Tahoma"/>
          <w:szCs w:val="20"/>
        </w:rPr>
        <w:t xml:space="preserve"> должен предоставлять </w:t>
      </w:r>
      <w:r w:rsidRPr="0065745E">
        <w:rPr>
          <w:rFonts w:ascii="Tahoma" w:eastAsia="Times New Roman" w:hAnsi="Tahoma" w:cs="Tahoma"/>
          <w:szCs w:val="20"/>
          <w:lang w:bidi="ru-RU"/>
        </w:rPr>
        <w:t xml:space="preserve">Заказчику по его заявкам (Приложение №4) необходимое количество SIM-карт. Должна быть предусмотрена возможность отправки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по адресу, указанному в Заявке на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-карты, в том числе заводам изготовителям ПУ с получением по доверенности от Заказчика.</w:t>
      </w:r>
    </w:p>
    <w:p w14:paraId="361B4E6A"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Заказчик имеет право формировать Заявки на любое количество SIM-карт в течении всего срока действия Договора.</w:t>
      </w:r>
    </w:p>
    <w:p w14:paraId="509C1199"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Монтаж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и установка ПУ производится силами Заказчика и/или силами подрядных организаций Заказчика. График монтажа ПУ и график предоставления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не одинаковы по срокам. Заказчик вправе начать использование полученных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 в течении всего срока действия договора.</w:t>
      </w:r>
    </w:p>
    <w:p w14:paraId="0E5BF34D" w14:textId="06ACEF89"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Оператор гарантирует работоспособность и моментальную регистрацию в сети каждой отдельной поставленной по Договору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-карты, вне зависимости от того, в какой момент </w:t>
      </w:r>
      <w:r w:rsidR="00B522D4">
        <w:rPr>
          <w:rFonts w:ascii="Tahoma" w:eastAsia="Times New Roman" w:hAnsi="Tahoma" w:cs="Tahoma"/>
          <w:szCs w:val="20"/>
          <w:lang w:bidi="ru-RU"/>
        </w:rPr>
        <w:t>Заказчиком</w:t>
      </w:r>
      <w:r w:rsidR="00B522D4" w:rsidRPr="0065745E">
        <w:rPr>
          <w:rFonts w:ascii="Tahoma" w:eastAsia="Times New Roman" w:hAnsi="Tahoma" w:cs="Tahoma"/>
          <w:szCs w:val="20"/>
          <w:lang w:bidi="ru-RU"/>
        </w:rPr>
        <w:t xml:space="preserve"> </w:t>
      </w:r>
      <w:r w:rsidRPr="0065745E">
        <w:rPr>
          <w:rFonts w:ascii="Tahoma" w:eastAsia="Times New Roman" w:hAnsi="Tahoma" w:cs="Tahoma"/>
          <w:szCs w:val="20"/>
          <w:lang w:bidi="ru-RU"/>
        </w:rPr>
        <w:t xml:space="preserve">будет совершена активация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-карты.</w:t>
      </w:r>
    </w:p>
    <w:p w14:paraId="789186D8" w14:textId="0C4CC76C" w:rsidR="00706284" w:rsidRPr="0065745E" w:rsidRDefault="00706284" w:rsidP="006E07F1">
      <w:pPr>
        <w:pStyle w:val="afffa"/>
        <w:widowControl w:val="0"/>
        <w:numPr>
          <w:ilvl w:val="1"/>
          <w:numId w:val="17"/>
        </w:numPr>
        <w:spacing w:after="0"/>
        <w:jc w:val="both"/>
        <w:rPr>
          <w:rFonts w:ascii="Tahoma" w:eastAsia="Times New Roman" w:hAnsi="Tahoma" w:cs="Tahoma"/>
          <w:szCs w:val="20"/>
        </w:rPr>
      </w:pPr>
      <w:r w:rsidRPr="0065745E">
        <w:rPr>
          <w:rFonts w:ascii="Tahoma" w:eastAsia="Times New Roman" w:hAnsi="Tahoma" w:cs="Tahoma"/>
          <w:szCs w:val="20"/>
          <w:lang w:bidi="ru-RU"/>
        </w:rPr>
        <w:t>Оператор</w:t>
      </w:r>
      <w:r w:rsidRPr="0065745E">
        <w:rPr>
          <w:rFonts w:ascii="Tahoma" w:eastAsia="Times New Roman" w:hAnsi="Tahoma" w:cs="Tahoma"/>
          <w:szCs w:val="20"/>
        </w:rPr>
        <w:t xml:space="preserve"> должен предоставить </w:t>
      </w:r>
      <w:r w:rsidRPr="0065745E">
        <w:rPr>
          <w:rFonts w:ascii="Tahoma" w:eastAsia="Times New Roman" w:hAnsi="Tahoma" w:cs="Tahoma"/>
          <w:szCs w:val="20"/>
          <w:lang w:bidi="ru-RU"/>
        </w:rPr>
        <w:t>Заказчику</w:t>
      </w:r>
      <w:r w:rsidRPr="0065745E">
        <w:rPr>
          <w:rFonts w:ascii="Tahoma" w:eastAsia="Times New Roman" w:hAnsi="Tahoma" w:cs="Tahoma"/>
          <w:szCs w:val="20"/>
        </w:rPr>
        <w:t xml:space="preserve"> доступ по </w:t>
      </w:r>
      <w:r w:rsidRPr="0065745E">
        <w:rPr>
          <w:rFonts w:ascii="Tahoma" w:eastAsia="Times New Roman" w:hAnsi="Tahoma" w:cs="Tahoma"/>
          <w:szCs w:val="20"/>
          <w:lang w:val="en-US"/>
        </w:rPr>
        <w:t>API</w:t>
      </w:r>
      <w:r w:rsidRPr="0065745E">
        <w:rPr>
          <w:rFonts w:ascii="Tahoma" w:eastAsia="Times New Roman" w:hAnsi="Tahoma" w:cs="Tahoma"/>
          <w:szCs w:val="20"/>
        </w:rPr>
        <w:t xml:space="preserve"> в систему мониторинга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w:t>
      </w:r>
      <w:r w:rsidRPr="0065745E">
        <w:rPr>
          <w:rFonts w:ascii="Tahoma" w:eastAsia="Times New Roman" w:hAnsi="Tahoma" w:cs="Tahoma"/>
          <w:szCs w:val="20"/>
        </w:rPr>
        <w:t xml:space="preserve">карт. Доступ по </w:t>
      </w:r>
      <w:r w:rsidRPr="0065745E">
        <w:rPr>
          <w:rFonts w:ascii="Tahoma" w:eastAsia="Times New Roman" w:hAnsi="Tahoma" w:cs="Tahoma"/>
          <w:szCs w:val="20"/>
          <w:lang w:val="en-US"/>
        </w:rPr>
        <w:t>API</w:t>
      </w:r>
      <w:r w:rsidRPr="0065745E">
        <w:rPr>
          <w:rFonts w:ascii="Tahoma" w:eastAsia="Times New Roman" w:hAnsi="Tahoma" w:cs="Tahoma"/>
          <w:szCs w:val="20"/>
        </w:rPr>
        <w:t xml:space="preserve"> должен обеспечивать возможность получить информацию по всем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–картам, включая универсальные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-карты. </w:t>
      </w:r>
      <w:r w:rsidRPr="0065745E">
        <w:rPr>
          <w:rFonts w:ascii="Tahoma" w:eastAsia="Times New Roman" w:hAnsi="Tahoma" w:cs="Tahoma"/>
          <w:szCs w:val="20"/>
          <w:lang w:val="en-US"/>
        </w:rPr>
        <w:t>API</w:t>
      </w:r>
      <w:r w:rsidRPr="0065745E">
        <w:rPr>
          <w:rFonts w:ascii="Tahoma" w:eastAsia="Times New Roman" w:hAnsi="Tahoma" w:cs="Tahoma"/>
          <w:szCs w:val="20"/>
        </w:rPr>
        <w:t xml:space="preserve"> должен обеспечивать возможность получать список всех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активность или неактивность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трафик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(суточный/накопительный), тариф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лимит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номер </w:t>
      </w:r>
      <w:r w:rsidRPr="0065745E">
        <w:rPr>
          <w:rFonts w:ascii="Tahoma" w:eastAsia="Times New Roman" w:hAnsi="Tahoma" w:cs="Tahoma"/>
          <w:szCs w:val="20"/>
          <w:lang w:val="en-US"/>
        </w:rPr>
        <w:t>ICCID</w:t>
      </w:r>
      <w:r w:rsidRPr="0065745E">
        <w:rPr>
          <w:rFonts w:ascii="Tahoma" w:eastAsia="Times New Roman" w:hAnsi="Tahoma" w:cs="Tahoma"/>
          <w:szCs w:val="20"/>
        </w:rPr>
        <w:t xml:space="preserve">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w:t>
      </w:r>
      <w:r w:rsidRPr="0065745E">
        <w:rPr>
          <w:rFonts w:ascii="Tahoma" w:eastAsia="Times New Roman" w:hAnsi="Tahoma" w:cs="Tahoma"/>
          <w:szCs w:val="20"/>
          <w:lang w:val="en-US"/>
        </w:rPr>
        <w:t>IP</w:t>
      </w:r>
      <w:r w:rsidRPr="0065745E">
        <w:rPr>
          <w:rFonts w:ascii="Tahoma" w:eastAsia="Times New Roman" w:hAnsi="Tahoma" w:cs="Tahoma"/>
          <w:szCs w:val="20"/>
        </w:rPr>
        <w:t xml:space="preserve"> адрес </w:t>
      </w:r>
      <w:r w:rsidRPr="0065745E">
        <w:rPr>
          <w:rFonts w:ascii="Tahoma" w:eastAsia="Times New Roman" w:hAnsi="Tahoma" w:cs="Tahoma"/>
          <w:szCs w:val="20"/>
          <w:lang w:val="en-US"/>
        </w:rPr>
        <w:t>SIM</w:t>
      </w:r>
      <w:r w:rsidRPr="0065745E">
        <w:rPr>
          <w:rFonts w:ascii="Tahoma" w:eastAsia="Times New Roman" w:hAnsi="Tahoma" w:cs="Tahoma"/>
          <w:szCs w:val="20"/>
        </w:rPr>
        <w:t xml:space="preserve">-карт при подключении в режиме </w:t>
      </w:r>
      <w:r w:rsidRPr="0065745E">
        <w:rPr>
          <w:rFonts w:ascii="Tahoma" w:eastAsia="Times New Roman" w:hAnsi="Tahoma" w:cs="Tahoma"/>
          <w:szCs w:val="20"/>
          <w:lang w:val="en-US"/>
        </w:rPr>
        <w:t>APN</w:t>
      </w:r>
      <w:r w:rsidRPr="0065745E">
        <w:rPr>
          <w:rFonts w:ascii="Tahoma" w:eastAsia="Times New Roman" w:hAnsi="Tahoma" w:cs="Tahoma"/>
          <w:szCs w:val="20"/>
        </w:rPr>
        <w:t xml:space="preserve">. </w:t>
      </w:r>
      <w:r w:rsidRPr="0065745E">
        <w:rPr>
          <w:rFonts w:ascii="Tahoma" w:eastAsia="Times New Roman" w:hAnsi="Tahoma" w:cs="Tahoma"/>
          <w:szCs w:val="20"/>
          <w:lang w:bidi="ru-RU"/>
        </w:rPr>
        <w:t xml:space="preserve">Скорость получения почасовых данных из личного кабинета Оператора, по всем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-картам личного кабинета, в режиме запросов по API должна позволять получить информацию по трафику, параметрам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признакам превышения лимита, статусам по всем используемым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-картам в течении не более 8 часов. Допускается в качестве резервного способа получения информации по параметрам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 и статистики их работы применение альтернативных вариантов по согласованию с Заказчиком.</w:t>
      </w:r>
    </w:p>
    <w:p w14:paraId="01EEFD51"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М2М сеть будет создаваться этапами в соответствии </w:t>
      </w:r>
      <w:r w:rsidRPr="0065745E">
        <w:rPr>
          <w:rFonts w:ascii="Tahoma" w:eastAsia="Times New Roman" w:hAnsi="Tahoma" w:cs="Tahoma"/>
          <w:szCs w:val="20"/>
        </w:rPr>
        <w:t>с развитием ИСУ</w:t>
      </w:r>
      <w:r w:rsidRPr="0065745E">
        <w:rPr>
          <w:rFonts w:ascii="Tahoma" w:eastAsia="Times New Roman" w:hAnsi="Tahoma" w:cs="Tahoma"/>
          <w:szCs w:val="20"/>
          <w:lang w:bidi="ru-RU"/>
        </w:rPr>
        <w:t xml:space="preserve">. </w:t>
      </w:r>
    </w:p>
    <w:p w14:paraId="4878AED1" w14:textId="77777777" w:rsidR="00706284" w:rsidRPr="00605EAB" w:rsidRDefault="00706284" w:rsidP="00706284">
      <w:pPr>
        <w:widowControl w:val="0"/>
        <w:spacing w:after="0"/>
        <w:ind w:firstLine="357"/>
        <w:jc w:val="both"/>
        <w:rPr>
          <w:rFonts w:ascii="Tahoma" w:eastAsia="Times New Roman" w:hAnsi="Tahoma" w:cs="Tahoma"/>
          <w:szCs w:val="20"/>
          <w:lang w:bidi="ru-RU"/>
        </w:rPr>
      </w:pPr>
    </w:p>
    <w:p w14:paraId="58D77014" w14:textId="77777777" w:rsidR="00706284" w:rsidRPr="00605EAB" w:rsidRDefault="00706284" w:rsidP="006E07F1">
      <w:pPr>
        <w:keepNext/>
        <w:keepLines/>
        <w:widowControl w:val="0"/>
        <w:numPr>
          <w:ilvl w:val="0"/>
          <w:numId w:val="17"/>
        </w:numPr>
        <w:tabs>
          <w:tab w:val="left" w:pos="905"/>
        </w:tabs>
        <w:spacing w:before="240" w:after="120"/>
        <w:ind w:left="720"/>
        <w:jc w:val="both"/>
        <w:outlineLvl w:val="1"/>
        <w:rPr>
          <w:rFonts w:ascii="Tahoma" w:eastAsia="Times New Roman" w:hAnsi="Tahoma" w:cs="Tahoma"/>
          <w:b/>
          <w:szCs w:val="20"/>
          <w:lang w:bidi="ru-RU"/>
        </w:rPr>
      </w:pPr>
      <w:r w:rsidRPr="00605EAB">
        <w:rPr>
          <w:rFonts w:ascii="Tahoma" w:eastAsia="Times New Roman" w:hAnsi="Tahoma" w:cs="Tahoma"/>
          <w:b/>
          <w:szCs w:val="20"/>
          <w:lang w:bidi="ru-RU"/>
        </w:rPr>
        <w:t>Требования к качеству предоставляемых услуг</w:t>
      </w:r>
    </w:p>
    <w:p w14:paraId="5BF38C2D" w14:textId="2B1097CF"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Оператор должен иметь действующую сеть подвижной радиосвязи во всех регионах, указанных в Приложении </w:t>
      </w:r>
      <w:r w:rsidR="00CB547A">
        <w:rPr>
          <w:rFonts w:ascii="Tahoma" w:eastAsia="Times New Roman" w:hAnsi="Tahoma" w:cs="Tahoma"/>
          <w:szCs w:val="20"/>
          <w:lang w:bidi="ru-RU"/>
        </w:rPr>
        <w:t>6</w:t>
      </w:r>
      <w:r w:rsidRPr="0065745E">
        <w:rPr>
          <w:rFonts w:ascii="Tahoma" w:eastAsia="Times New Roman" w:hAnsi="Tahoma" w:cs="Tahoma"/>
          <w:szCs w:val="20"/>
          <w:lang w:bidi="ru-RU"/>
        </w:rPr>
        <w:t xml:space="preserve"> к ТЗ, поддерживающую режим передачи данных GPRS 2G. Допускается применение 4</w:t>
      </w:r>
      <w:r w:rsidRPr="0065745E">
        <w:rPr>
          <w:rFonts w:ascii="Tahoma" w:eastAsia="Times New Roman" w:hAnsi="Tahoma" w:cs="Tahoma"/>
          <w:szCs w:val="20"/>
          <w:lang w:val="en-US" w:bidi="ru-RU"/>
        </w:rPr>
        <w:t>G</w:t>
      </w:r>
      <w:r w:rsidRPr="0065745E">
        <w:rPr>
          <w:rFonts w:ascii="Tahoma" w:eastAsia="Times New Roman" w:hAnsi="Tahoma" w:cs="Tahoma"/>
          <w:szCs w:val="20"/>
          <w:lang w:bidi="ru-RU"/>
        </w:rPr>
        <w:t xml:space="preserve"> </w:t>
      </w:r>
      <w:r w:rsidRPr="0065745E">
        <w:rPr>
          <w:rFonts w:ascii="Tahoma" w:eastAsia="Times New Roman" w:hAnsi="Tahoma" w:cs="Tahoma"/>
          <w:szCs w:val="20"/>
          <w:lang w:val="en-US" w:bidi="ru-RU"/>
        </w:rPr>
        <w:t>LTE</w:t>
      </w:r>
      <w:r w:rsidRPr="0065745E">
        <w:rPr>
          <w:rFonts w:ascii="Tahoma" w:eastAsia="Times New Roman" w:hAnsi="Tahoma" w:cs="Tahoma"/>
          <w:szCs w:val="20"/>
          <w:lang w:bidi="ru-RU"/>
        </w:rPr>
        <w:t xml:space="preserve">, </w:t>
      </w:r>
      <w:r w:rsidRPr="0065745E">
        <w:rPr>
          <w:rFonts w:ascii="Tahoma" w:eastAsia="Times New Roman" w:hAnsi="Tahoma" w:cs="Tahoma"/>
          <w:szCs w:val="20"/>
          <w:lang w:val="en-US" w:bidi="ru-RU"/>
        </w:rPr>
        <w:t>Nb</w:t>
      </w:r>
      <w:r w:rsidRPr="0065745E">
        <w:rPr>
          <w:rFonts w:ascii="Tahoma" w:eastAsia="Times New Roman" w:hAnsi="Tahoma" w:cs="Tahoma"/>
          <w:szCs w:val="20"/>
          <w:lang w:bidi="ru-RU"/>
        </w:rPr>
        <w:t>-</w:t>
      </w:r>
      <w:r w:rsidRPr="0065745E">
        <w:rPr>
          <w:rFonts w:ascii="Tahoma" w:eastAsia="Times New Roman" w:hAnsi="Tahoma" w:cs="Tahoma"/>
          <w:szCs w:val="20"/>
          <w:lang w:val="en-US" w:bidi="ru-RU"/>
        </w:rPr>
        <w:t>IoT</w:t>
      </w:r>
      <w:r w:rsidRPr="0065745E">
        <w:rPr>
          <w:rFonts w:ascii="Tahoma" w:eastAsia="Times New Roman" w:hAnsi="Tahoma" w:cs="Tahoma"/>
          <w:szCs w:val="20"/>
          <w:lang w:bidi="ru-RU"/>
        </w:rPr>
        <w:t xml:space="preserve"> и иных стандартов связи при их совместимости с конечным оборудованием Заказчика по согласованию. Зона радиопокрытия сети должна обеспечивать опрос всех объектов учета Заказчика. Оператор должен обеспечить показатель качества связи и уровень сигнала в точке установки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-карты не выше  -98 Дбм.</w:t>
      </w:r>
    </w:p>
    <w:p w14:paraId="29557D2E" w14:textId="35FE7EC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Перечень населенных пунктов, в которых расположены объекты Заказчика приведен в Приложении №</w:t>
      </w:r>
      <w:r w:rsidR="00CB547A">
        <w:rPr>
          <w:rFonts w:ascii="Tahoma" w:eastAsia="Times New Roman" w:hAnsi="Tahoma" w:cs="Tahoma"/>
          <w:szCs w:val="20"/>
          <w:lang w:bidi="ru-RU"/>
        </w:rPr>
        <w:t>6</w:t>
      </w:r>
      <w:r w:rsidRPr="0065745E">
        <w:rPr>
          <w:rFonts w:ascii="Tahoma" w:eastAsia="Times New Roman" w:hAnsi="Tahoma" w:cs="Tahoma"/>
          <w:szCs w:val="20"/>
          <w:lang w:bidi="ru-RU"/>
        </w:rPr>
        <w:t>. Заказчик вправе в течении действия договора расширить перечень населенных пунктов в рамках перечисленных регионов местонахождения Заказчика.</w:t>
      </w:r>
    </w:p>
    <w:p w14:paraId="4FB01797"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Качество предоставляемых услуг должно соответствовать действующим в РФ техническим нормам, национальными стандартами и имеющимся у Оператора лицензиям.</w:t>
      </w:r>
    </w:p>
    <w:p w14:paraId="3185D971"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Услуги связи оказываются в соответствии с законодательством Российской Федерации, Федеральным законом «О связи» № 126-ФЗ.</w:t>
      </w:r>
    </w:p>
    <w:p w14:paraId="76F398DE"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Услуги связи должны предоставляться круглосуточно, ежедневно, без перерывов, за исключением проведения с соблюдением требований действующего законодательства и лицензии необходимых ремонтных и профилактических работ.</w:t>
      </w:r>
    </w:p>
    <w:p w14:paraId="7A3C6E29"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Оператор должен организовать единую точку обращения по всем централизованным вопросам, связанным с организацией услуг и сопровождением Договора между Заказчиком и Оператором (обслуживание Заказчика персональным менеджером Оператора), допустимо выделение региональных менеджеров в местах оказания услуг связи для решения технических и организационных вопросов.</w:t>
      </w:r>
    </w:p>
    <w:p w14:paraId="7B5B2249"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В зонах неустойчивого покрытия сети M2M (показатель уровня сигнала выше -98 Дбм) допускается применение услуг связи, оказываемых операторами связи - партнерами Исполнителя. При этом Оператор должен обеспечить доступ Заказчика к личному кабинету и мониторингу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оператора – партнера через свой личный кабинет и систему мониторинга или через личный кабинет и систему мониторинга SIM-карт оператора – партнера. Скорость получения почасовых данных из личного кабинета Оператора в режиме запросов по API должна позволять получить информацию по трафику, параметрам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признакам превышения лимита, статусам по всем используемым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-картам в течении не более 8 часов. Допускается в качестве резервного способа получения информации по параметрам SIM-карт и статистики их работы применение альтернативных вариантов по согласованию с Заказчиком. Оператор должен предоставлять Заказчику по его заявкам необходимое количество SIM-карт оператора-партнера. Срок получения таких SIM-карт также не должен превышать 10 рабочих дней с даты подачи Заявки. Пул IP адресов, выделяемых оператором – партнером, может отличаться. Заказчик имеет право выполнить заказ таких SIM-карт на общем основании согласно разделу 2 для применения в зонах с низким уровнем сигнала либо в населенных пунктах с отсутствующий зоной покрытия Оператора по своему усмотрению.</w:t>
      </w:r>
    </w:p>
    <w:p w14:paraId="723F5369"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Оборудование Заказчика с установленными в нем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-картами Оператора устанавливается на объектах Заказчика (в специализированных местах многоквартирных домов: электрощитовые расположенные на площадках, в тамбурах, внутри квартир, в шкафах ВРУ 0,4 кВ расположенных в подвалах, полуподвалах, шкафах учета, на ячейках трансформаторных подстанций 6-10/0,4 кВ). Рабочий диапазон температур эксплуатации оборудования Заказчика составляет от -40 до +70 градусов по Цельсию.</w:t>
      </w:r>
    </w:p>
    <w:p w14:paraId="026FDDF5"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В зонах повышенной влажности и критических температур необходимо применение SIM-карт на основе термоустойчивого пластика согласно спецификации Договора. Оператор должен предоставлять Заказчику по его заявкам необходимое количество термостойких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Оператора. </w:t>
      </w:r>
    </w:p>
    <w:p w14:paraId="18A2A865" w14:textId="77777777" w:rsidR="00706284" w:rsidRPr="00605EAB" w:rsidRDefault="00706284" w:rsidP="006E07F1">
      <w:pPr>
        <w:keepNext/>
        <w:keepLines/>
        <w:widowControl w:val="0"/>
        <w:numPr>
          <w:ilvl w:val="0"/>
          <w:numId w:val="17"/>
        </w:numPr>
        <w:tabs>
          <w:tab w:val="left" w:pos="905"/>
        </w:tabs>
        <w:spacing w:before="240" w:after="120"/>
        <w:ind w:left="720"/>
        <w:jc w:val="both"/>
        <w:outlineLvl w:val="1"/>
        <w:rPr>
          <w:rFonts w:ascii="Tahoma" w:hAnsi="Tahoma" w:cs="Tahoma"/>
          <w:b/>
          <w:szCs w:val="20"/>
        </w:rPr>
      </w:pPr>
      <w:r>
        <w:rPr>
          <w:rFonts w:ascii="Tahoma" w:hAnsi="Tahoma" w:cs="Tahoma"/>
          <w:b/>
          <w:szCs w:val="20"/>
        </w:rPr>
        <w:t>Технические у</w:t>
      </w:r>
      <w:r w:rsidRPr="00605EAB">
        <w:rPr>
          <w:rFonts w:ascii="Tahoma" w:hAnsi="Tahoma" w:cs="Tahoma"/>
          <w:b/>
          <w:szCs w:val="20"/>
        </w:rPr>
        <w:t>словия предоставления услуг</w:t>
      </w:r>
    </w:p>
    <w:p w14:paraId="3322DA80"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Оператор должен организовать М2М сеть, состоящую из мобильного и фиксированного </w:t>
      </w:r>
      <w:r w:rsidRPr="0065745E">
        <w:rPr>
          <w:rFonts w:ascii="Tahoma" w:eastAsia="Times New Roman" w:hAnsi="Tahoma" w:cs="Tahoma"/>
          <w:szCs w:val="20"/>
          <w:lang w:bidi="ru-RU"/>
        </w:rPr>
        <w:lastRenderedPageBreak/>
        <w:t xml:space="preserve">сегментов, обеспечивающую защищенную передачу данных коммерческого учета между серверами опроса ИСУ, расположенными в филиалах Заказчика, и ПУ ЭЭ (УСПД), расположенными на объектах учета. </w:t>
      </w:r>
    </w:p>
    <w:p w14:paraId="5B2526A2"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Мобильный сегмент создаваемой М2М сети должен обеспечивать полную зону покрытия для подключения устройств Заказчика. </w:t>
      </w:r>
    </w:p>
    <w:p w14:paraId="3B47EF4A"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Для работы в открытом интернете предоставляется динамический </w:t>
      </w:r>
      <w:r w:rsidRPr="0065745E">
        <w:rPr>
          <w:rFonts w:ascii="Tahoma" w:eastAsia="Times New Roman" w:hAnsi="Tahoma" w:cs="Tahoma"/>
          <w:szCs w:val="20"/>
          <w:lang w:val="en-US" w:bidi="ru-RU"/>
        </w:rPr>
        <w:t>IP</w:t>
      </w:r>
      <w:r w:rsidRPr="0065745E">
        <w:rPr>
          <w:rFonts w:ascii="Tahoma" w:eastAsia="Times New Roman" w:hAnsi="Tahoma" w:cs="Tahoma"/>
          <w:szCs w:val="20"/>
          <w:lang w:bidi="ru-RU"/>
        </w:rPr>
        <w:t xml:space="preserve"> адрес, для работы в </w:t>
      </w:r>
      <w:r w:rsidRPr="0065745E">
        <w:rPr>
          <w:rFonts w:ascii="Tahoma" w:eastAsia="Times New Roman" w:hAnsi="Tahoma" w:cs="Tahoma"/>
          <w:szCs w:val="20"/>
          <w:lang w:val="en-US" w:bidi="ru-RU"/>
        </w:rPr>
        <w:t>APN</w:t>
      </w:r>
      <w:r w:rsidRPr="0065745E">
        <w:rPr>
          <w:rFonts w:ascii="Tahoma" w:eastAsia="Times New Roman" w:hAnsi="Tahoma" w:cs="Tahoma"/>
          <w:szCs w:val="20"/>
          <w:lang w:bidi="ru-RU"/>
        </w:rPr>
        <w:t xml:space="preserve"> предоставляется статический IP адрес, для работы NB-IoT</w:t>
      </w:r>
      <w:r w:rsidRPr="00605EAB">
        <w:t xml:space="preserve"> </w:t>
      </w:r>
      <w:r w:rsidRPr="0065745E">
        <w:rPr>
          <w:rFonts w:ascii="Tahoma" w:eastAsia="Times New Roman" w:hAnsi="Tahoma" w:cs="Tahoma"/>
          <w:szCs w:val="20"/>
          <w:lang w:bidi="ru-RU"/>
        </w:rPr>
        <w:t>SIM-карт предоставляется external ID и</w:t>
      </w:r>
      <w:r w:rsidRPr="00605EAB">
        <w:t xml:space="preserve"> </w:t>
      </w:r>
      <w:r w:rsidRPr="0065745E">
        <w:rPr>
          <w:rFonts w:ascii="Tahoma" w:eastAsia="Times New Roman" w:hAnsi="Tahoma" w:cs="Tahoma"/>
          <w:szCs w:val="20"/>
          <w:lang w:bidi="ru-RU"/>
        </w:rPr>
        <w:t>статический IP адрес.</w:t>
      </w:r>
    </w:p>
    <w:p w14:paraId="51B3CCF0"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Вместо SIM-карт допустимо предоставлять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чип формата VQFN-8 (стандарт ETSI TS 102 671). </w:t>
      </w:r>
    </w:p>
    <w:p w14:paraId="79C9F1F8"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В случае предоставления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-карт от агрегатора связи (</w:t>
      </w:r>
      <w:r w:rsidRPr="0065745E">
        <w:rPr>
          <w:rFonts w:ascii="Tahoma" w:eastAsia="Times New Roman" w:hAnsi="Tahoma" w:cs="Tahoma"/>
          <w:szCs w:val="20"/>
          <w:lang w:val="en-US" w:bidi="ru-RU"/>
        </w:rPr>
        <w:t>MULTI</w:t>
      </w:r>
      <w:r w:rsidRPr="0065745E">
        <w:rPr>
          <w:rFonts w:ascii="Tahoma" w:eastAsia="Times New Roman" w:hAnsi="Tahoma" w:cs="Tahoma"/>
          <w:szCs w:val="20"/>
          <w:lang w:bidi="ru-RU"/>
        </w:rPr>
        <w:t xml:space="preserve">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/универсальные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 требуется чтобы </w:t>
      </w:r>
      <w:r w:rsidRPr="0065745E">
        <w:rPr>
          <w:rFonts w:ascii="Tahoma" w:eastAsia="Times New Roman" w:hAnsi="Tahoma" w:cs="Tahoma"/>
          <w:szCs w:val="20"/>
          <w:lang w:val="en-US" w:bidi="ru-RU"/>
        </w:rPr>
        <w:t>APN</w:t>
      </w:r>
      <w:r w:rsidRPr="0065745E">
        <w:rPr>
          <w:rFonts w:ascii="Tahoma" w:eastAsia="Times New Roman" w:hAnsi="Tahoma" w:cs="Tahoma"/>
          <w:szCs w:val="20"/>
          <w:lang w:bidi="ru-RU"/>
        </w:rPr>
        <w:t xml:space="preserve"> канал был организован единый (при смене оператора связи настройки и канал </w:t>
      </w:r>
      <w:r w:rsidRPr="0065745E">
        <w:rPr>
          <w:rFonts w:ascii="Tahoma" w:eastAsia="Times New Roman" w:hAnsi="Tahoma" w:cs="Tahoma"/>
          <w:szCs w:val="20"/>
          <w:lang w:val="en-US" w:bidi="ru-RU"/>
        </w:rPr>
        <w:t>APN</w:t>
      </w:r>
      <w:r w:rsidRPr="0065745E">
        <w:rPr>
          <w:rFonts w:ascii="Tahoma" w:eastAsia="Times New Roman" w:hAnsi="Tahoma" w:cs="Tahoma"/>
          <w:szCs w:val="20"/>
          <w:lang w:bidi="ru-RU"/>
        </w:rPr>
        <w:t xml:space="preserve"> не должны меняться).</w:t>
      </w:r>
    </w:p>
    <w:p w14:paraId="5354AEAE"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Должен быть отключен межсимочный обмен для всех SIM-карт.</w:t>
      </w:r>
    </w:p>
    <w:p w14:paraId="72BE1F27" w14:textId="6D05F333"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М2М сеть состоит из подсетей (одна и более), каждая из которых привязана к серверу опроса ИСУ. Каждая подсеть является закрытой, т.е. весь трафик в подсети должен быть изолирован. Для каждой подсети Оператор должен создать уникальную APN. Каждая SIM-карта должна быть привязана к APN одной конкретной подсети. Реализация </w:t>
      </w:r>
      <w:r w:rsidRPr="0065745E">
        <w:rPr>
          <w:rFonts w:ascii="Tahoma" w:eastAsia="Times New Roman" w:hAnsi="Tahoma" w:cs="Tahoma"/>
          <w:szCs w:val="20"/>
          <w:lang w:val="en-US" w:bidi="ru-RU"/>
        </w:rPr>
        <w:t>APN</w:t>
      </w:r>
      <w:r w:rsidRPr="0065745E">
        <w:rPr>
          <w:rFonts w:ascii="Tahoma" w:eastAsia="Times New Roman" w:hAnsi="Tahoma" w:cs="Tahoma"/>
          <w:szCs w:val="20"/>
          <w:lang w:bidi="ru-RU"/>
        </w:rPr>
        <w:t xml:space="preserve"> должна быть согласована с Заказчик</w:t>
      </w:r>
      <w:r w:rsidR="00957D0D">
        <w:rPr>
          <w:rFonts w:ascii="Tahoma" w:eastAsia="Times New Roman" w:hAnsi="Tahoma" w:cs="Tahoma"/>
          <w:szCs w:val="20"/>
          <w:lang w:bidi="ru-RU"/>
        </w:rPr>
        <w:t>ом</w:t>
      </w:r>
      <w:r w:rsidRPr="0065745E">
        <w:rPr>
          <w:rFonts w:ascii="Tahoma" w:eastAsia="Times New Roman" w:hAnsi="Tahoma" w:cs="Tahoma"/>
          <w:szCs w:val="20"/>
          <w:lang w:bidi="ru-RU"/>
        </w:rPr>
        <w:t>.</w:t>
      </w:r>
    </w:p>
    <w:p w14:paraId="02BE0220"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По каждой SIM-карте должен быть установлен пакет трафика согласно установленному тарифу согласно Приложению №3, в рамках договора / ЛС должна быть установлена котловая система расчета трафика. Котловая система формируется как сумма пакетов трафика всех активных SIM-карт по договору / ЛС. В случае превышения трафика котловой системы в системе мониторинга Заказчика отображается предупреждение. Начисление абонентской платы должно производится с момента превышения трафика по SIM-карте 512Кб (требуемого для проверки работоспособности ПУ с установленной SIM-картой). </w:t>
      </w:r>
    </w:p>
    <w:p w14:paraId="4E6428EA"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По согласованию с Заказчиком допустимо применение следующего подхода относительно реализации тестового трафика: по команде Заказчика часть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активируется в открытом интернете на срок 10 дней с ограничением трафика в 512 Кб, затем происходит деактивация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Вторая активация </w:t>
      </w:r>
      <w:r w:rsidRPr="0065745E">
        <w:rPr>
          <w:rFonts w:ascii="Tahoma" w:eastAsia="Times New Roman" w:hAnsi="Tahoma" w:cs="Tahoma"/>
          <w:szCs w:val="20"/>
          <w:lang w:val="en-US" w:bidi="ru-RU"/>
        </w:rPr>
        <w:t>SIM</w:t>
      </w:r>
      <w:r w:rsidRPr="0065745E">
        <w:rPr>
          <w:rFonts w:ascii="Tahoma" w:eastAsia="Times New Roman" w:hAnsi="Tahoma" w:cs="Tahoma"/>
          <w:szCs w:val="20"/>
          <w:lang w:bidi="ru-RU"/>
        </w:rPr>
        <w:t xml:space="preserve">-карт происходит также по команде Заказчика в сети </w:t>
      </w:r>
      <w:r w:rsidRPr="0065745E">
        <w:rPr>
          <w:rFonts w:ascii="Tahoma" w:eastAsia="Times New Roman" w:hAnsi="Tahoma" w:cs="Tahoma"/>
          <w:szCs w:val="20"/>
          <w:lang w:val="en-US" w:bidi="ru-RU"/>
        </w:rPr>
        <w:t>APN</w:t>
      </w:r>
      <w:r w:rsidRPr="0065745E">
        <w:rPr>
          <w:rFonts w:ascii="Tahoma" w:eastAsia="Times New Roman" w:hAnsi="Tahoma" w:cs="Tahoma"/>
          <w:szCs w:val="20"/>
          <w:lang w:bidi="ru-RU"/>
        </w:rPr>
        <w:t xml:space="preserve"> одновременно со стартом тарификации. Данный подход считается не приоритетным и может применятся только в ограниченный период времени, согласованный Заказчиком до момента обеспечения технической возможности, для реализации подхода из предыдущего абзаца.</w:t>
      </w:r>
    </w:p>
    <w:p w14:paraId="7382880D"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Тариф устанавливается согласно Заказу Заказчика. Также в Заказе определяется форм фактор заказываемых SIM-карт (Mini-SIM, Micro-SIM, Nano-SIM) и тип пластика (термостойкий или обычный).</w:t>
      </w:r>
    </w:p>
    <w:p w14:paraId="71AA52E8"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Оператор должен предоставить Заказчику доступ в систему мониторинга SIM-карт.</w:t>
      </w:r>
    </w:p>
    <w:p w14:paraId="2E3B759C"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rPr>
      </w:pPr>
      <w:r w:rsidRPr="0065745E">
        <w:rPr>
          <w:rFonts w:ascii="Tahoma" w:eastAsia="Times New Roman" w:hAnsi="Tahoma" w:cs="Tahoma"/>
          <w:szCs w:val="20"/>
          <w:lang w:bidi="ru-RU"/>
        </w:rPr>
        <w:t xml:space="preserve">Оператор на каждую партию SIM-карт, передаваемую Заказчику по его заявке, должен предоставлять Заказчику Акт приема-передачи SIM-карт </w:t>
      </w:r>
      <w:r w:rsidRPr="0065745E">
        <w:rPr>
          <w:rFonts w:ascii="Tahoma" w:eastAsia="Times New Roman" w:hAnsi="Tahoma" w:cs="Tahoma"/>
          <w:szCs w:val="20"/>
        </w:rPr>
        <w:t>по форме, приведенной в Приложении №2. При этом подписание Заказчиком Акт приема-передачи SIM-карт свидетельствует только о принятии указанного количества SIM-карт и не означает приемку SIM-карт по качеству и ассортименту. Приемка SIM-карт по качеству должна быть произведена уполномоченным представителем Заказчика или указанного им грузополучателя, не позднее 10 (десяти) рабочих дней с момента передачи SIM-карт Заказчику в соответствии с Актом приема-передачи SIM-карт.</w:t>
      </w:r>
    </w:p>
    <w:p w14:paraId="3A1BA7BB"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Оператор должен обеспечить требование законодательства в части ограничения контролируемых одним промежуточным элементом системы (в т.ч. при организации сети M2M): </w:t>
      </w:r>
    </w:p>
    <w:p w14:paraId="51FE8467" w14:textId="77777777" w:rsidR="00706284" w:rsidRPr="00605EAB" w:rsidRDefault="00706284" w:rsidP="00706284">
      <w:pPr>
        <w:widowControl w:val="0"/>
        <w:spacing w:after="0"/>
        <w:ind w:firstLine="357"/>
        <w:jc w:val="both"/>
        <w:rPr>
          <w:rFonts w:ascii="Tahoma" w:eastAsia="Times New Roman" w:hAnsi="Tahoma" w:cs="Tahoma"/>
          <w:szCs w:val="20"/>
          <w:lang w:bidi="ru-RU"/>
        </w:rPr>
      </w:pPr>
      <w:r w:rsidRPr="00605EAB">
        <w:rPr>
          <w:rFonts w:ascii="Tahoma" w:eastAsia="Times New Roman" w:hAnsi="Tahoma" w:cs="Tahoma"/>
          <w:szCs w:val="20"/>
          <w:lang w:bidi="ru-RU"/>
        </w:rPr>
        <w:t>количество приборов учета электрической энергии с функцией полного и (или) частичного ограничения режима потребления электрической энергии, приостановления или ограничения предоставления коммунальной услуги (управление нагрузкой), контролируемых одним промежуточным элементом интеллектуальной системы учета или контролируемых технологией, реализуемой одним промежуточным элементом интеллектуальной системы учета, не должно превышать 750 приборов учета (точек поставки, лицевых счетов - в отношении многоквартирных домов, договоров, содержащих положения о предоставлении коммунальной услуги по электроснабжению).</w:t>
      </w:r>
    </w:p>
    <w:p w14:paraId="2C2A4A99"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lastRenderedPageBreak/>
        <w:t>При оказании Услуг Оператор должен соблюдать:</w:t>
      </w:r>
    </w:p>
    <w:p w14:paraId="6D7C87A0" w14:textId="77777777" w:rsidR="00706284" w:rsidRPr="00605EAB" w:rsidRDefault="00706284" w:rsidP="00706284">
      <w:pPr>
        <w:widowControl w:val="0"/>
        <w:spacing w:after="0"/>
        <w:ind w:firstLine="357"/>
        <w:jc w:val="both"/>
        <w:rPr>
          <w:rFonts w:ascii="Tahoma" w:eastAsia="Times New Roman" w:hAnsi="Tahoma" w:cs="Tahoma"/>
          <w:szCs w:val="20"/>
          <w:lang w:bidi="ru-RU"/>
        </w:rPr>
      </w:pPr>
      <w:r w:rsidRPr="00605EAB">
        <w:rPr>
          <w:rFonts w:ascii="Tahoma" w:eastAsia="Times New Roman" w:hAnsi="Tahoma" w:cs="Tahoma"/>
          <w:szCs w:val="20"/>
          <w:lang w:bidi="ru-RU"/>
        </w:rPr>
        <w:t>Федеральный закон от 27.07.2006 №152-ФЗ (ред. от 24.04.2020) "О персональных данных"</w:t>
      </w:r>
    </w:p>
    <w:p w14:paraId="5D6C003B" w14:textId="77777777" w:rsidR="00706284" w:rsidRPr="00605EAB" w:rsidRDefault="00706284" w:rsidP="00706284">
      <w:pPr>
        <w:widowControl w:val="0"/>
        <w:spacing w:after="0"/>
        <w:ind w:firstLine="357"/>
        <w:jc w:val="both"/>
        <w:rPr>
          <w:rFonts w:ascii="Tahoma" w:eastAsia="Times New Roman" w:hAnsi="Tahoma" w:cs="Tahoma"/>
          <w:szCs w:val="20"/>
          <w:lang w:bidi="ru-RU"/>
        </w:rPr>
      </w:pPr>
      <w:r w:rsidRPr="00605EAB">
        <w:rPr>
          <w:rFonts w:ascii="Tahoma" w:eastAsia="Times New Roman" w:hAnsi="Tahoma" w:cs="Tahoma"/>
          <w:szCs w:val="20"/>
          <w:lang w:bidi="ru-RU"/>
        </w:rPr>
        <w:t>Федеральный закон от 26.07.2017 №187-ФЗ "О безопасности критической информационной инфраструктуры Российской Федерации"</w:t>
      </w:r>
    </w:p>
    <w:p w14:paraId="1351C20F" w14:textId="77777777" w:rsidR="00706284" w:rsidRPr="00605EAB" w:rsidRDefault="00706284" w:rsidP="00706284">
      <w:pPr>
        <w:widowControl w:val="0"/>
        <w:spacing w:after="0"/>
        <w:ind w:firstLine="357"/>
        <w:jc w:val="both"/>
        <w:rPr>
          <w:rFonts w:ascii="Tahoma" w:eastAsia="Times New Roman" w:hAnsi="Tahoma" w:cs="Tahoma"/>
          <w:szCs w:val="20"/>
          <w:lang w:bidi="ru-RU"/>
        </w:rPr>
      </w:pPr>
      <w:r w:rsidRPr="00605EAB">
        <w:rPr>
          <w:rFonts w:ascii="Tahoma" w:eastAsia="Times New Roman" w:hAnsi="Tahoma" w:cs="Tahoma"/>
          <w:szCs w:val="20"/>
          <w:lang w:bidi="ru-RU"/>
        </w:rPr>
        <w:t>Федеральный закон от 27.07.2006 №149-ФЗ (ред. от 03.04.2020) "Об информации, информационных технологиях и о защите информации"</w:t>
      </w:r>
    </w:p>
    <w:p w14:paraId="428E7F22" w14:textId="77777777" w:rsidR="00706284" w:rsidRPr="00605EAB" w:rsidRDefault="00706284" w:rsidP="00706284">
      <w:pPr>
        <w:widowControl w:val="0"/>
        <w:spacing w:after="0"/>
        <w:ind w:firstLine="357"/>
        <w:jc w:val="both"/>
        <w:rPr>
          <w:rFonts w:ascii="Tahoma" w:eastAsia="Times New Roman" w:hAnsi="Tahoma" w:cs="Tahoma"/>
          <w:szCs w:val="20"/>
          <w:lang w:bidi="ru-RU"/>
        </w:rPr>
      </w:pPr>
      <w:r w:rsidRPr="00605EAB">
        <w:rPr>
          <w:rFonts w:ascii="Tahoma" w:eastAsia="Times New Roman" w:hAnsi="Tahoma" w:cs="Tahoma"/>
          <w:szCs w:val="20"/>
          <w:lang w:bidi="ru-RU"/>
        </w:rPr>
        <w:t>Акты Федеральной службы безопасности Российской Федерации, разработанные в соответствии с подпунктом "ш" статьи 13 Федерального закона от 03.04.1995 №40-ФЗ (ред. от 31.07.2020) "О федеральной службе безопасности".</w:t>
      </w:r>
    </w:p>
    <w:p w14:paraId="6FB01257" w14:textId="77777777" w:rsidR="00706284" w:rsidRPr="00605EAB" w:rsidRDefault="00706284" w:rsidP="006E07F1">
      <w:pPr>
        <w:keepNext/>
        <w:keepLines/>
        <w:widowControl w:val="0"/>
        <w:numPr>
          <w:ilvl w:val="0"/>
          <w:numId w:val="17"/>
        </w:numPr>
        <w:tabs>
          <w:tab w:val="left" w:pos="905"/>
        </w:tabs>
        <w:spacing w:before="240" w:after="120"/>
        <w:ind w:left="720"/>
        <w:jc w:val="both"/>
        <w:outlineLvl w:val="1"/>
        <w:rPr>
          <w:rFonts w:ascii="Tahoma" w:hAnsi="Tahoma" w:cs="Tahoma"/>
          <w:b/>
          <w:szCs w:val="20"/>
        </w:rPr>
      </w:pPr>
      <w:r w:rsidRPr="00605EAB">
        <w:rPr>
          <w:rFonts w:ascii="Tahoma" w:hAnsi="Tahoma" w:cs="Tahoma"/>
          <w:b/>
          <w:szCs w:val="20"/>
        </w:rPr>
        <w:t>Технические требования</w:t>
      </w:r>
      <w:r>
        <w:rPr>
          <w:rFonts w:ascii="Tahoma" w:hAnsi="Tahoma" w:cs="Tahoma"/>
          <w:b/>
          <w:szCs w:val="20"/>
        </w:rPr>
        <w:t xml:space="preserve"> к Услугам</w:t>
      </w:r>
    </w:p>
    <w:p w14:paraId="50BC8F63"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В случае возможности предоставления услуги</w:t>
      </w:r>
      <w:r w:rsidRPr="0065745E">
        <w:rPr>
          <w:rFonts w:ascii="Tahoma" w:hAnsi="Tahoma" w:cs="Tahoma"/>
          <w:szCs w:val="20"/>
        </w:rPr>
        <w:t xml:space="preserve"> SCEF,</w:t>
      </w:r>
      <w:r w:rsidRPr="0065745E">
        <w:rPr>
          <w:rFonts w:ascii="Tahoma" w:eastAsia="Times New Roman" w:hAnsi="Tahoma" w:cs="Tahoma"/>
          <w:szCs w:val="20"/>
          <w:lang w:bidi="ru-RU"/>
        </w:rPr>
        <w:t xml:space="preserve"> Оператор должен предоставить Заказчику </w:t>
      </w:r>
      <w:r w:rsidRPr="0065745E">
        <w:rPr>
          <w:rFonts w:ascii="Tahoma" w:eastAsia="Times New Roman" w:hAnsi="Tahoma" w:cs="Tahoma"/>
          <w:szCs w:val="20"/>
          <w:lang w:val="en-US" w:bidi="ru-RU"/>
        </w:rPr>
        <w:t>API</w:t>
      </w:r>
      <w:r w:rsidRPr="0065745E">
        <w:rPr>
          <w:rFonts w:ascii="Tahoma" w:eastAsia="Times New Roman" w:hAnsi="Tahoma" w:cs="Tahoma"/>
          <w:szCs w:val="20"/>
          <w:lang w:bidi="ru-RU"/>
        </w:rPr>
        <w:t xml:space="preserve"> интерфейс Т8 (согласно </w:t>
      </w:r>
      <w:r w:rsidRPr="0065745E">
        <w:rPr>
          <w:rFonts w:ascii="Tahoma" w:hAnsi="Tahoma" w:cs="Tahoma"/>
          <w:szCs w:val="20"/>
        </w:rPr>
        <w:t>3GPP 23.682)</w:t>
      </w:r>
      <w:r w:rsidRPr="0065745E">
        <w:rPr>
          <w:rFonts w:ascii="Tahoma" w:eastAsia="Times New Roman" w:hAnsi="Tahoma" w:cs="Tahoma"/>
          <w:szCs w:val="20"/>
          <w:lang w:bidi="ru-RU"/>
        </w:rPr>
        <w:t xml:space="preserve"> к сервису </w:t>
      </w:r>
      <w:r w:rsidRPr="0065745E">
        <w:rPr>
          <w:rFonts w:ascii="Tahoma" w:hAnsi="Tahoma" w:cs="Tahoma"/>
          <w:szCs w:val="20"/>
        </w:rPr>
        <w:t xml:space="preserve">SCEF (service capability exposure function) с описанием функций и их параметров. Полнота реализации Оператором </w:t>
      </w:r>
      <w:r w:rsidRPr="0065745E">
        <w:rPr>
          <w:rFonts w:ascii="Tahoma" w:eastAsia="Times New Roman" w:hAnsi="Tahoma" w:cs="Tahoma"/>
          <w:szCs w:val="20"/>
          <w:lang w:val="en-US" w:bidi="ru-RU"/>
        </w:rPr>
        <w:t>API</w:t>
      </w:r>
      <w:r w:rsidRPr="0065745E">
        <w:rPr>
          <w:rFonts w:ascii="Tahoma" w:eastAsia="Times New Roman" w:hAnsi="Tahoma" w:cs="Tahoma"/>
          <w:szCs w:val="20"/>
          <w:lang w:bidi="ru-RU"/>
        </w:rPr>
        <w:t xml:space="preserve"> </w:t>
      </w:r>
      <w:r w:rsidRPr="0065745E">
        <w:rPr>
          <w:rFonts w:ascii="Tahoma" w:hAnsi="Tahoma" w:cs="Tahoma"/>
          <w:szCs w:val="20"/>
        </w:rPr>
        <w:t xml:space="preserve">интерфейса должна быть достаточна для организации Заказчиком полноценного обмена данными ИСУ с SIM-картами в М2М сети. </w:t>
      </w:r>
    </w:p>
    <w:p w14:paraId="6CD5A580"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Для SIM-карт 4G LTE/GPRS 2G каждый ПУ ЭЭ (УСПД) в М2М сети должен иметь свой уникальный статический IP адрес. Для этого в каждой М2М подсети (филиале Заказчика) оператор для каждой М2М подсети выделяет отдельную точку доступа – APN и назначает уникальный Логин/Пароль для данной APN. Логин/Пароль определяет Заказчик. От каждой </w:t>
      </w:r>
      <w:r w:rsidRPr="0065745E">
        <w:rPr>
          <w:rFonts w:ascii="Tahoma" w:eastAsia="Times New Roman" w:hAnsi="Tahoma" w:cs="Tahoma"/>
          <w:szCs w:val="20"/>
          <w:lang w:val="en-US" w:bidi="ru-RU"/>
        </w:rPr>
        <w:t>APN</w:t>
      </w:r>
      <w:r w:rsidRPr="0065745E">
        <w:rPr>
          <w:rFonts w:ascii="Tahoma" w:eastAsia="Times New Roman" w:hAnsi="Tahoma" w:cs="Tahoma"/>
          <w:szCs w:val="20"/>
          <w:lang w:bidi="ru-RU"/>
        </w:rPr>
        <w:t xml:space="preserve"> до сервера опроса ИСУ создается отдельная </w:t>
      </w:r>
      <w:r w:rsidRPr="0065745E">
        <w:rPr>
          <w:rFonts w:ascii="Tahoma" w:eastAsia="Times New Roman" w:hAnsi="Tahoma" w:cs="Tahoma"/>
          <w:szCs w:val="20"/>
          <w:lang w:val="en-US" w:bidi="ru-RU"/>
        </w:rPr>
        <w:t>VLAN</w:t>
      </w:r>
      <w:r w:rsidRPr="0065745E">
        <w:rPr>
          <w:rFonts w:ascii="Tahoma" w:eastAsia="Times New Roman" w:hAnsi="Tahoma" w:cs="Tahoma"/>
          <w:szCs w:val="20"/>
          <w:lang w:bidi="ru-RU"/>
        </w:rPr>
        <w:t>.</w:t>
      </w:r>
    </w:p>
    <w:p w14:paraId="5B3B05DA" w14:textId="77777777" w:rsidR="00706284" w:rsidRPr="0065745E" w:rsidRDefault="00706284" w:rsidP="006E07F1">
      <w:pPr>
        <w:pStyle w:val="afffa"/>
        <w:widowControl w:val="0"/>
        <w:numPr>
          <w:ilvl w:val="1"/>
          <w:numId w:val="17"/>
        </w:numPr>
        <w:spacing w:after="0"/>
        <w:jc w:val="both"/>
        <w:rPr>
          <w:rFonts w:ascii="Tahoma" w:eastAsia="Times New Roman" w:hAnsi="Tahoma" w:cs="Tahoma"/>
          <w:szCs w:val="20"/>
          <w:lang w:bidi="ru-RU"/>
        </w:rPr>
      </w:pPr>
      <w:r w:rsidRPr="0065745E">
        <w:rPr>
          <w:rFonts w:ascii="Tahoma" w:eastAsia="Times New Roman" w:hAnsi="Tahoma" w:cs="Tahoma"/>
          <w:szCs w:val="20"/>
          <w:lang w:bidi="ru-RU"/>
        </w:rPr>
        <w:t xml:space="preserve">Оператор должен заблокировать возможность использования переданных Заказчику SIM-карт с другими APN кроме назначенного. Запрос </w:t>
      </w:r>
      <w:r w:rsidRPr="0065745E">
        <w:rPr>
          <w:rFonts w:ascii="Tahoma" w:eastAsia="Times New Roman" w:hAnsi="Tahoma" w:cs="Tahoma"/>
          <w:szCs w:val="20"/>
          <w:lang w:val="en-US" w:bidi="ru-RU"/>
        </w:rPr>
        <w:t>PIN</w:t>
      </w:r>
      <w:r w:rsidRPr="0065745E">
        <w:rPr>
          <w:rFonts w:ascii="Tahoma" w:eastAsia="Times New Roman" w:hAnsi="Tahoma" w:cs="Tahoma"/>
          <w:szCs w:val="20"/>
          <w:lang w:bidi="ru-RU"/>
        </w:rPr>
        <w:t xml:space="preserve"> кода на SIM-картах должен быть отключен.</w:t>
      </w:r>
    </w:p>
    <w:p w14:paraId="025C5AD5" w14:textId="77777777" w:rsidR="00706284" w:rsidRPr="00605EAB" w:rsidRDefault="00706284" w:rsidP="00C26DBA">
      <w:pPr>
        <w:spacing w:after="120" w:line="240" w:lineRule="auto"/>
        <w:ind w:left="425"/>
        <w:jc w:val="both"/>
        <w:rPr>
          <w:rFonts w:ascii="Tahoma" w:eastAsia="Times New Roman" w:hAnsi="Tahoma" w:cs="Tahoma"/>
          <w:szCs w:val="20"/>
        </w:rPr>
      </w:pPr>
      <w:r w:rsidRPr="00605EAB">
        <w:rPr>
          <w:rFonts w:ascii="Tahoma" w:eastAsia="Times New Roman" w:hAnsi="Tahoma" w:cs="Tahoma"/>
          <w:szCs w:val="20"/>
        </w:rPr>
        <w:t>В обычном режиме сервер опроса ИСУ является инициатором сеансов связи с ПУ ЭЭ (УСПД). Но в особых случаях инициатором связи с ИСУ может выступать любой ПУ ЭЭ (УСПД). М2М сеть должна поддерживать оба режима работы.</w:t>
      </w:r>
    </w:p>
    <w:p w14:paraId="2C1560AB" w14:textId="77777777" w:rsidR="00706284" w:rsidRPr="0065745E" w:rsidRDefault="00706284" w:rsidP="006E07F1">
      <w:pPr>
        <w:pStyle w:val="afffa"/>
        <w:numPr>
          <w:ilvl w:val="1"/>
          <w:numId w:val="17"/>
        </w:numPr>
        <w:spacing w:after="120" w:line="240" w:lineRule="auto"/>
        <w:jc w:val="both"/>
        <w:rPr>
          <w:rFonts w:ascii="Tahoma" w:eastAsia="Times New Roman" w:hAnsi="Tahoma" w:cs="Tahoma"/>
          <w:szCs w:val="20"/>
        </w:rPr>
      </w:pPr>
      <w:r w:rsidRPr="0065745E">
        <w:rPr>
          <w:rFonts w:ascii="Tahoma" w:eastAsia="Times New Roman" w:hAnsi="Tahoma" w:cs="Tahoma"/>
          <w:szCs w:val="20"/>
        </w:rPr>
        <w:t>Сеансы обмена данными сервера опроса ИСУ с приборами могут происходить по расписанию (массовый опрос), а могут быть инициированы по команде в любое время. М2М сеть должна сохранять постоянную готовность.</w:t>
      </w:r>
    </w:p>
    <w:p w14:paraId="4B2A37F2" w14:textId="77777777" w:rsidR="00706284" w:rsidRPr="0065745E" w:rsidRDefault="00706284" w:rsidP="006E07F1">
      <w:pPr>
        <w:pStyle w:val="afffa"/>
        <w:numPr>
          <w:ilvl w:val="1"/>
          <w:numId w:val="17"/>
        </w:numPr>
        <w:spacing w:after="120" w:line="240" w:lineRule="auto"/>
        <w:jc w:val="both"/>
        <w:rPr>
          <w:rFonts w:ascii="Tahoma" w:eastAsia="Times New Roman" w:hAnsi="Tahoma" w:cs="Tahoma"/>
          <w:szCs w:val="20"/>
        </w:rPr>
      </w:pPr>
      <w:r w:rsidRPr="0065745E">
        <w:rPr>
          <w:rFonts w:ascii="Tahoma" w:eastAsia="Times New Roman" w:hAnsi="Tahoma" w:cs="Tahoma"/>
          <w:szCs w:val="20"/>
          <w:lang w:bidi="ru-RU"/>
        </w:rPr>
        <w:t>Оператор</w:t>
      </w:r>
      <w:r w:rsidRPr="0065745E">
        <w:rPr>
          <w:rFonts w:ascii="Tahoma" w:eastAsia="Times New Roman" w:hAnsi="Tahoma" w:cs="Tahoma"/>
          <w:szCs w:val="20"/>
        </w:rPr>
        <w:t xml:space="preserve"> должен предоставить </w:t>
      </w:r>
      <w:r w:rsidRPr="0065745E">
        <w:rPr>
          <w:rFonts w:ascii="Tahoma" w:eastAsia="Times New Roman" w:hAnsi="Tahoma" w:cs="Tahoma"/>
          <w:szCs w:val="20"/>
          <w:lang w:bidi="ru-RU"/>
        </w:rPr>
        <w:t>Заказчику</w:t>
      </w:r>
      <w:r w:rsidRPr="0065745E">
        <w:rPr>
          <w:rFonts w:ascii="Tahoma" w:eastAsia="Times New Roman" w:hAnsi="Tahoma" w:cs="Tahoma"/>
          <w:szCs w:val="20"/>
        </w:rPr>
        <w:t xml:space="preserve"> доступ в систему мониторинга SIM-карт через личный кабинет и по </w:t>
      </w:r>
      <w:r w:rsidRPr="0065745E">
        <w:rPr>
          <w:rFonts w:ascii="Tahoma" w:eastAsia="Times New Roman" w:hAnsi="Tahoma" w:cs="Tahoma"/>
          <w:szCs w:val="20"/>
          <w:lang w:val="en-US"/>
        </w:rPr>
        <w:t>API</w:t>
      </w:r>
      <w:r w:rsidRPr="0065745E">
        <w:rPr>
          <w:rFonts w:ascii="Tahoma" w:eastAsia="Times New Roman" w:hAnsi="Tahoma" w:cs="Tahoma"/>
          <w:szCs w:val="20"/>
        </w:rPr>
        <w:t xml:space="preserve">, которая должна иметь функции: </w:t>
      </w:r>
    </w:p>
    <w:p w14:paraId="2DB115C2" w14:textId="77777777" w:rsidR="00706284" w:rsidRPr="0065745E" w:rsidRDefault="00706284" w:rsidP="006E07F1">
      <w:pPr>
        <w:pStyle w:val="afffa"/>
        <w:numPr>
          <w:ilvl w:val="1"/>
          <w:numId w:val="17"/>
        </w:numPr>
        <w:spacing w:after="120" w:line="240" w:lineRule="auto"/>
        <w:jc w:val="both"/>
        <w:rPr>
          <w:rFonts w:ascii="Tahoma" w:eastAsia="Times New Roman" w:hAnsi="Tahoma" w:cs="Tahoma"/>
          <w:szCs w:val="20"/>
        </w:rPr>
      </w:pPr>
      <w:r w:rsidRPr="0065745E">
        <w:rPr>
          <w:rFonts w:ascii="Tahoma" w:eastAsia="Times New Roman" w:hAnsi="Tahoma" w:cs="Tahoma"/>
          <w:szCs w:val="20"/>
        </w:rPr>
        <w:t>Требования к личному кабинету (далее ЛК):</w:t>
      </w:r>
    </w:p>
    <w:p w14:paraId="7D9C7AF4"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 xml:space="preserve">контроль работоспособности (регистрации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-карты в мобильной сети и сети пакетной передачи данных, в сеансе, перечень подключенных услуг, статус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-карты (активна/готова к активации/ деактивирована), объем переданного трафика),  </w:t>
      </w:r>
    </w:p>
    <w:p w14:paraId="7725EDC8" w14:textId="60CE1780"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контроль объема трафика (</w:t>
      </w:r>
      <w:r w:rsidRPr="00BE2BC6">
        <w:rPr>
          <w:rFonts w:ascii="Tahoma" w:eastAsia="Times New Roman" w:hAnsi="Tahoma" w:cs="Tahoma"/>
          <w:iCs/>
          <w:szCs w:val="20"/>
        </w:rPr>
        <w:t>алармы по достижению лимитов по каждой SIM-карте и котлового трафика в целом по ЛС</w:t>
      </w:r>
      <w:r w:rsidRPr="00BE2BC6">
        <w:rPr>
          <w:rFonts w:ascii="Tahoma" w:eastAsia="Times New Roman" w:hAnsi="Tahoma" w:cs="Tahoma"/>
          <w:szCs w:val="20"/>
        </w:rPr>
        <w:t>),</w:t>
      </w:r>
    </w:p>
    <w:p w14:paraId="051FF756"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загрузки из внешних файлов в формате электронных таблиц дополнительных свойств SIM-карт, определяемых Заказчиком, в настраиваемые поля (смена статуса, изменение услуг),</w:t>
      </w:r>
    </w:p>
    <w:p w14:paraId="36606473"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изменение статуса SIM-карты без ограничения по дате. Изменение   статусов и услуг по одной SIM-карты либо списком.  Статусы: активация, деактивации, временная блокировка, исключение из договора,</w:t>
      </w:r>
    </w:p>
    <w:p w14:paraId="2AFA7130" w14:textId="26C0280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привязка ICCID c </w:t>
      </w:r>
      <w:r w:rsidRPr="00BE2BC6">
        <w:rPr>
          <w:rFonts w:ascii="Tahoma" w:eastAsia="Times New Roman" w:hAnsi="Tahoma" w:cs="Tahoma"/>
          <w:szCs w:val="20"/>
          <w:lang w:val="en-US"/>
        </w:rPr>
        <w:t>MSISDN</w:t>
      </w:r>
      <w:r w:rsidRPr="00BE2BC6">
        <w:rPr>
          <w:rFonts w:ascii="Tahoma" w:eastAsia="Times New Roman" w:hAnsi="Tahoma" w:cs="Tahoma"/>
          <w:szCs w:val="20"/>
        </w:rPr>
        <w:t xml:space="preserve"> (номер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-карты – абонентский номер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-карты) </w:t>
      </w:r>
    </w:p>
    <w:p w14:paraId="64D4F702"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отображение IP адреса SIM-карт (Динамика /статика) </w:t>
      </w:r>
    </w:p>
    <w:p w14:paraId="5914E6E2"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выгрузка всех параметров SIM-карт единым списком в файл (все SIM-карты, либо по выбранному диапазону) с возможностью выбора периода </w:t>
      </w:r>
    </w:p>
    <w:p w14:paraId="11EA602B"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отображение признака регистрации SIM-карты на ЕСИА (подтверждено/не подтверждено/ не было проверки),</w:t>
      </w:r>
    </w:p>
    <w:p w14:paraId="677812F5"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Выгрузка отчетов: начисления текущего периода, детализация выставленного счета, начисление периода со всеми параметрами SIM-карт. (параметры отчета: MSISDN, ICCID, IMSI, Статус, Статус ЕСИА, Блокировка, Тип, Группа, Передача данных (Мб), SMS (шт.), Голосовая связь (мин), CSD (мин), Дата Активации, Услуга, Тарифный план, В сеансе, IP-адрес, APN, IMEI, Дата /время последней активности),</w:t>
      </w:r>
    </w:p>
    <w:p w14:paraId="047C29D5"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отображение финансовой информации за каждый период (счет с детализацией по трафику и в денежном начислении),</w:t>
      </w:r>
    </w:p>
    <w:p w14:paraId="2A5D8847" w14:textId="77777777" w:rsidR="00706284" w:rsidRPr="00BE2BC6" w:rsidRDefault="00706284" w:rsidP="00706284">
      <w:pPr>
        <w:spacing w:after="0" w:line="240" w:lineRule="auto"/>
        <w:ind w:left="782"/>
        <w:jc w:val="both"/>
        <w:rPr>
          <w:rFonts w:ascii="Tahoma" w:eastAsia="Times New Roman" w:hAnsi="Tahoma" w:cs="Tahoma"/>
          <w:szCs w:val="20"/>
        </w:rPr>
      </w:pPr>
    </w:p>
    <w:p w14:paraId="6141D299" w14:textId="77777777" w:rsidR="00706284" w:rsidRPr="00BE2BC6" w:rsidRDefault="00706284" w:rsidP="00B25F5C">
      <w:pPr>
        <w:pStyle w:val="afffa"/>
        <w:spacing w:after="0" w:line="240" w:lineRule="auto"/>
        <w:ind w:left="1440"/>
        <w:jc w:val="both"/>
        <w:rPr>
          <w:rFonts w:ascii="Tahoma" w:eastAsia="Times New Roman" w:hAnsi="Tahoma" w:cs="Tahoma"/>
          <w:szCs w:val="20"/>
        </w:rPr>
      </w:pPr>
      <w:r w:rsidRPr="00BE2BC6">
        <w:rPr>
          <w:rFonts w:ascii="Tahoma" w:eastAsia="Times New Roman" w:hAnsi="Tahoma" w:cs="Tahoma"/>
          <w:szCs w:val="20"/>
        </w:rPr>
        <w:lastRenderedPageBreak/>
        <w:t>Дополнительные параметры, которые могут присутствовать в ЛК:</w:t>
      </w:r>
    </w:p>
    <w:p w14:paraId="35392A60" w14:textId="77777777" w:rsidR="00706284" w:rsidRPr="00BE2BC6" w:rsidRDefault="00706284" w:rsidP="00706284">
      <w:pPr>
        <w:spacing w:after="0" w:line="240" w:lineRule="auto"/>
        <w:ind w:left="782"/>
        <w:jc w:val="both"/>
        <w:rPr>
          <w:rFonts w:ascii="Tahoma" w:eastAsia="Times New Roman" w:hAnsi="Tahoma" w:cs="Tahoma"/>
          <w:szCs w:val="20"/>
        </w:rPr>
      </w:pPr>
    </w:p>
    <w:p w14:paraId="6D1B62D7"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 xml:space="preserve">привязка SIM-карт по IMEI к устройству (отображение </w:t>
      </w:r>
      <w:r w:rsidRPr="00BE2BC6">
        <w:rPr>
          <w:rFonts w:ascii="Tahoma" w:eastAsia="Times New Roman" w:hAnsi="Tahoma" w:cs="Tahoma"/>
          <w:szCs w:val="20"/>
          <w:lang w:val="en-US"/>
        </w:rPr>
        <w:t>IMEI</w:t>
      </w:r>
      <w:r w:rsidRPr="00BE2BC6">
        <w:rPr>
          <w:rFonts w:ascii="Tahoma" w:eastAsia="Times New Roman" w:hAnsi="Tahoma" w:cs="Tahoma"/>
          <w:szCs w:val="20"/>
        </w:rPr>
        <w:t xml:space="preserve"> устройства в которое установлена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-карта), </w:t>
      </w:r>
    </w:p>
    <w:p w14:paraId="4EABB443"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статус SIM-карты, детализация трафика в реальном времени,</w:t>
      </w:r>
    </w:p>
    <w:p w14:paraId="2C2F4662"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аналитика счетов,</w:t>
      </w:r>
    </w:p>
    <w:p w14:paraId="2CABE17D"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визуализация детализации - трафика по конкретной SIM-карте c выбором периода</w:t>
      </w:r>
    </w:p>
    <w:p w14:paraId="58F6419D"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визуализация   событий/действий по SIM-карте с указанием пользователя / инициатора события с фиксацией даты, времени,</w:t>
      </w:r>
    </w:p>
    <w:p w14:paraId="7A400FA1" w14:textId="77777777" w:rsidR="00706284" w:rsidRPr="00BE2BC6" w:rsidRDefault="00706284" w:rsidP="006E07F1">
      <w:pPr>
        <w:numPr>
          <w:ilvl w:val="1"/>
          <w:numId w:val="20"/>
        </w:numPr>
        <w:spacing w:after="0" w:line="240" w:lineRule="auto"/>
        <w:jc w:val="both"/>
        <w:rPr>
          <w:rFonts w:ascii="Tahoma" w:eastAsia="Times New Roman" w:hAnsi="Tahoma" w:cs="Tahoma"/>
          <w:szCs w:val="20"/>
        </w:rPr>
      </w:pPr>
      <w:r w:rsidRPr="00BE2BC6">
        <w:rPr>
          <w:rFonts w:ascii="Tahoma" w:eastAsia="Times New Roman" w:hAnsi="Tahoma" w:cs="Tahoma"/>
          <w:szCs w:val="20"/>
        </w:rPr>
        <w:t>Отображение информационного сообщения о достижении порогового значения лимита SIM-карты,</w:t>
      </w:r>
    </w:p>
    <w:p w14:paraId="06A48D67" w14:textId="77777777" w:rsidR="00706284" w:rsidRPr="00BE2BC6" w:rsidRDefault="00706284" w:rsidP="00706284">
      <w:pPr>
        <w:spacing w:after="0" w:line="240" w:lineRule="auto"/>
        <w:ind w:left="1434"/>
        <w:jc w:val="both"/>
        <w:rPr>
          <w:rFonts w:ascii="Tahoma" w:eastAsia="Times New Roman" w:hAnsi="Tahoma" w:cs="Tahoma"/>
          <w:szCs w:val="20"/>
        </w:rPr>
      </w:pPr>
    </w:p>
    <w:p w14:paraId="71D149E9" w14:textId="77777777" w:rsidR="00706284" w:rsidRPr="00BE2BC6" w:rsidRDefault="00706284" w:rsidP="00706284">
      <w:pPr>
        <w:spacing w:after="0" w:line="240" w:lineRule="auto"/>
        <w:ind w:left="1434"/>
        <w:jc w:val="both"/>
        <w:rPr>
          <w:rFonts w:ascii="Tahoma" w:eastAsia="Times New Roman" w:hAnsi="Tahoma" w:cs="Tahoma"/>
          <w:szCs w:val="20"/>
        </w:rPr>
      </w:pPr>
    </w:p>
    <w:p w14:paraId="050D50E8" w14:textId="77777777" w:rsidR="00706284" w:rsidRPr="00BE2BC6" w:rsidRDefault="00706284" w:rsidP="006E07F1">
      <w:pPr>
        <w:pStyle w:val="afffa"/>
        <w:numPr>
          <w:ilvl w:val="1"/>
          <w:numId w:val="17"/>
        </w:numPr>
        <w:spacing w:after="120" w:line="240" w:lineRule="auto"/>
        <w:jc w:val="both"/>
        <w:rPr>
          <w:rFonts w:ascii="Tahoma" w:eastAsia="Times New Roman" w:hAnsi="Tahoma" w:cs="Tahoma"/>
          <w:szCs w:val="20"/>
        </w:rPr>
      </w:pPr>
      <w:r w:rsidRPr="00BE2BC6">
        <w:rPr>
          <w:rFonts w:ascii="Tahoma" w:eastAsia="Times New Roman" w:hAnsi="Tahoma" w:cs="Tahoma"/>
          <w:szCs w:val="20"/>
        </w:rPr>
        <w:t xml:space="preserve">Требования к </w:t>
      </w:r>
      <w:r w:rsidRPr="00BE2BC6">
        <w:rPr>
          <w:rFonts w:ascii="Tahoma" w:eastAsia="Times New Roman" w:hAnsi="Tahoma" w:cs="Tahoma"/>
          <w:szCs w:val="20"/>
          <w:lang w:val="en-US"/>
        </w:rPr>
        <w:t>API</w:t>
      </w:r>
      <w:r w:rsidRPr="00BE2BC6">
        <w:rPr>
          <w:rFonts w:ascii="Tahoma" w:eastAsia="Times New Roman" w:hAnsi="Tahoma" w:cs="Tahoma"/>
          <w:szCs w:val="20"/>
        </w:rPr>
        <w:t>:</w:t>
      </w:r>
    </w:p>
    <w:p w14:paraId="6AE57F10" w14:textId="77777777" w:rsidR="00706284" w:rsidRPr="00BE2BC6" w:rsidRDefault="00706284" w:rsidP="00706284">
      <w:pPr>
        <w:spacing w:after="120" w:line="240" w:lineRule="auto"/>
        <w:ind w:left="426" w:firstLine="282"/>
        <w:jc w:val="both"/>
        <w:rPr>
          <w:rFonts w:ascii="Tahoma" w:eastAsia="Times New Roman" w:hAnsi="Tahoma" w:cs="Tahoma"/>
          <w:szCs w:val="20"/>
        </w:rPr>
      </w:pPr>
      <w:r w:rsidRPr="00BE2BC6">
        <w:rPr>
          <w:rFonts w:ascii="Tahoma" w:eastAsia="Times New Roman" w:hAnsi="Tahoma" w:cs="Tahoma"/>
          <w:szCs w:val="20"/>
        </w:rPr>
        <w:t xml:space="preserve">Параметры </w:t>
      </w:r>
      <w:r w:rsidRPr="00BE2BC6">
        <w:rPr>
          <w:rFonts w:ascii="Tahoma" w:eastAsia="Times New Roman" w:hAnsi="Tahoma" w:cs="Tahoma"/>
          <w:szCs w:val="20"/>
          <w:lang w:val="en-US"/>
        </w:rPr>
        <w:t>API</w:t>
      </w:r>
      <w:r w:rsidRPr="00BE2BC6">
        <w:rPr>
          <w:rFonts w:ascii="Tahoma" w:eastAsia="Times New Roman" w:hAnsi="Tahoma" w:cs="Tahoma"/>
          <w:szCs w:val="20"/>
        </w:rPr>
        <w:t xml:space="preserve">: </w:t>
      </w:r>
      <w:r w:rsidRPr="00BE2BC6">
        <w:rPr>
          <w:rFonts w:ascii="Tahoma" w:eastAsia="Times New Roman" w:hAnsi="Tahoma" w:cs="Tahoma"/>
          <w:szCs w:val="20"/>
          <w:lang w:val="en-US"/>
        </w:rPr>
        <w:t>ICCID</w:t>
      </w:r>
      <w:r w:rsidRPr="00BE2BC6">
        <w:rPr>
          <w:rFonts w:ascii="Tahoma" w:eastAsia="Times New Roman" w:hAnsi="Tahoma" w:cs="Tahoma"/>
          <w:szCs w:val="20"/>
        </w:rPr>
        <w:t xml:space="preserve">, абонентский номер, тарифный план, статус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-карты, дата последней активности, </w:t>
      </w:r>
      <w:r w:rsidRPr="00BE2BC6">
        <w:rPr>
          <w:rFonts w:ascii="Tahoma" w:eastAsia="Times New Roman" w:hAnsi="Tahoma" w:cs="Tahoma"/>
          <w:szCs w:val="20"/>
          <w:lang w:val="en-US"/>
        </w:rPr>
        <w:t>IMEI</w:t>
      </w:r>
      <w:r w:rsidRPr="00BE2BC6">
        <w:rPr>
          <w:rFonts w:ascii="Tahoma" w:eastAsia="Times New Roman" w:hAnsi="Tahoma" w:cs="Tahoma"/>
          <w:szCs w:val="20"/>
        </w:rPr>
        <w:t xml:space="preserve">, дата прикрепления к договору, запрос баланса (объем данных с начала периода, единица измерения, признак превышения лимита </w:t>
      </w:r>
      <w:r w:rsidRPr="00BE2BC6">
        <w:rPr>
          <w:rFonts w:ascii="Tahoma" w:eastAsia="Times New Roman" w:hAnsi="Tahoma" w:cs="Tahoma"/>
          <w:szCs w:val="20"/>
          <w:lang w:val="en-US"/>
        </w:rPr>
        <w:t>SIM</w:t>
      </w:r>
      <w:r w:rsidRPr="00BE2BC6">
        <w:rPr>
          <w:rFonts w:ascii="Tahoma" w:eastAsia="Times New Roman" w:hAnsi="Tahoma" w:cs="Tahoma"/>
          <w:szCs w:val="20"/>
        </w:rPr>
        <w:t xml:space="preserve">-карты). Возможность изменить статус SIM-карты (активация, деактивация, блокировка), признак регистрации ЕСИА, </w:t>
      </w:r>
      <w:r w:rsidRPr="00BE2BC6">
        <w:rPr>
          <w:rFonts w:ascii="Tahoma" w:eastAsia="Times New Roman" w:hAnsi="Tahoma" w:cs="Tahoma"/>
          <w:szCs w:val="20"/>
          <w:lang w:val="en-US"/>
        </w:rPr>
        <w:t>IP</w:t>
      </w:r>
      <w:r w:rsidRPr="00BE2BC6">
        <w:rPr>
          <w:rFonts w:ascii="Tahoma" w:eastAsia="Times New Roman" w:hAnsi="Tahoma" w:cs="Tahoma"/>
          <w:szCs w:val="20"/>
        </w:rPr>
        <w:t xml:space="preserve"> адрес </w:t>
      </w:r>
      <w:r w:rsidRPr="00BE2BC6">
        <w:rPr>
          <w:rFonts w:ascii="Tahoma" w:eastAsia="Times New Roman" w:hAnsi="Tahoma" w:cs="Tahoma"/>
          <w:szCs w:val="20"/>
          <w:lang w:val="en-US"/>
        </w:rPr>
        <w:t>SIM</w:t>
      </w:r>
      <w:r w:rsidRPr="00BE2BC6">
        <w:rPr>
          <w:rFonts w:ascii="Tahoma" w:eastAsia="Times New Roman" w:hAnsi="Tahoma" w:cs="Tahoma"/>
          <w:szCs w:val="20"/>
        </w:rPr>
        <w:t>-карты.</w:t>
      </w:r>
    </w:p>
    <w:p w14:paraId="01487E28" w14:textId="667909F5" w:rsidR="00706284" w:rsidRPr="00BE2BC6" w:rsidRDefault="00706284" w:rsidP="00706284">
      <w:pPr>
        <w:spacing w:after="120" w:line="240" w:lineRule="auto"/>
        <w:ind w:left="426" w:firstLine="425"/>
        <w:jc w:val="both"/>
        <w:rPr>
          <w:rFonts w:ascii="Tahoma" w:eastAsia="Times New Roman" w:hAnsi="Tahoma" w:cs="Tahoma"/>
          <w:szCs w:val="20"/>
        </w:rPr>
      </w:pPr>
      <w:r w:rsidRPr="00BE2BC6">
        <w:rPr>
          <w:rFonts w:ascii="Tahoma" w:eastAsia="Times New Roman" w:hAnsi="Tahoma" w:cs="Tahoma"/>
          <w:szCs w:val="20"/>
        </w:rPr>
        <w:t xml:space="preserve">Допустимо предоставление перечисленного функционала Заказчику, начиная с подпункта </w:t>
      </w:r>
      <w:r w:rsidRPr="00BE2BC6">
        <w:rPr>
          <w:rFonts w:ascii="Tahoma" w:eastAsia="Times New Roman" w:hAnsi="Tahoma" w:cs="Tahoma"/>
          <w:szCs w:val="20"/>
          <w:lang w:val="en-US"/>
        </w:rPr>
        <w:t>b</w:t>
      </w:r>
      <w:r w:rsidRPr="00BE2BC6">
        <w:rPr>
          <w:rFonts w:ascii="Tahoma" w:eastAsia="Times New Roman" w:hAnsi="Tahoma" w:cs="Tahoma"/>
          <w:szCs w:val="20"/>
        </w:rPr>
        <w:t xml:space="preserve"> </w:t>
      </w:r>
      <w:r w:rsidRPr="00BE2BC6">
        <w:rPr>
          <w:rFonts w:ascii="Tahoma" w:eastAsia="Times New Roman" w:hAnsi="Tahoma" w:cs="Tahoma"/>
          <w:szCs w:val="20"/>
          <w:lang w:val="en-US"/>
        </w:rPr>
        <w:t>c</w:t>
      </w:r>
      <w:r w:rsidRPr="00BE2BC6">
        <w:rPr>
          <w:rFonts w:ascii="Tahoma" w:eastAsia="Times New Roman" w:hAnsi="Tahoma" w:cs="Tahoma"/>
          <w:szCs w:val="20"/>
        </w:rPr>
        <w:t xml:space="preserve"> 01.04.2024г., для пункта </w:t>
      </w:r>
      <w:r w:rsidRPr="00BE2BC6">
        <w:rPr>
          <w:rFonts w:ascii="Tahoma" w:eastAsia="Times New Roman" w:hAnsi="Tahoma" w:cs="Tahoma"/>
          <w:szCs w:val="20"/>
          <w:lang w:val="en-US"/>
        </w:rPr>
        <w:t>h</w:t>
      </w:r>
      <w:r w:rsidRPr="00BE2BC6">
        <w:rPr>
          <w:rFonts w:ascii="Tahoma" w:eastAsia="Times New Roman" w:hAnsi="Tahoma" w:cs="Tahoma"/>
          <w:szCs w:val="20"/>
        </w:rPr>
        <w:t xml:space="preserve"> – с 01.10.2024г. На время отсутствия требуемого функционала в ЛКК Оператора Заказчик получает данные посредством запроса Оператору связи в течении 3 рабочих дней. </w:t>
      </w:r>
    </w:p>
    <w:p w14:paraId="551C6307" w14:textId="77777777"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 xml:space="preserve">Для каждого филиала должен быть создан свой лицевой счет/счета. Все затраты (SIM-карты, размещение в ЦОД, каналы связи) должны выставляться на конечные филиалы (Удмуртский, Оренбургский, Свердловский, Кировский, Владимирский, Ивановский, </w:t>
      </w:r>
    </w:p>
    <w:p w14:paraId="3D0FDA9C" w14:textId="77777777"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 xml:space="preserve">Физическое исключение М2М номеров из баз контент </w:t>
      </w:r>
      <w:r w:rsidRPr="00BE2BC6">
        <w:rPr>
          <w:rFonts w:ascii="Tahoma" w:eastAsia="Times New Roman" w:hAnsi="Tahoma" w:cs="Tahoma"/>
          <w:szCs w:val="20"/>
          <w:lang w:bidi="ru-RU"/>
        </w:rPr>
        <w:t>Операторов</w:t>
      </w:r>
      <w:r w:rsidRPr="00BE2BC6">
        <w:rPr>
          <w:rFonts w:ascii="Tahoma" w:eastAsia="Times New Roman" w:hAnsi="Tahoma" w:cs="Tahoma"/>
          <w:szCs w:val="20"/>
        </w:rPr>
        <w:t xml:space="preserve"> и невозможность включения на них неспецифичных сервисов и услуг. </w:t>
      </w:r>
    </w:p>
    <w:p w14:paraId="24427A86" w14:textId="77777777" w:rsidR="00706284" w:rsidRPr="00BE2BC6" w:rsidRDefault="00706284" w:rsidP="006E07F1">
      <w:pPr>
        <w:numPr>
          <w:ilvl w:val="1"/>
          <w:numId w:val="17"/>
        </w:numPr>
        <w:spacing w:before="100" w:beforeAutospacing="1"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Для М2М SIM-карт должна быть создана закрытая группа СМС с целью исключения получения сторонних СМС и спам рассылок, которые могут негативно сказываться на работе оборудования.</w:t>
      </w:r>
    </w:p>
    <w:p w14:paraId="25633714" w14:textId="77777777" w:rsidR="00706284" w:rsidRPr="00BE2BC6" w:rsidRDefault="00706284" w:rsidP="006E07F1">
      <w:pPr>
        <w:numPr>
          <w:ilvl w:val="1"/>
          <w:numId w:val="17"/>
        </w:numPr>
        <w:spacing w:before="100" w:beforeAutospacing="1"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Для М2М SIM-карт услуга получения СМС должна быть доступна в сетях всех федеральных операторов мобильной связи.</w:t>
      </w:r>
    </w:p>
    <w:p w14:paraId="6A44D048" w14:textId="77777777" w:rsidR="00706284" w:rsidRPr="00BE2BC6" w:rsidRDefault="00706284" w:rsidP="006E07F1">
      <w:pPr>
        <w:numPr>
          <w:ilvl w:val="1"/>
          <w:numId w:val="17"/>
        </w:numPr>
        <w:spacing w:before="100" w:beforeAutospacing="1"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 xml:space="preserve">Не допускается блокирование/очистка/деактивация/отключение SIM-карт на договоре при отсутствии на ней трафика (бездействии со стороны </w:t>
      </w:r>
      <w:r w:rsidRPr="00BE2BC6">
        <w:rPr>
          <w:rFonts w:ascii="Tahoma" w:eastAsia="Times New Roman" w:hAnsi="Tahoma" w:cs="Tahoma"/>
          <w:szCs w:val="20"/>
          <w:lang w:val="en-US"/>
        </w:rPr>
        <w:t>SIM</w:t>
      </w:r>
      <w:r w:rsidRPr="00BE2BC6">
        <w:rPr>
          <w:rFonts w:ascii="Tahoma" w:eastAsia="Times New Roman" w:hAnsi="Tahoma" w:cs="Tahoma"/>
          <w:szCs w:val="20"/>
        </w:rPr>
        <w:t>-карты) со стороны Оператора в течение срока действия договора. Любые действия с SIM-картами должны производится Заказчиком в личном кабинете или по Заявке Заказчика в техническую поддержку Оператора.</w:t>
      </w:r>
    </w:p>
    <w:p w14:paraId="6CF74813" w14:textId="77777777" w:rsidR="00706284" w:rsidRPr="00BE2BC6" w:rsidRDefault="00706284" w:rsidP="006E07F1">
      <w:pPr>
        <w:numPr>
          <w:ilvl w:val="1"/>
          <w:numId w:val="17"/>
        </w:numPr>
        <w:spacing w:before="100" w:beforeAutospacing="1"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На SIM-картах должны быть заблокированы сервисы «Голос», «CSD» и исходящие СМС. Должны быть функции регулировки сервисов GPRS/4G LTE/</w:t>
      </w:r>
      <w:r w:rsidRPr="00BE2BC6">
        <w:rPr>
          <w:rFonts w:ascii="Tahoma" w:eastAsia="Times New Roman" w:hAnsi="Tahoma" w:cs="Tahoma"/>
          <w:szCs w:val="20"/>
          <w:lang w:val="en-US"/>
        </w:rPr>
        <w:t>NB</w:t>
      </w:r>
      <w:r w:rsidRPr="00BE2BC6">
        <w:rPr>
          <w:rFonts w:ascii="Tahoma" w:eastAsia="Times New Roman" w:hAnsi="Tahoma" w:cs="Tahoma"/>
          <w:szCs w:val="20"/>
        </w:rPr>
        <w:t>-</w:t>
      </w:r>
      <w:r w:rsidRPr="00BE2BC6">
        <w:rPr>
          <w:rFonts w:ascii="Tahoma" w:eastAsia="Times New Roman" w:hAnsi="Tahoma" w:cs="Tahoma"/>
          <w:szCs w:val="20"/>
          <w:lang w:val="en-US"/>
        </w:rPr>
        <w:t>IoT</w:t>
      </w:r>
      <w:r w:rsidRPr="00BE2BC6">
        <w:rPr>
          <w:rFonts w:ascii="Tahoma" w:eastAsia="Times New Roman" w:hAnsi="Tahoma" w:cs="Tahoma"/>
          <w:szCs w:val="20"/>
        </w:rPr>
        <w:t xml:space="preserve"> и «СМС» с целью использования только необходимых под те или иные задачи в автоматическом режиме согласно логике </w:t>
      </w:r>
      <w:r w:rsidRPr="00BE2BC6">
        <w:rPr>
          <w:rFonts w:ascii="Tahoma" w:eastAsia="Times New Roman" w:hAnsi="Tahoma" w:cs="Tahoma"/>
          <w:szCs w:val="20"/>
          <w:lang w:bidi="ru-RU"/>
        </w:rPr>
        <w:t>Заказчик</w:t>
      </w:r>
      <w:r w:rsidRPr="00BE2BC6">
        <w:rPr>
          <w:rFonts w:ascii="Tahoma" w:eastAsia="Times New Roman" w:hAnsi="Tahoma" w:cs="Tahoma"/>
          <w:szCs w:val="20"/>
        </w:rPr>
        <w:t>а.</w:t>
      </w:r>
    </w:p>
    <w:p w14:paraId="6594ECA6" w14:textId="77777777"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 xml:space="preserve">Минимальный порог округления объема трафика каждой сессии при записи в биллинг должен быть не более 10 Кбайт. </w:t>
      </w:r>
    </w:p>
    <w:p w14:paraId="1D477DF0" w14:textId="77777777"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 xml:space="preserve">Оператор должен организовать выделенный канал на сегменте фиксированной связи от своего оборудования до маршрутизатора Заказчика, расположенного по адресу г. Москва, Варшавское ш. 133, через который должен проходить весь трафик со всех APN Оператора. </w:t>
      </w:r>
    </w:p>
    <w:p w14:paraId="5AB72DA9" w14:textId="77777777" w:rsidR="00706284" w:rsidRPr="00BE2BC6" w:rsidRDefault="00706284" w:rsidP="00BE2BC6">
      <w:pPr>
        <w:spacing w:before="120" w:after="120" w:line="240" w:lineRule="auto"/>
        <w:ind w:left="567" w:firstLine="142"/>
        <w:jc w:val="both"/>
        <w:rPr>
          <w:rFonts w:ascii="Tahoma" w:eastAsia="Times New Roman" w:hAnsi="Tahoma" w:cs="Tahoma"/>
          <w:szCs w:val="20"/>
        </w:rPr>
      </w:pPr>
      <w:r w:rsidRPr="00BE2BC6">
        <w:rPr>
          <w:rFonts w:ascii="Tahoma" w:eastAsia="Times New Roman" w:hAnsi="Tahoma" w:cs="Tahoma"/>
          <w:szCs w:val="20"/>
        </w:rPr>
        <w:t>Пропускная способность канала между APN и портом оборудования Заказчика должна быть не менее 10 Мбит/сек, с возможностью последующего расширения. Пропускная способность последней мили должна быть не менее 100 Мбит/сек. Конечное подключение последней мили должно быть организовано двумя портами RJ-45 в агрегации(LACP).</w:t>
      </w:r>
    </w:p>
    <w:p w14:paraId="405FA58E" w14:textId="77777777" w:rsidR="00706284" w:rsidRPr="00BE2BC6" w:rsidRDefault="00706284" w:rsidP="00BE2BC6">
      <w:pPr>
        <w:spacing w:before="120" w:after="120" w:line="240" w:lineRule="auto"/>
        <w:ind w:left="567" w:firstLine="142"/>
        <w:jc w:val="both"/>
        <w:rPr>
          <w:rFonts w:ascii="Tahoma" w:eastAsia="Times New Roman" w:hAnsi="Tahoma" w:cs="Tahoma"/>
          <w:szCs w:val="20"/>
        </w:rPr>
      </w:pPr>
      <w:r w:rsidRPr="00BE2BC6">
        <w:rPr>
          <w:rFonts w:ascii="Tahoma" w:eastAsia="Times New Roman" w:hAnsi="Tahoma" w:cs="Tahoma"/>
          <w:szCs w:val="20"/>
        </w:rPr>
        <w:t>Схема организации каналов связи отображена в Приложении №1</w:t>
      </w:r>
    </w:p>
    <w:p w14:paraId="305F0769" w14:textId="5607FE75"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t>Заказчик в праве в течении срока действия договора изменить физическое размещение оборудования. В этом случае Заказчик обязан уведомить Оператора связи о необходимости организации новых каналов связи до новой локации. В случае изменения стоимости каналов связи должно быть заключено Дополнительное соглашение. Новые каналы связи должны быть организованы в течении 30 календарных дней с даты Заявки Заказчика в рамках подписанного Дополнительного соглашения. Общая стоимость оказываемых услуг по договору должна быть пересчитана.</w:t>
      </w:r>
    </w:p>
    <w:p w14:paraId="48AC2448" w14:textId="77777777"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rPr>
        <w:lastRenderedPageBreak/>
        <w:t xml:space="preserve">В рамках данного ТЗ необходимо организовать указанные в п. 6.12 каналы связи. В случае, если в процессе оказания услуг Оператору в связи со своим техническим стеком потребуется организовать дополнительные каналы связи они должны быть организованы Оператором и согласованы с Заказчиком. Все расходы, прямо или косвенно возникающие при организации каналов связи по инициативе Оператора оплачиваются Оператором, то есть должны быть организованы в рамках уже указанной стоимости в договоре за каналы связи без увеличения их стоимости.  </w:t>
      </w:r>
    </w:p>
    <w:p w14:paraId="0EF8AF88" w14:textId="77777777" w:rsidR="00706284" w:rsidRPr="00BE2BC6" w:rsidRDefault="00706284" w:rsidP="006E07F1">
      <w:pPr>
        <w:numPr>
          <w:ilvl w:val="1"/>
          <w:numId w:val="17"/>
        </w:numPr>
        <w:spacing w:before="120" w:after="120" w:line="240" w:lineRule="auto"/>
        <w:ind w:left="425" w:hanging="357"/>
        <w:jc w:val="both"/>
        <w:rPr>
          <w:rFonts w:ascii="Tahoma" w:eastAsia="Times New Roman" w:hAnsi="Tahoma" w:cs="Tahoma"/>
          <w:szCs w:val="20"/>
        </w:rPr>
      </w:pPr>
      <w:r w:rsidRPr="00BE2BC6">
        <w:rPr>
          <w:rFonts w:ascii="Tahoma" w:eastAsia="Times New Roman" w:hAnsi="Tahoma" w:cs="Tahoma"/>
          <w:szCs w:val="20"/>
          <w:lang w:bidi="ru-RU"/>
        </w:rPr>
        <w:t>Оператор</w:t>
      </w:r>
      <w:r w:rsidRPr="00BE2BC6">
        <w:rPr>
          <w:rFonts w:ascii="Tahoma" w:eastAsia="Times New Roman" w:hAnsi="Tahoma" w:cs="Tahoma"/>
          <w:szCs w:val="20"/>
        </w:rPr>
        <w:t xml:space="preserve"> должен реализовать схему организации связи согласно Приложению №1. Изменение схемы </w:t>
      </w:r>
      <w:r w:rsidRPr="00BE2BC6">
        <w:rPr>
          <w:rFonts w:ascii="Tahoma" w:eastAsia="Times New Roman" w:hAnsi="Tahoma" w:cs="Tahoma"/>
          <w:szCs w:val="20"/>
          <w:lang w:bidi="ru-RU"/>
        </w:rPr>
        <w:t>Оператор</w:t>
      </w:r>
      <w:r w:rsidRPr="00BE2BC6">
        <w:rPr>
          <w:rFonts w:ascii="Tahoma" w:eastAsia="Times New Roman" w:hAnsi="Tahoma" w:cs="Tahoma"/>
          <w:szCs w:val="20"/>
        </w:rPr>
        <w:t xml:space="preserve"> должен согласовать с </w:t>
      </w:r>
      <w:r w:rsidRPr="00BE2BC6">
        <w:rPr>
          <w:rFonts w:ascii="Tahoma" w:eastAsia="Times New Roman" w:hAnsi="Tahoma" w:cs="Tahoma"/>
          <w:szCs w:val="20"/>
          <w:lang w:bidi="ru-RU"/>
        </w:rPr>
        <w:t>Заказчик</w:t>
      </w:r>
      <w:r w:rsidRPr="00BE2BC6">
        <w:rPr>
          <w:rFonts w:ascii="Tahoma" w:hAnsi="Tahoma" w:cs="Tahoma"/>
          <w:szCs w:val="20"/>
        </w:rPr>
        <w:t>ом</w:t>
      </w:r>
      <w:r w:rsidRPr="00BE2BC6">
        <w:rPr>
          <w:rFonts w:ascii="Tahoma" w:eastAsia="Times New Roman" w:hAnsi="Tahoma" w:cs="Tahoma"/>
          <w:szCs w:val="20"/>
        </w:rPr>
        <w:t>.</w:t>
      </w:r>
    </w:p>
    <w:p w14:paraId="7572B1EB" w14:textId="77777777"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BE2BC6">
        <w:rPr>
          <w:rFonts w:ascii="Tahoma" w:eastAsia="Times New Roman" w:hAnsi="Tahoma" w:cs="Tahoma"/>
          <w:szCs w:val="20"/>
          <w:lang w:bidi="ru-RU"/>
        </w:rPr>
        <w:t>Оператор должен обеспечить зону устойчивого радиопокрытия на территории регионов</w:t>
      </w:r>
      <w:r w:rsidRPr="00605EAB">
        <w:rPr>
          <w:rFonts w:ascii="Tahoma" w:eastAsia="Times New Roman" w:hAnsi="Tahoma" w:cs="Tahoma"/>
          <w:szCs w:val="20"/>
          <w:lang w:bidi="ru-RU"/>
        </w:rPr>
        <w:t xml:space="preserve"> присутствия Заказчика.</w:t>
      </w:r>
    </w:p>
    <w:p w14:paraId="4C208971" w14:textId="77777777"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Технология доступа к сети должна предусматривать высокую надежность.</w:t>
      </w:r>
    </w:p>
    <w:p w14:paraId="1745A4AC" w14:textId="77777777"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Выполнение требований по соблюдению тайны связи в соответствии со ст. 63 Федерального Закона   РФ «О связи».</w:t>
      </w:r>
    </w:p>
    <w:p w14:paraId="65CB0E2F" w14:textId="77777777"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В случае необходимости проведения ремонтных, профилактических работ, следствием которых может явиться перерыв в предоставлении услуги связи, Оператор должен извещать об этом Заказчика не позднее, чем за 48 часов до начала проведения указанных работ.</w:t>
      </w:r>
    </w:p>
    <w:p w14:paraId="39EC07A7" w14:textId="77777777"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Блокировка (разблокировка) SIM-карты по требованию Заказчика в течение одного рабочего дня с момента обращения с сохранением номера за Заказчиком на период действия Договора.</w:t>
      </w:r>
    </w:p>
    <w:p w14:paraId="2EEE5EB2" w14:textId="6599FC44"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Предоставление Оператором по запросу Заказчика отчетности, указанной в п.6 (</w:t>
      </w:r>
      <w:r w:rsidRPr="00605EAB">
        <w:rPr>
          <w:rFonts w:ascii="Tahoma" w:eastAsia="Times New Roman" w:hAnsi="Tahoma" w:cs="Tahoma"/>
          <w:szCs w:val="20"/>
        </w:rPr>
        <w:t>Требования к ЛК)</w:t>
      </w:r>
      <w:r w:rsidRPr="00605EAB">
        <w:rPr>
          <w:rFonts w:ascii="Tahoma" w:eastAsia="Times New Roman" w:hAnsi="Tahoma" w:cs="Tahoma"/>
          <w:szCs w:val="20"/>
          <w:lang w:bidi="ru-RU"/>
        </w:rPr>
        <w:t xml:space="preserve"> по предоставлению услуг согласно заключенным договорам, за любой запрашиваемый период в разрезе виртуальных номеров, в разрезе предоставляемых услуг, в натуральном и/или денежном выражении в течении 3 рабочих дней.</w:t>
      </w:r>
    </w:p>
    <w:p w14:paraId="09B3A204" w14:textId="77777777"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 xml:space="preserve">Информирование ответственного лица Заказчика, по СМС и/или </w:t>
      </w:r>
      <w:r w:rsidRPr="00605EAB">
        <w:rPr>
          <w:rFonts w:ascii="Tahoma" w:eastAsia="Times New Roman" w:hAnsi="Tahoma" w:cs="Tahoma"/>
          <w:szCs w:val="20"/>
          <w:lang w:val="en-US" w:bidi="ru-RU"/>
        </w:rPr>
        <w:t>E</w:t>
      </w:r>
      <w:r w:rsidRPr="00605EAB">
        <w:rPr>
          <w:rFonts w:ascii="Tahoma" w:eastAsia="Times New Roman" w:hAnsi="Tahoma" w:cs="Tahoma"/>
          <w:szCs w:val="20"/>
          <w:lang w:bidi="ru-RU"/>
        </w:rPr>
        <w:t>-</w:t>
      </w:r>
      <w:r w:rsidRPr="00605EAB">
        <w:rPr>
          <w:rFonts w:ascii="Tahoma" w:eastAsia="Times New Roman" w:hAnsi="Tahoma" w:cs="Tahoma"/>
          <w:szCs w:val="20"/>
          <w:lang w:val="en-US" w:bidi="ru-RU"/>
        </w:rPr>
        <w:t>mail</w:t>
      </w:r>
      <w:r w:rsidRPr="00605EAB">
        <w:rPr>
          <w:rFonts w:ascii="Tahoma" w:eastAsia="Times New Roman" w:hAnsi="Tahoma" w:cs="Tahoma"/>
          <w:szCs w:val="20"/>
          <w:lang w:bidi="ru-RU"/>
        </w:rPr>
        <w:t>, о достижении 80% от установленного лимита котлового трафика ежемесячно.</w:t>
      </w:r>
    </w:p>
    <w:p w14:paraId="4B5B34A4" w14:textId="31EA99A2"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 xml:space="preserve">На период действия договора Заказчику должна быть обеспечена регулярная техническая поддержка. В вопросах, касающихся неработоспособности SIM-карт и предоставляемых услуг по Договору ответ </w:t>
      </w:r>
      <w:r w:rsidR="00B522D4">
        <w:rPr>
          <w:rFonts w:ascii="Tahoma" w:eastAsia="Times New Roman" w:hAnsi="Tahoma" w:cs="Tahoma"/>
          <w:szCs w:val="20"/>
          <w:lang w:bidi="ru-RU"/>
        </w:rPr>
        <w:t>Заказчику</w:t>
      </w:r>
      <w:r w:rsidR="00B522D4" w:rsidRPr="00605EAB">
        <w:rPr>
          <w:rFonts w:ascii="Tahoma" w:eastAsia="Times New Roman" w:hAnsi="Tahoma" w:cs="Tahoma"/>
          <w:szCs w:val="20"/>
          <w:lang w:bidi="ru-RU"/>
        </w:rPr>
        <w:t xml:space="preserve"> </w:t>
      </w:r>
      <w:r w:rsidRPr="00605EAB">
        <w:rPr>
          <w:rFonts w:ascii="Tahoma" w:eastAsia="Times New Roman" w:hAnsi="Tahoma" w:cs="Tahoma"/>
          <w:szCs w:val="20"/>
          <w:lang w:bidi="ru-RU"/>
        </w:rPr>
        <w:t xml:space="preserve">должен быть обеспечен в течении одного календарного дня в рамках соблюдения коэффициента доступности, в иных случаях – 3 рабочих дней. При превышении срока оказания услуги Оператор должен согласовать новый срок с </w:t>
      </w:r>
      <w:r w:rsidR="00B522D4">
        <w:rPr>
          <w:rFonts w:ascii="Tahoma" w:eastAsia="Times New Roman" w:hAnsi="Tahoma" w:cs="Tahoma"/>
          <w:szCs w:val="20"/>
          <w:lang w:bidi="ru-RU"/>
        </w:rPr>
        <w:t>За</w:t>
      </w:r>
      <w:r w:rsidR="00AB35B8">
        <w:rPr>
          <w:rFonts w:ascii="Tahoma" w:eastAsia="Times New Roman" w:hAnsi="Tahoma" w:cs="Tahoma"/>
          <w:szCs w:val="20"/>
          <w:lang w:bidi="ru-RU"/>
        </w:rPr>
        <w:t>ка</w:t>
      </w:r>
      <w:r w:rsidR="00B522D4">
        <w:rPr>
          <w:rFonts w:ascii="Tahoma" w:eastAsia="Times New Roman" w:hAnsi="Tahoma" w:cs="Tahoma"/>
          <w:szCs w:val="20"/>
          <w:lang w:bidi="ru-RU"/>
        </w:rPr>
        <w:t>зчиком</w:t>
      </w:r>
      <w:r w:rsidRPr="00605EAB">
        <w:rPr>
          <w:rFonts w:ascii="Tahoma" w:eastAsia="Times New Roman" w:hAnsi="Tahoma" w:cs="Tahoma"/>
          <w:szCs w:val="20"/>
          <w:lang w:bidi="ru-RU"/>
        </w:rPr>
        <w:t>.</w:t>
      </w:r>
    </w:p>
    <w:p w14:paraId="04FF5278" w14:textId="77777777" w:rsidR="00706284" w:rsidRPr="00605EAB" w:rsidRDefault="00706284" w:rsidP="00B25F5C">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Коэффициент доступности услуг по Договору должен быть не менее 99,5% ежемесячно. В случае нарушения данного коэффициента Оператор обязан снизить стоимость оказываемых услуг в соответствующем месяце на 0,1% за каждый час недоступности сервисов. Коэффициент доступности рассчитывается согласно заявкам в ТП о неработоспособности оказываемых услуг по Договору.</w:t>
      </w:r>
    </w:p>
    <w:p w14:paraId="520B85BB" w14:textId="77777777" w:rsidR="00706284" w:rsidRPr="00605EAB" w:rsidRDefault="00706284" w:rsidP="006E07F1">
      <w:pPr>
        <w:numPr>
          <w:ilvl w:val="1"/>
          <w:numId w:val="17"/>
        </w:numPr>
        <w:spacing w:before="120" w:after="120" w:line="240" w:lineRule="auto"/>
        <w:ind w:left="426" w:hanging="426"/>
        <w:jc w:val="both"/>
        <w:rPr>
          <w:rFonts w:ascii="Tahoma" w:eastAsia="Times New Roman" w:hAnsi="Tahoma" w:cs="Tahoma"/>
          <w:szCs w:val="20"/>
          <w:lang w:bidi="ru-RU"/>
        </w:rPr>
      </w:pPr>
      <w:r w:rsidRPr="00605EAB">
        <w:rPr>
          <w:rFonts w:ascii="Tahoma" w:eastAsia="Times New Roman" w:hAnsi="Tahoma" w:cs="Tahoma"/>
          <w:szCs w:val="20"/>
          <w:lang w:bidi="ru-RU"/>
        </w:rPr>
        <w:t xml:space="preserve">В течение 5 (рабочих) дней с даты заключения договора Оператор обязан по заявке Заказчика предоставить по 10 </w:t>
      </w:r>
      <w:r w:rsidRPr="00605EAB">
        <w:rPr>
          <w:rFonts w:ascii="Tahoma" w:eastAsia="Times New Roman" w:hAnsi="Tahoma" w:cs="Tahoma"/>
          <w:szCs w:val="20"/>
          <w:lang w:val="en-US" w:bidi="ru-RU"/>
        </w:rPr>
        <w:t>SIM</w:t>
      </w:r>
      <w:r w:rsidRPr="00605EAB">
        <w:rPr>
          <w:rFonts w:ascii="Tahoma" w:eastAsia="Times New Roman" w:hAnsi="Tahoma" w:cs="Tahoma"/>
          <w:szCs w:val="20"/>
          <w:lang w:bidi="ru-RU"/>
        </w:rPr>
        <w:t xml:space="preserve">-карт для каждого региона расположения объектов Заказчика для проведения опытной эксплуатации в действующем оборудовании Заказчика (месторасположение и оборудование определяются Заказчиком самостоятельно). Результатом прохождения опытной эксплуатации является обеспечение ежесуточного 100% получения данных с ПУ Заказчика в систему верхнего уровня ИСУ и предоставление Оператором детализированного отчета из биллинговой системы об объеме затраченного трафика, перерегистрации </w:t>
      </w:r>
      <w:r w:rsidRPr="00605EAB">
        <w:rPr>
          <w:rFonts w:ascii="Tahoma" w:eastAsia="Times New Roman" w:hAnsi="Tahoma" w:cs="Tahoma"/>
          <w:szCs w:val="20"/>
          <w:lang w:val="en-US" w:bidi="ru-RU"/>
        </w:rPr>
        <w:t>SIM</w:t>
      </w:r>
      <w:r w:rsidRPr="00605EAB">
        <w:rPr>
          <w:rFonts w:ascii="Tahoma" w:eastAsia="Times New Roman" w:hAnsi="Tahoma" w:cs="Tahoma"/>
          <w:szCs w:val="20"/>
          <w:lang w:bidi="ru-RU"/>
        </w:rPr>
        <w:t xml:space="preserve">-карты с указанием данных об Операторе через сети которого были предоставлены услуги связи. Продолжительность опытной эксплуатации 5 рабочих дней. </w:t>
      </w:r>
    </w:p>
    <w:p w14:paraId="1F16435B" w14:textId="77777777" w:rsidR="00706284" w:rsidRPr="00605EAB" w:rsidRDefault="00706284" w:rsidP="00706284">
      <w:pPr>
        <w:spacing w:before="120" w:after="120" w:line="240" w:lineRule="auto"/>
        <w:ind w:left="426"/>
        <w:jc w:val="both"/>
        <w:rPr>
          <w:rFonts w:ascii="Tahoma" w:eastAsia="Times New Roman" w:hAnsi="Tahoma" w:cs="Tahoma"/>
          <w:szCs w:val="20"/>
          <w:lang w:bidi="ru-RU"/>
        </w:rPr>
      </w:pPr>
      <w:r w:rsidRPr="00605EAB">
        <w:rPr>
          <w:rFonts w:ascii="Tahoma" w:eastAsia="Times New Roman" w:hAnsi="Tahoma" w:cs="Tahoma"/>
          <w:szCs w:val="20"/>
          <w:lang w:bidi="ru-RU"/>
        </w:rPr>
        <w:t xml:space="preserve">В случае не достижения результата в период опытной эксплуатации, Заказчик вправе отказаться от исполнения Договора путем направления соответствующего уведомления в адрес Оператора. При этом Договор будет считаться прекращенным с даты получения Оператором соответствующего уведомления, если иной срок не указан в уведомлении об отказе от исполнения Договора. </w:t>
      </w:r>
    </w:p>
    <w:p w14:paraId="3422CD88" w14:textId="77777777" w:rsidR="00706284" w:rsidRPr="00605EAB" w:rsidRDefault="00706284" w:rsidP="00706284">
      <w:pPr>
        <w:spacing w:before="120" w:after="120" w:line="240" w:lineRule="auto"/>
        <w:ind w:left="426"/>
        <w:jc w:val="both"/>
        <w:rPr>
          <w:rFonts w:ascii="Tahoma" w:eastAsia="Times New Roman" w:hAnsi="Tahoma" w:cs="Tahoma"/>
          <w:szCs w:val="20"/>
          <w:lang w:bidi="ru-RU"/>
        </w:rPr>
      </w:pPr>
      <w:r w:rsidRPr="00605EAB">
        <w:rPr>
          <w:rFonts w:ascii="Tahoma" w:eastAsia="Times New Roman" w:hAnsi="Tahoma" w:cs="Tahoma"/>
          <w:szCs w:val="20"/>
          <w:lang w:bidi="ru-RU"/>
        </w:rPr>
        <w:t>Стороны согласны, что Заказчик не возмещает Оператору упущенную выгоду в связи с расторжением Договора, а также не производит никаких иных выплат (п. 3 ст. 310 ГК РФ).</w:t>
      </w:r>
    </w:p>
    <w:p w14:paraId="36339B38" w14:textId="77777777"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 xml:space="preserve">SIM-карты должны иметь устойчивость к коррозии на период всего гарантийного срока эксплуатации. </w:t>
      </w:r>
    </w:p>
    <w:p w14:paraId="74D691C0" w14:textId="77777777"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 xml:space="preserve">Диапазон рабочих температур эксплуатации обычной </w:t>
      </w:r>
      <w:r w:rsidRPr="00605EAB">
        <w:rPr>
          <w:rFonts w:ascii="Tahoma" w:eastAsia="Times New Roman" w:hAnsi="Tahoma" w:cs="Tahoma"/>
          <w:szCs w:val="20"/>
          <w:lang w:val="en-US" w:bidi="ru-RU"/>
        </w:rPr>
        <w:t>SIM</w:t>
      </w:r>
      <w:r w:rsidRPr="00605EAB">
        <w:rPr>
          <w:rFonts w:ascii="Tahoma" w:eastAsia="Times New Roman" w:hAnsi="Tahoma" w:cs="Tahoma"/>
          <w:szCs w:val="20"/>
          <w:lang w:bidi="ru-RU"/>
        </w:rPr>
        <w:t>-карты должен составлять от -25 до +70, термосим-карт от -40 до +105 градусов по Цельсию.</w:t>
      </w:r>
    </w:p>
    <w:p w14:paraId="66A26DDB" w14:textId="77777777" w:rsidR="00706284" w:rsidRPr="00605EAB" w:rsidRDefault="00706284" w:rsidP="006E07F1">
      <w:pPr>
        <w:numPr>
          <w:ilvl w:val="1"/>
          <w:numId w:val="17"/>
        </w:numPr>
        <w:spacing w:before="120" w:after="120" w:line="240" w:lineRule="auto"/>
        <w:ind w:left="425" w:hanging="357"/>
        <w:jc w:val="both"/>
        <w:rPr>
          <w:rFonts w:ascii="Tahoma" w:eastAsia="Times New Roman" w:hAnsi="Tahoma" w:cs="Tahoma"/>
          <w:szCs w:val="20"/>
          <w:lang w:bidi="ru-RU"/>
        </w:rPr>
      </w:pPr>
      <w:r w:rsidRPr="00605EAB">
        <w:rPr>
          <w:rFonts w:ascii="Tahoma" w:eastAsia="Times New Roman" w:hAnsi="Tahoma" w:cs="Tahoma"/>
          <w:szCs w:val="20"/>
          <w:lang w:bidi="ru-RU"/>
        </w:rPr>
        <w:t>Возможность смены тарифного плана в рамках данного ТЗ.</w:t>
      </w:r>
    </w:p>
    <w:p w14:paraId="005D5530" w14:textId="1E632069" w:rsidR="00706284" w:rsidRPr="00605EAB" w:rsidRDefault="00706284" w:rsidP="006E07F1">
      <w:pPr>
        <w:keepNext/>
        <w:keepLines/>
        <w:widowControl w:val="0"/>
        <w:numPr>
          <w:ilvl w:val="0"/>
          <w:numId w:val="19"/>
        </w:numPr>
        <w:tabs>
          <w:tab w:val="left" w:pos="905"/>
        </w:tabs>
        <w:spacing w:before="240" w:after="120"/>
        <w:ind w:left="720"/>
        <w:jc w:val="both"/>
        <w:outlineLvl w:val="1"/>
        <w:rPr>
          <w:rFonts w:ascii="Tahoma" w:hAnsi="Tahoma" w:cs="Tahoma"/>
          <w:b/>
          <w:szCs w:val="20"/>
        </w:rPr>
      </w:pPr>
      <w:bookmarkStart w:id="9" w:name="_Toc39829278"/>
      <w:r w:rsidRPr="00605EAB">
        <w:rPr>
          <w:rFonts w:ascii="Tahoma" w:hAnsi="Tahoma" w:cs="Tahoma"/>
          <w:b/>
          <w:szCs w:val="20"/>
        </w:rPr>
        <w:lastRenderedPageBreak/>
        <w:t>Приложения</w:t>
      </w:r>
      <w:bookmarkEnd w:id="9"/>
    </w:p>
    <w:p w14:paraId="1799B1C3" w14:textId="77777777" w:rsidR="00706284" w:rsidRPr="00706284" w:rsidRDefault="00706284" w:rsidP="006E07F1">
      <w:pPr>
        <w:pStyle w:val="afffa"/>
        <w:numPr>
          <w:ilvl w:val="0"/>
          <w:numId w:val="18"/>
        </w:numPr>
        <w:spacing w:after="0" w:line="240" w:lineRule="auto"/>
        <w:jc w:val="both"/>
        <w:rPr>
          <w:rFonts w:ascii="Tahoma" w:eastAsia="Times New Roman" w:hAnsi="Tahoma" w:cs="Tahoma"/>
          <w:szCs w:val="20"/>
        </w:rPr>
      </w:pPr>
      <w:r w:rsidRPr="00706284">
        <w:rPr>
          <w:rFonts w:ascii="Tahoma" w:eastAsia="Times New Roman" w:hAnsi="Tahoma" w:cs="Tahoma"/>
          <w:szCs w:val="20"/>
        </w:rPr>
        <w:t>Схема организации связи сервера ИСУ с М2М устройством</w:t>
      </w:r>
    </w:p>
    <w:p w14:paraId="7E453677" w14:textId="77777777" w:rsidR="00706284" w:rsidRPr="00706284" w:rsidRDefault="00706284" w:rsidP="006E07F1">
      <w:pPr>
        <w:pStyle w:val="afffa"/>
        <w:numPr>
          <w:ilvl w:val="0"/>
          <w:numId w:val="18"/>
        </w:numPr>
        <w:spacing w:after="0" w:line="240" w:lineRule="auto"/>
        <w:jc w:val="both"/>
        <w:rPr>
          <w:rFonts w:ascii="Tahoma" w:eastAsia="Times New Roman" w:hAnsi="Tahoma" w:cs="Tahoma"/>
          <w:szCs w:val="20"/>
        </w:rPr>
      </w:pPr>
      <w:r w:rsidRPr="00706284">
        <w:rPr>
          <w:rFonts w:ascii="Tahoma" w:eastAsia="Times New Roman" w:hAnsi="Tahoma" w:cs="Tahoma"/>
          <w:szCs w:val="20"/>
        </w:rPr>
        <w:t>Форма Акта приема-передачи SIM-карт</w:t>
      </w:r>
    </w:p>
    <w:p w14:paraId="40477D61" w14:textId="77777777" w:rsidR="00706284" w:rsidRPr="00706284" w:rsidRDefault="00706284" w:rsidP="006E07F1">
      <w:pPr>
        <w:pStyle w:val="afffa"/>
        <w:numPr>
          <w:ilvl w:val="0"/>
          <w:numId w:val="18"/>
        </w:numPr>
        <w:spacing w:after="0" w:line="240" w:lineRule="auto"/>
        <w:jc w:val="both"/>
        <w:rPr>
          <w:rFonts w:ascii="Tahoma" w:eastAsia="Times New Roman" w:hAnsi="Tahoma" w:cs="Tahoma"/>
          <w:szCs w:val="20"/>
        </w:rPr>
      </w:pPr>
      <w:r w:rsidRPr="00706284">
        <w:rPr>
          <w:rFonts w:ascii="Tahoma" w:eastAsia="Times New Roman" w:hAnsi="Tahoma" w:cs="Tahoma"/>
          <w:szCs w:val="20"/>
        </w:rPr>
        <w:t>Перечень тарифов</w:t>
      </w:r>
    </w:p>
    <w:p w14:paraId="11A1D1ED" w14:textId="77777777" w:rsidR="00706284" w:rsidRPr="00706284" w:rsidRDefault="00706284" w:rsidP="006E07F1">
      <w:pPr>
        <w:pStyle w:val="afffa"/>
        <w:numPr>
          <w:ilvl w:val="0"/>
          <w:numId w:val="18"/>
        </w:numPr>
        <w:spacing w:after="0" w:line="240" w:lineRule="auto"/>
        <w:jc w:val="both"/>
        <w:rPr>
          <w:rFonts w:ascii="Tahoma" w:eastAsia="Times New Roman" w:hAnsi="Tahoma" w:cs="Tahoma"/>
          <w:szCs w:val="20"/>
        </w:rPr>
      </w:pPr>
      <w:r w:rsidRPr="00706284">
        <w:rPr>
          <w:rFonts w:ascii="Tahoma" w:eastAsia="Times New Roman" w:hAnsi="Tahoma" w:cs="Tahoma"/>
          <w:szCs w:val="20"/>
          <w:lang w:bidi="ru-RU"/>
        </w:rPr>
        <w:t>Форма Заявки на получение SIM-карт</w:t>
      </w:r>
    </w:p>
    <w:p w14:paraId="61E8D00C" w14:textId="77777777" w:rsidR="00706284" w:rsidRPr="00706284" w:rsidRDefault="00706284" w:rsidP="006E07F1">
      <w:pPr>
        <w:pStyle w:val="afffa"/>
        <w:numPr>
          <w:ilvl w:val="0"/>
          <w:numId w:val="18"/>
        </w:numPr>
        <w:spacing w:after="0" w:line="240" w:lineRule="auto"/>
        <w:jc w:val="both"/>
        <w:rPr>
          <w:rFonts w:ascii="Tahoma" w:eastAsia="Times New Roman" w:hAnsi="Tahoma" w:cs="Tahoma"/>
          <w:szCs w:val="20"/>
        </w:rPr>
      </w:pPr>
      <w:r w:rsidRPr="00706284">
        <w:rPr>
          <w:rFonts w:ascii="Tahoma" w:eastAsia="Times New Roman" w:hAnsi="Tahoma" w:cs="Tahoma"/>
          <w:szCs w:val="20"/>
        </w:rPr>
        <w:t>Форма Заявки на организацию канала связи</w:t>
      </w:r>
    </w:p>
    <w:p w14:paraId="3B8247CF" w14:textId="77777777" w:rsidR="00706284" w:rsidRPr="00706284" w:rsidRDefault="00706284" w:rsidP="006E07F1">
      <w:pPr>
        <w:pStyle w:val="afffa"/>
        <w:numPr>
          <w:ilvl w:val="0"/>
          <w:numId w:val="18"/>
        </w:numPr>
        <w:spacing w:before="120" w:after="0" w:line="240" w:lineRule="auto"/>
        <w:jc w:val="both"/>
        <w:rPr>
          <w:rFonts w:ascii="Tahoma" w:eastAsia="Times New Roman" w:hAnsi="Tahoma" w:cs="Tahoma"/>
          <w:szCs w:val="20"/>
        </w:rPr>
      </w:pPr>
      <w:r w:rsidRPr="00706284">
        <w:rPr>
          <w:rFonts w:ascii="Tahoma" w:eastAsia="Times New Roman" w:hAnsi="Tahoma" w:cs="Tahoma"/>
          <w:szCs w:val="20"/>
        </w:rPr>
        <w:t>Перечень населенных пунктов</w:t>
      </w:r>
    </w:p>
    <w:p w14:paraId="100995D0" w14:textId="77777777" w:rsidR="00706284" w:rsidRPr="00605EAB" w:rsidRDefault="00706284" w:rsidP="00706284">
      <w:pPr>
        <w:spacing w:before="120" w:after="0" w:line="240" w:lineRule="auto"/>
        <w:rPr>
          <w:rFonts w:ascii="Tahoma" w:eastAsia="Times New Roman" w:hAnsi="Tahoma" w:cs="Tahoma"/>
          <w:szCs w:val="20"/>
        </w:rPr>
      </w:pPr>
    </w:p>
    <w:p w14:paraId="5AC4F639" w14:textId="44BC1B95" w:rsidR="00706284" w:rsidRDefault="00706284" w:rsidP="00CD5F89">
      <w:pPr>
        <w:spacing w:before="120" w:after="0" w:line="240" w:lineRule="auto"/>
        <w:jc w:val="both"/>
        <w:rPr>
          <w:rFonts w:ascii="Tahoma" w:eastAsia="Times New Roman" w:hAnsi="Tahoma" w:cs="Tahoma"/>
          <w:szCs w:val="20"/>
        </w:rPr>
      </w:pPr>
      <w:r w:rsidRPr="00605EAB">
        <w:rPr>
          <w:rFonts w:ascii="Tahoma" w:eastAsia="Times New Roman" w:hAnsi="Tahoma" w:cs="Tahoma"/>
          <w:szCs w:val="20"/>
        </w:rPr>
        <w:t>Все формы актов по договорённости Заказчика и Оператора без заключения Дополнительного соглашения могут быть изменены/скорректированы.</w:t>
      </w:r>
    </w:p>
    <w:p w14:paraId="5126C23F" w14:textId="77777777" w:rsidR="00BE2BC6" w:rsidRDefault="00BE2BC6" w:rsidP="00706284">
      <w:pPr>
        <w:spacing w:before="120" w:after="0" w:line="240" w:lineRule="auto"/>
        <w:rPr>
          <w:rFonts w:ascii="Tahoma" w:eastAsia="Times New Roman" w:hAnsi="Tahoma" w:cs="Tahoma"/>
          <w:szCs w:val="20"/>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E2BC6" w:rsidRPr="004B5AB3" w14:paraId="101F2787" w14:textId="77777777" w:rsidTr="00660610">
        <w:tc>
          <w:tcPr>
            <w:tcW w:w="4448" w:type="dxa"/>
          </w:tcPr>
          <w:p w14:paraId="56F6C70C" w14:textId="77777777"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14:paraId="543F013B" w14:textId="77777777"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BE2BC6" w:rsidRPr="004B5AB3" w14:paraId="6A89761A" w14:textId="77777777" w:rsidTr="00660610">
        <w:tc>
          <w:tcPr>
            <w:tcW w:w="4448" w:type="dxa"/>
          </w:tcPr>
          <w:p w14:paraId="163C1986" w14:textId="77777777" w:rsidR="00BE2BC6" w:rsidRPr="004B5AB3" w:rsidRDefault="00BE2BC6" w:rsidP="00660610">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597913167" w:edGrp="everyone" w:colFirst="0" w:colLast="0"/>
            <w:permStart w:id="104620868" w:edGrp="everyone" w:colFirst="1" w:colLast="1"/>
            <w:r w:rsidRPr="004B5AB3">
              <w:rPr>
                <w:rFonts w:ascii="Tahoma" w:eastAsia="Times New Roman" w:hAnsi="Tahoma" w:cs="Tahoma"/>
                <w:b/>
                <w:spacing w:val="-3"/>
                <w:szCs w:val="20"/>
              </w:rPr>
              <w:t>__________ «_____________________»</w:t>
            </w:r>
          </w:p>
          <w:p w14:paraId="1AABD4FE" w14:textId="77777777" w:rsidR="00BE2BC6" w:rsidRDefault="00BE2BC6" w:rsidP="00660610">
            <w:pPr>
              <w:widowControl w:val="0"/>
              <w:shd w:val="clear" w:color="auto" w:fill="FFFFFF"/>
              <w:spacing w:after="0" w:line="240" w:lineRule="auto"/>
              <w:jc w:val="center"/>
              <w:rPr>
                <w:rFonts w:ascii="Tahoma" w:eastAsia="Times New Roman" w:hAnsi="Tahoma" w:cs="Tahoma"/>
                <w:b/>
                <w:szCs w:val="20"/>
              </w:rPr>
            </w:pPr>
          </w:p>
          <w:p w14:paraId="4D16C74D" w14:textId="77777777" w:rsidR="00BE2BC6" w:rsidRDefault="00BE2BC6" w:rsidP="00660610">
            <w:pPr>
              <w:widowControl w:val="0"/>
              <w:shd w:val="clear" w:color="auto" w:fill="FFFFFF"/>
              <w:spacing w:after="0" w:line="240" w:lineRule="auto"/>
              <w:jc w:val="center"/>
              <w:rPr>
                <w:rFonts w:ascii="Tahoma" w:eastAsia="Times New Roman" w:hAnsi="Tahoma" w:cs="Tahoma"/>
                <w:b/>
                <w:szCs w:val="20"/>
              </w:rPr>
            </w:pPr>
          </w:p>
          <w:p w14:paraId="7DE8A332" w14:textId="77777777"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p>
        </w:tc>
        <w:tc>
          <w:tcPr>
            <w:tcW w:w="5299" w:type="dxa"/>
          </w:tcPr>
          <w:p w14:paraId="60C9A747" w14:textId="77777777" w:rsidR="00BE2BC6" w:rsidRPr="004B5AB3" w:rsidRDefault="00BE2BC6" w:rsidP="00660610">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Pr>
                <w:rFonts w:ascii="Tahoma" w:eastAsia="Times New Roman" w:hAnsi="Tahoma" w:cs="Tahoma"/>
                <w:b/>
                <w:spacing w:val="-3"/>
                <w:szCs w:val="20"/>
              </w:rPr>
              <w:t>Энергосбы</w:t>
            </w:r>
            <w:r w:rsidRPr="004B5AB3">
              <w:rPr>
                <w:rFonts w:ascii="Tahoma" w:eastAsia="Times New Roman" w:hAnsi="Tahoma" w:cs="Tahoma"/>
                <w:b/>
                <w:spacing w:val="-3"/>
                <w:szCs w:val="20"/>
              </w:rPr>
              <w:t>Т Плюс»</w:t>
            </w:r>
          </w:p>
          <w:p w14:paraId="33234136" w14:textId="77777777"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p>
        </w:tc>
      </w:tr>
      <w:tr w:rsidR="00BE2BC6" w:rsidRPr="004B5AB3" w14:paraId="36C86FFF" w14:textId="77777777" w:rsidTr="00660610">
        <w:tc>
          <w:tcPr>
            <w:tcW w:w="4448" w:type="dxa"/>
          </w:tcPr>
          <w:p w14:paraId="3684BA35" w14:textId="77777777" w:rsidR="00BE2BC6" w:rsidRPr="004B5AB3" w:rsidRDefault="00BE2BC6" w:rsidP="00660610">
            <w:pPr>
              <w:widowControl w:val="0"/>
              <w:shd w:val="clear" w:color="auto" w:fill="FFFFFF"/>
              <w:spacing w:after="0" w:line="240" w:lineRule="auto"/>
              <w:ind w:right="-108"/>
              <w:jc w:val="both"/>
              <w:rPr>
                <w:rFonts w:ascii="Tahoma" w:eastAsia="Times New Roman" w:hAnsi="Tahoma" w:cs="Tahoma"/>
                <w:spacing w:val="-3"/>
                <w:szCs w:val="20"/>
                <w:lang w:val="en-US"/>
              </w:rPr>
            </w:pPr>
            <w:permStart w:id="2029736577" w:edGrp="everyone" w:colFirst="0" w:colLast="0"/>
            <w:permStart w:id="616304571" w:edGrp="everyone" w:colFirst="1" w:colLast="1"/>
            <w:permEnd w:id="597913167"/>
            <w:permEnd w:id="104620868"/>
            <w:r w:rsidRPr="004B5AB3">
              <w:rPr>
                <w:rFonts w:ascii="Tahoma" w:eastAsia="Times New Roman" w:hAnsi="Tahoma" w:cs="Tahoma"/>
                <w:spacing w:val="-3"/>
                <w:szCs w:val="20"/>
                <w:lang w:val="en-US"/>
              </w:rPr>
              <w:t xml:space="preserve">______________________/_________________/ </w:t>
            </w:r>
          </w:p>
          <w:p w14:paraId="1CE85946" w14:textId="77777777" w:rsidR="00BE2BC6" w:rsidRPr="004B5AB3" w:rsidRDefault="00BE2BC6" w:rsidP="00660610">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14:paraId="18B599FD" w14:textId="77777777" w:rsidR="00BE2BC6" w:rsidRPr="004B5AB3" w:rsidRDefault="00BE2BC6" w:rsidP="00BE2BC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14:paraId="09E1444C" w14:textId="77777777"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14:paraId="2205D2BB" w14:textId="77777777"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14:paraId="54720F79" w14:textId="77777777" w:rsidR="00BE2BC6" w:rsidRPr="004B5AB3" w:rsidRDefault="00BE2BC6" w:rsidP="00BE2BC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permEnd w:id="2029736577"/>
      <w:permEnd w:id="616304571"/>
    </w:tbl>
    <w:p w14:paraId="427D57B6" w14:textId="77777777" w:rsidR="00BE2BC6" w:rsidRDefault="00BE2BC6" w:rsidP="00706284">
      <w:pPr>
        <w:spacing w:before="120" w:after="0" w:line="240" w:lineRule="auto"/>
        <w:rPr>
          <w:rFonts w:ascii="Tahoma" w:eastAsia="Times New Roman" w:hAnsi="Tahoma" w:cs="Tahoma"/>
          <w:szCs w:val="20"/>
        </w:rPr>
      </w:pPr>
    </w:p>
    <w:p w14:paraId="5D9AC54B" w14:textId="77777777" w:rsidR="00BE2BC6" w:rsidRDefault="00BE2BC6" w:rsidP="00706284">
      <w:pPr>
        <w:spacing w:before="120" w:after="0" w:line="240" w:lineRule="auto"/>
        <w:rPr>
          <w:rFonts w:ascii="Tahoma" w:eastAsia="Times New Roman" w:hAnsi="Tahoma" w:cs="Tahoma"/>
          <w:szCs w:val="20"/>
        </w:rPr>
      </w:pPr>
    </w:p>
    <w:p w14:paraId="158FC8D5" w14:textId="77777777" w:rsidR="00BE2BC6" w:rsidRDefault="00BE2BC6" w:rsidP="00706284">
      <w:pPr>
        <w:spacing w:before="120" w:after="0" w:line="240" w:lineRule="auto"/>
        <w:rPr>
          <w:rFonts w:ascii="Tahoma" w:eastAsia="Times New Roman" w:hAnsi="Tahoma" w:cs="Tahoma"/>
          <w:szCs w:val="20"/>
        </w:rPr>
      </w:pPr>
    </w:p>
    <w:p w14:paraId="48184D26" w14:textId="77777777" w:rsidR="00BE2BC6" w:rsidRDefault="00BE2BC6" w:rsidP="00706284">
      <w:pPr>
        <w:spacing w:before="120" w:after="0" w:line="240" w:lineRule="auto"/>
        <w:rPr>
          <w:rFonts w:ascii="Tahoma" w:eastAsia="Times New Roman" w:hAnsi="Tahoma" w:cs="Tahoma"/>
          <w:szCs w:val="20"/>
        </w:rPr>
      </w:pPr>
    </w:p>
    <w:p w14:paraId="6754865D" w14:textId="77777777" w:rsidR="00BE2BC6" w:rsidRPr="00605EAB" w:rsidRDefault="00BE2BC6" w:rsidP="00706284">
      <w:pPr>
        <w:spacing w:before="120" w:after="0" w:line="240" w:lineRule="auto"/>
        <w:rPr>
          <w:rFonts w:ascii="Tahoma" w:eastAsia="Times New Roman" w:hAnsi="Tahoma" w:cs="Tahoma"/>
          <w:szCs w:val="20"/>
        </w:rPr>
        <w:sectPr w:rsidR="00BE2BC6" w:rsidRPr="00605EAB" w:rsidSect="00706284">
          <w:footerReference w:type="first" r:id="rId16"/>
          <w:pgSz w:w="11906" w:h="16838"/>
          <w:pgMar w:top="709" w:right="566" w:bottom="1276" w:left="1418" w:header="567" w:footer="280" w:gutter="0"/>
          <w:cols w:space="708"/>
          <w:titlePg/>
          <w:docGrid w:linePitch="360"/>
        </w:sectPr>
      </w:pPr>
    </w:p>
    <w:p w14:paraId="30B39CA4" w14:textId="77777777" w:rsidR="00706284" w:rsidRPr="00605EAB" w:rsidRDefault="00706284" w:rsidP="00706284">
      <w:pPr>
        <w:pStyle w:val="1"/>
        <w:jc w:val="right"/>
        <w:rPr>
          <w:rFonts w:ascii="Times New Roman" w:hAnsi="Times New Roman" w:cs="Times New Roman"/>
          <w:color w:val="auto"/>
          <w:sz w:val="24"/>
          <w:szCs w:val="24"/>
        </w:rPr>
      </w:pPr>
      <w:r w:rsidRPr="00605EAB">
        <w:rPr>
          <w:rFonts w:ascii="Times New Roman" w:hAnsi="Times New Roman" w:cs="Times New Roman"/>
          <w:color w:val="auto"/>
          <w:sz w:val="24"/>
          <w:szCs w:val="24"/>
        </w:rPr>
        <w:lastRenderedPageBreak/>
        <w:t>Приложение №1</w:t>
      </w:r>
    </w:p>
    <w:p w14:paraId="758D06E8" w14:textId="77777777" w:rsidR="00706284" w:rsidRPr="00605EAB" w:rsidRDefault="00706284" w:rsidP="00706284">
      <w:pPr>
        <w:jc w:val="center"/>
        <w:rPr>
          <w:rFonts w:ascii="Times New Roman" w:hAnsi="Times New Roman"/>
          <w:b/>
        </w:rPr>
      </w:pPr>
      <w:r w:rsidRPr="00605EAB">
        <w:rPr>
          <w:rFonts w:ascii="Times New Roman" w:hAnsi="Times New Roman"/>
          <w:b/>
        </w:rPr>
        <w:t>Примерная схема организации каналов связи.</w:t>
      </w:r>
    </w:p>
    <w:p w14:paraId="3E4EEF7D" w14:textId="5BDF19A9" w:rsidR="00706284" w:rsidRPr="00605EAB" w:rsidRDefault="00706284" w:rsidP="00706284">
      <w:pPr>
        <w:jc w:val="both"/>
        <w:rPr>
          <w:rFonts w:ascii="Tahoma" w:eastAsia="Times New Roman" w:hAnsi="Tahoma" w:cs="Tahoma"/>
          <w:szCs w:val="20"/>
          <w:lang w:bidi="ru-RU"/>
        </w:rPr>
      </w:pPr>
      <w:r w:rsidRPr="00605EAB">
        <w:rPr>
          <w:rFonts w:ascii="Tahoma" w:eastAsia="Times New Roman" w:hAnsi="Tahoma" w:cs="Tahoma"/>
          <w:szCs w:val="20"/>
          <w:lang w:bidi="ru-RU"/>
        </w:rPr>
        <w:t>L3 VPN MPLS – указано, как одна из возможных технологий. Выбор конкретной технологии остается на усмотрение Оператора связи, при условии выполнения пунктов ТЗ по организации каналов связи.</w:t>
      </w:r>
    </w:p>
    <w:p w14:paraId="754655F7" w14:textId="77777777" w:rsidR="00706284" w:rsidRDefault="00BE2BC6" w:rsidP="00706284">
      <w:pPr>
        <w:spacing w:after="0" w:line="240" w:lineRule="auto"/>
        <w:jc w:val="center"/>
        <w:rPr>
          <w:rFonts w:ascii="Times New Roman" w:eastAsia="Times New Roman" w:hAnsi="Times New Roman" w:cs="Times New Roman"/>
          <w:b/>
          <w:sz w:val="28"/>
        </w:rPr>
      </w:pPr>
      <w:r w:rsidRPr="00605EAB">
        <w:rPr>
          <w:noProof/>
        </w:rPr>
        <w:drawing>
          <wp:inline distT="0" distB="0" distL="0" distR="0" wp14:anchorId="7A2041F8" wp14:editId="428FD190">
            <wp:extent cx="5424170" cy="4992789"/>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24170" cy="4992789"/>
                    </a:xfrm>
                    <a:prstGeom prst="rect">
                      <a:avLst/>
                    </a:prstGeom>
                  </pic:spPr>
                </pic:pic>
              </a:graphicData>
            </a:graphic>
          </wp:inline>
        </w:drawing>
      </w:r>
    </w:p>
    <w:p w14:paraId="265CD07B" w14:textId="77777777" w:rsidR="00BE2BC6" w:rsidRDefault="00BE2BC6" w:rsidP="00706284">
      <w:pPr>
        <w:spacing w:after="0" w:line="240" w:lineRule="auto"/>
        <w:jc w:val="center"/>
        <w:rPr>
          <w:rFonts w:ascii="Times New Roman" w:eastAsia="Times New Roman" w:hAnsi="Times New Roman" w:cs="Times New Roman"/>
          <w:b/>
          <w:sz w:val="28"/>
        </w:rPr>
      </w:pPr>
    </w:p>
    <w:p w14:paraId="51B6B9F3" w14:textId="77777777" w:rsidR="00BE2BC6" w:rsidRDefault="00BE2BC6" w:rsidP="00706284">
      <w:pPr>
        <w:spacing w:after="0" w:line="240" w:lineRule="auto"/>
        <w:jc w:val="center"/>
        <w:rPr>
          <w:rFonts w:ascii="Times New Roman" w:eastAsia="Times New Roman" w:hAnsi="Times New Roman" w:cs="Times New Roman"/>
          <w:b/>
          <w:sz w:val="28"/>
        </w:rPr>
      </w:pPr>
    </w:p>
    <w:p w14:paraId="6A08931D" w14:textId="77777777" w:rsidR="00BE2BC6" w:rsidRDefault="00BE2BC6" w:rsidP="00706284">
      <w:pPr>
        <w:spacing w:after="0" w:line="240" w:lineRule="auto"/>
        <w:jc w:val="center"/>
        <w:rPr>
          <w:rFonts w:ascii="Times New Roman" w:eastAsia="Times New Roman" w:hAnsi="Times New Roman" w:cs="Times New Roman"/>
          <w:b/>
          <w:sz w:val="28"/>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E2BC6" w:rsidRPr="004B5AB3" w14:paraId="3B21BF8C" w14:textId="77777777" w:rsidTr="00660610">
        <w:tc>
          <w:tcPr>
            <w:tcW w:w="4448" w:type="dxa"/>
          </w:tcPr>
          <w:p w14:paraId="6600B8B1" w14:textId="77777777"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14:paraId="44BA537D" w14:textId="77777777"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BE2BC6" w:rsidRPr="004B5AB3" w14:paraId="637E1745" w14:textId="77777777" w:rsidTr="00660610">
        <w:tc>
          <w:tcPr>
            <w:tcW w:w="4448" w:type="dxa"/>
          </w:tcPr>
          <w:p w14:paraId="18BE2F3C" w14:textId="77777777" w:rsidR="00BE2BC6" w:rsidRPr="004B5AB3" w:rsidRDefault="00BE2BC6" w:rsidP="00660610">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493451839" w:edGrp="everyone" w:colFirst="0" w:colLast="0"/>
            <w:permStart w:id="2001562146" w:edGrp="everyone" w:colFirst="1" w:colLast="1"/>
            <w:r w:rsidRPr="004B5AB3">
              <w:rPr>
                <w:rFonts w:ascii="Tahoma" w:eastAsia="Times New Roman" w:hAnsi="Tahoma" w:cs="Tahoma"/>
                <w:b/>
                <w:spacing w:val="-3"/>
                <w:szCs w:val="20"/>
              </w:rPr>
              <w:t>__________ «_____________________»</w:t>
            </w:r>
          </w:p>
          <w:p w14:paraId="5326CE50" w14:textId="77777777" w:rsidR="00BE2BC6" w:rsidRDefault="00BE2BC6" w:rsidP="00660610">
            <w:pPr>
              <w:widowControl w:val="0"/>
              <w:shd w:val="clear" w:color="auto" w:fill="FFFFFF"/>
              <w:spacing w:after="0" w:line="240" w:lineRule="auto"/>
              <w:jc w:val="center"/>
              <w:rPr>
                <w:rFonts w:ascii="Tahoma" w:eastAsia="Times New Roman" w:hAnsi="Tahoma" w:cs="Tahoma"/>
                <w:b/>
                <w:szCs w:val="20"/>
              </w:rPr>
            </w:pPr>
          </w:p>
          <w:p w14:paraId="12C5B1C6" w14:textId="77777777" w:rsidR="00BE2BC6" w:rsidRDefault="00BE2BC6" w:rsidP="00660610">
            <w:pPr>
              <w:widowControl w:val="0"/>
              <w:shd w:val="clear" w:color="auto" w:fill="FFFFFF"/>
              <w:spacing w:after="0" w:line="240" w:lineRule="auto"/>
              <w:jc w:val="center"/>
              <w:rPr>
                <w:rFonts w:ascii="Tahoma" w:eastAsia="Times New Roman" w:hAnsi="Tahoma" w:cs="Tahoma"/>
                <w:b/>
                <w:szCs w:val="20"/>
              </w:rPr>
            </w:pPr>
          </w:p>
          <w:p w14:paraId="4541C32F" w14:textId="77777777"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p>
        </w:tc>
        <w:tc>
          <w:tcPr>
            <w:tcW w:w="5299" w:type="dxa"/>
          </w:tcPr>
          <w:p w14:paraId="06E9BC24" w14:textId="77777777" w:rsidR="00BE2BC6" w:rsidRPr="004B5AB3" w:rsidRDefault="00BE2BC6" w:rsidP="00660610">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Pr>
                <w:rFonts w:ascii="Tahoma" w:eastAsia="Times New Roman" w:hAnsi="Tahoma" w:cs="Tahoma"/>
                <w:b/>
                <w:spacing w:val="-3"/>
                <w:szCs w:val="20"/>
              </w:rPr>
              <w:t>Энергосбы</w:t>
            </w:r>
            <w:r w:rsidRPr="004B5AB3">
              <w:rPr>
                <w:rFonts w:ascii="Tahoma" w:eastAsia="Times New Roman" w:hAnsi="Tahoma" w:cs="Tahoma"/>
                <w:b/>
                <w:spacing w:val="-3"/>
                <w:szCs w:val="20"/>
              </w:rPr>
              <w:t>Т Плюс»</w:t>
            </w:r>
          </w:p>
          <w:p w14:paraId="4FE3714B" w14:textId="77777777"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p>
        </w:tc>
      </w:tr>
      <w:tr w:rsidR="00BE2BC6" w:rsidRPr="004B5AB3" w14:paraId="6B351A18" w14:textId="77777777" w:rsidTr="00660610">
        <w:tc>
          <w:tcPr>
            <w:tcW w:w="4448" w:type="dxa"/>
          </w:tcPr>
          <w:p w14:paraId="774FA7C7" w14:textId="77777777" w:rsidR="00BE2BC6" w:rsidRPr="004B5AB3" w:rsidRDefault="00BE2BC6" w:rsidP="00660610">
            <w:pPr>
              <w:widowControl w:val="0"/>
              <w:shd w:val="clear" w:color="auto" w:fill="FFFFFF"/>
              <w:spacing w:after="0" w:line="240" w:lineRule="auto"/>
              <w:ind w:right="-108"/>
              <w:jc w:val="both"/>
              <w:rPr>
                <w:rFonts w:ascii="Tahoma" w:eastAsia="Times New Roman" w:hAnsi="Tahoma" w:cs="Tahoma"/>
                <w:spacing w:val="-3"/>
                <w:szCs w:val="20"/>
                <w:lang w:val="en-US"/>
              </w:rPr>
            </w:pPr>
            <w:permStart w:id="226170944" w:edGrp="everyone" w:colFirst="0" w:colLast="0"/>
            <w:permStart w:id="973756409" w:edGrp="everyone" w:colFirst="1" w:colLast="1"/>
            <w:permEnd w:id="493451839"/>
            <w:permEnd w:id="2001562146"/>
            <w:r w:rsidRPr="004B5AB3">
              <w:rPr>
                <w:rFonts w:ascii="Tahoma" w:eastAsia="Times New Roman" w:hAnsi="Tahoma" w:cs="Tahoma"/>
                <w:spacing w:val="-3"/>
                <w:szCs w:val="20"/>
                <w:lang w:val="en-US"/>
              </w:rPr>
              <w:t xml:space="preserve">______________________/_________________/ </w:t>
            </w:r>
          </w:p>
          <w:p w14:paraId="45E464D8" w14:textId="77777777" w:rsidR="00BE2BC6" w:rsidRPr="004B5AB3" w:rsidRDefault="00BE2BC6" w:rsidP="00660610">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14:paraId="65FD8D81" w14:textId="77777777"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14:paraId="4B2A824D" w14:textId="77777777"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14:paraId="38D5A827" w14:textId="77777777"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14:paraId="77A0B462" w14:textId="77777777"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permEnd w:id="226170944"/>
      <w:permEnd w:id="973756409"/>
    </w:tbl>
    <w:p w14:paraId="6F370CB7" w14:textId="77777777" w:rsidR="00BE2BC6" w:rsidRDefault="00BE2BC6" w:rsidP="00706284">
      <w:pPr>
        <w:spacing w:after="0" w:line="240" w:lineRule="auto"/>
        <w:jc w:val="center"/>
        <w:rPr>
          <w:rFonts w:ascii="Times New Roman" w:eastAsia="Times New Roman" w:hAnsi="Times New Roman" w:cs="Times New Roman"/>
          <w:b/>
          <w:sz w:val="28"/>
        </w:rPr>
      </w:pPr>
    </w:p>
    <w:p w14:paraId="2DEFCE61" w14:textId="77777777" w:rsidR="00BE2BC6" w:rsidRPr="00605EAB" w:rsidRDefault="00BE2BC6" w:rsidP="00706284">
      <w:pPr>
        <w:spacing w:after="0" w:line="240" w:lineRule="auto"/>
        <w:jc w:val="center"/>
        <w:rPr>
          <w:rFonts w:ascii="Times New Roman" w:eastAsia="Times New Roman" w:hAnsi="Times New Roman" w:cs="Times New Roman"/>
          <w:b/>
          <w:sz w:val="28"/>
        </w:rPr>
      </w:pPr>
    </w:p>
    <w:p w14:paraId="63CD297E" w14:textId="77777777" w:rsidR="00706284" w:rsidRPr="00605EAB" w:rsidRDefault="00706284" w:rsidP="00706284">
      <w:pPr>
        <w:pStyle w:val="1"/>
        <w:jc w:val="right"/>
        <w:rPr>
          <w:noProof/>
        </w:rPr>
      </w:pPr>
      <w:r w:rsidRPr="00605EAB">
        <w:rPr>
          <w:noProof/>
        </w:rPr>
        <w:br w:type="page"/>
      </w:r>
    </w:p>
    <w:p w14:paraId="50BDA0D6" w14:textId="77777777" w:rsidR="00706284" w:rsidRPr="00605EAB" w:rsidRDefault="00706284" w:rsidP="00706284">
      <w:pPr>
        <w:pStyle w:val="1"/>
        <w:jc w:val="right"/>
        <w:rPr>
          <w:rFonts w:ascii="Times New Roman" w:hAnsi="Times New Roman" w:cs="Times New Roman"/>
          <w:color w:val="auto"/>
          <w:sz w:val="24"/>
          <w:szCs w:val="24"/>
        </w:rPr>
      </w:pPr>
      <w:bookmarkStart w:id="10" w:name="_Toc39829280"/>
      <w:r w:rsidRPr="00605EAB">
        <w:rPr>
          <w:rFonts w:ascii="Times New Roman" w:hAnsi="Times New Roman" w:cs="Times New Roman"/>
          <w:color w:val="auto"/>
          <w:sz w:val="24"/>
          <w:szCs w:val="24"/>
        </w:rPr>
        <w:lastRenderedPageBreak/>
        <w:t>Приложение №</w:t>
      </w:r>
      <w:bookmarkEnd w:id="10"/>
      <w:r w:rsidRPr="00605EAB">
        <w:rPr>
          <w:rFonts w:ascii="Times New Roman" w:hAnsi="Times New Roman" w:cs="Times New Roman"/>
          <w:color w:val="auto"/>
          <w:sz w:val="24"/>
          <w:szCs w:val="24"/>
        </w:rPr>
        <w:t>2</w:t>
      </w:r>
    </w:p>
    <w:p w14:paraId="15D01852" w14:textId="77777777" w:rsidR="00706284" w:rsidRPr="00605EAB" w:rsidRDefault="00706284" w:rsidP="00706284">
      <w:pPr>
        <w:jc w:val="center"/>
        <w:rPr>
          <w:rFonts w:ascii="Times New Roman" w:hAnsi="Times New Roman"/>
          <w:b/>
        </w:rPr>
      </w:pPr>
      <w:r w:rsidRPr="00605EAB">
        <w:rPr>
          <w:rFonts w:ascii="Times New Roman" w:hAnsi="Times New Roman"/>
          <w:b/>
        </w:rPr>
        <w:t>Акт приема-передачи SIM-карт</w:t>
      </w:r>
    </w:p>
    <w:p w14:paraId="6B41CED0" w14:textId="77777777" w:rsidR="00706284" w:rsidRPr="00605EAB" w:rsidRDefault="00706284" w:rsidP="00706284">
      <w:pPr>
        <w:ind w:right="576"/>
        <w:jc w:val="right"/>
        <w:rPr>
          <w:rFonts w:ascii="Times New Roman" w:hAnsi="Times New Roman"/>
          <w:iCs/>
          <w:sz w:val="18"/>
          <w:szCs w:val="18"/>
          <w:u w:val="single"/>
        </w:rPr>
      </w:pPr>
    </w:p>
    <w:p w14:paraId="56A7F746" w14:textId="77777777" w:rsidR="00706284" w:rsidRPr="00605EAB" w:rsidRDefault="00706284" w:rsidP="00706284">
      <w:pPr>
        <w:rPr>
          <w:rFonts w:ascii="Times New Roman" w:hAnsi="Times New Roman"/>
          <w:b/>
          <w:caps/>
        </w:rPr>
      </w:pPr>
      <w:r w:rsidRPr="00605EAB">
        <w:rPr>
          <w:rFonts w:ascii="Times New Roman" w:hAnsi="Times New Roman"/>
          <w:b/>
          <w:caps/>
        </w:rPr>
        <w:t>Данные об абоненте/ЗАКАЗЧИКЕ</w:t>
      </w:r>
    </w:p>
    <w:tbl>
      <w:tblPr>
        <w:tblW w:w="46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968"/>
        <w:gridCol w:w="4688"/>
      </w:tblGrid>
      <w:tr w:rsidR="00706284" w:rsidRPr="00605EAB" w14:paraId="0DECF1EF" w14:textId="77777777" w:rsidTr="00706284">
        <w:trPr>
          <w:trHeight w:val="201"/>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04C6200F" w14:textId="77777777" w:rsidR="00706284" w:rsidRPr="00605EAB" w:rsidRDefault="00706284" w:rsidP="00706284">
            <w:pPr>
              <w:rPr>
                <w:rFonts w:ascii="Times New Roman" w:hAnsi="Times New Roman"/>
              </w:rPr>
            </w:pPr>
            <w:r w:rsidRPr="00605EAB">
              <w:rPr>
                <w:rFonts w:ascii="Times New Roman" w:hAnsi="Times New Roman"/>
              </w:rPr>
              <w:t>Телефон:</w:t>
            </w:r>
          </w:p>
        </w:tc>
        <w:tc>
          <w:tcPr>
            <w:tcW w:w="2708" w:type="pct"/>
            <w:tcBorders>
              <w:top w:val="single" w:sz="4" w:space="0" w:color="auto"/>
              <w:left w:val="single" w:sz="4" w:space="0" w:color="auto"/>
              <w:bottom w:val="single" w:sz="4" w:space="0" w:color="auto"/>
              <w:right w:val="single" w:sz="4" w:space="0" w:color="auto"/>
            </w:tcBorders>
          </w:tcPr>
          <w:p w14:paraId="3FC89AF1" w14:textId="77777777" w:rsidR="00706284" w:rsidRPr="00605EAB" w:rsidRDefault="00706284" w:rsidP="00706284">
            <w:pPr>
              <w:jc w:val="center"/>
              <w:rPr>
                <w:rFonts w:ascii="Times New Roman" w:hAnsi="Times New Roman"/>
                <w:bCs/>
                <w:lang w:val="en-US"/>
              </w:rPr>
            </w:pPr>
          </w:p>
        </w:tc>
      </w:tr>
      <w:tr w:rsidR="00706284" w:rsidRPr="00605EAB" w14:paraId="378BA1AB" w14:textId="77777777" w:rsidTr="00706284">
        <w:trPr>
          <w:trHeight w:val="360"/>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560A2441" w14:textId="77777777" w:rsidR="00706284" w:rsidRPr="00605EAB" w:rsidRDefault="00706284" w:rsidP="00706284">
            <w:pPr>
              <w:rPr>
                <w:rFonts w:ascii="Times New Roman" w:hAnsi="Times New Roman"/>
              </w:rPr>
            </w:pPr>
            <w:r w:rsidRPr="00605EAB">
              <w:rPr>
                <w:rFonts w:ascii="Times New Roman" w:hAnsi="Times New Roman"/>
              </w:rPr>
              <w:t>Адрес электронной почты (e-mail):</w:t>
            </w:r>
          </w:p>
        </w:tc>
        <w:tc>
          <w:tcPr>
            <w:tcW w:w="2708" w:type="pct"/>
            <w:tcBorders>
              <w:top w:val="single" w:sz="4" w:space="0" w:color="auto"/>
              <w:left w:val="single" w:sz="4" w:space="0" w:color="auto"/>
              <w:bottom w:val="single" w:sz="4" w:space="0" w:color="auto"/>
              <w:right w:val="single" w:sz="4" w:space="0" w:color="auto"/>
            </w:tcBorders>
          </w:tcPr>
          <w:p w14:paraId="5E1DC7EC" w14:textId="77777777" w:rsidR="00706284" w:rsidRPr="00605EAB" w:rsidRDefault="00706284" w:rsidP="00706284">
            <w:pPr>
              <w:jc w:val="center"/>
              <w:rPr>
                <w:rFonts w:ascii="Times New Roman" w:hAnsi="Times New Roman"/>
                <w:bCs/>
              </w:rPr>
            </w:pPr>
          </w:p>
        </w:tc>
      </w:tr>
      <w:tr w:rsidR="00706284" w:rsidRPr="00605EAB" w14:paraId="45C8A49F" w14:textId="77777777" w:rsidTr="00706284">
        <w:trPr>
          <w:trHeight w:val="267"/>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02C5FD68" w14:textId="77777777" w:rsidR="00706284" w:rsidRPr="00605EAB" w:rsidRDefault="00706284" w:rsidP="00706284">
            <w:pPr>
              <w:rPr>
                <w:rFonts w:ascii="Times New Roman" w:hAnsi="Times New Roman"/>
              </w:rPr>
            </w:pPr>
            <w:r w:rsidRPr="00605EAB">
              <w:rPr>
                <w:rFonts w:ascii="Times New Roman" w:hAnsi="Times New Roman"/>
              </w:rPr>
              <w:t>Ответственное лицо (ФИО):</w:t>
            </w:r>
          </w:p>
        </w:tc>
        <w:tc>
          <w:tcPr>
            <w:tcW w:w="2708" w:type="pct"/>
            <w:tcBorders>
              <w:top w:val="single" w:sz="4" w:space="0" w:color="auto"/>
              <w:left w:val="single" w:sz="4" w:space="0" w:color="auto"/>
              <w:bottom w:val="single" w:sz="4" w:space="0" w:color="auto"/>
              <w:right w:val="single" w:sz="4" w:space="0" w:color="auto"/>
            </w:tcBorders>
          </w:tcPr>
          <w:p w14:paraId="009741EC" w14:textId="77777777" w:rsidR="00706284" w:rsidRPr="00605EAB" w:rsidRDefault="00706284" w:rsidP="00706284">
            <w:pPr>
              <w:jc w:val="center"/>
              <w:rPr>
                <w:rFonts w:ascii="Times New Roman" w:hAnsi="Times New Roman"/>
                <w:bCs/>
              </w:rPr>
            </w:pPr>
          </w:p>
        </w:tc>
      </w:tr>
    </w:tbl>
    <w:p w14:paraId="3D6046D7" w14:textId="77777777" w:rsidR="00706284" w:rsidRPr="00605EAB" w:rsidRDefault="00706284" w:rsidP="00706284">
      <w:pPr>
        <w:rPr>
          <w:rFonts w:ascii="Times New Roman" w:hAnsi="Times New Roman"/>
          <w:b/>
          <w:caps/>
        </w:rPr>
      </w:pPr>
    </w:p>
    <w:p w14:paraId="318A8018" w14:textId="77777777" w:rsidR="00706284" w:rsidRPr="00605EAB" w:rsidRDefault="00706284" w:rsidP="00706284">
      <w:pPr>
        <w:rPr>
          <w:rFonts w:ascii="Times New Roman" w:hAnsi="Times New Roman"/>
          <w:b/>
          <w:caps/>
        </w:rPr>
      </w:pPr>
      <w:r w:rsidRPr="00605EAB">
        <w:rPr>
          <w:rFonts w:ascii="Times New Roman" w:hAnsi="Times New Roman"/>
          <w:b/>
          <w:caps/>
        </w:rPr>
        <w:t>Данные об УслуГЕ</w:t>
      </w:r>
    </w:p>
    <w:tbl>
      <w:tblPr>
        <w:tblW w:w="46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968"/>
        <w:gridCol w:w="2344"/>
        <w:gridCol w:w="2344"/>
      </w:tblGrid>
      <w:tr w:rsidR="00706284" w:rsidRPr="00605EAB" w14:paraId="54E56BBB" w14:textId="77777777" w:rsidTr="00706284">
        <w:trPr>
          <w:trHeight w:val="206"/>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2960F854" w14:textId="77777777" w:rsidR="00706284" w:rsidRPr="00605EAB" w:rsidRDefault="00706284" w:rsidP="00706284">
            <w:pPr>
              <w:rPr>
                <w:rFonts w:ascii="Times New Roman" w:hAnsi="Times New Roman"/>
                <w:lang w:val="en-US"/>
              </w:rPr>
            </w:pPr>
            <w:r w:rsidRPr="00605EAB">
              <w:rPr>
                <w:rFonts w:ascii="Times New Roman" w:hAnsi="Times New Roman"/>
              </w:rPr>
              <w:t>1. Идентификатор Абонента на Платформе:</w:t>
            </w:r>
          </w:p>
        </w:tc>
        <w:tc>
          <w:tcPr>
            <w:tcW w:w="2708" w:type="pct"/>
            <w:gridSpan w:val="2"/>
            <w:tcBorders>
              <w:top w:val="single" w:sz="4" w:space="0" w:color="auto"/>
              <w:left w:val="single" w:sz="4" w:space="0" w:color="auto"/>
              <w:bottom w:val="single" w:sz="4" w:space="0" w:color="auto"/>
              <w:right w:val="single" w:sz="4" w:space="0" w:color="auto"/>
            </w:tcBorders>
          </w:tcPr>
          <w:p w14:paraId="08237FAB" w14:textId="77777777" w:rsidR="00706284" w:rsidRPr="00605EAB" w:rsidRDefault="00706284" w:rsidP="00706284">
            <w:pPr>
              <w:jc w:val="center"/>
              <w:rPr>
                <w:rFonts w:ascii="Times New Roman" w:hAnsi="Times New Roman"/>
                <w:bCs/>
              </w:rPr>
            </w:pPr>
          </w:p>
        </w:tc>
      </w:tr>
      <w:tr w:rsidR="00706284" w:rsidRPr="00605EAB" w14:paraId="5131A730" w14:textId="77777777" w:rsidTr="00706284">
        <w:trPr>
          <w:trHeight w:val="206"/>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0062D003" w14:textId="77777777" w:rsidR="00706284" w:rsidRPr="00605EAB" w:rsidRDefault="00706284" w:rsidP="00706284">
            <w:pPr>
              <w:rPr>
                <w:rFonts w:ascii="Times New Roman" w:hAnsi="Times New Roman"/>
              </w:rPr>
            </w:pPr>
            <w:r w:rsidRPr="00605EAB">
              <w:rPr>
                <w:rFonts w:ascii="Times New Roman" w:hAnsi="Times New Roman"/>
              </w:rPr>
              <w:t>2. Лицевой счет Абонента</w:t>
            </w:r>
          </w:p>
        </w:tc>
        <w:tc>
          <w:tcPr>
            <w:tcW w:w="2708" w:type="pct"/>
            <w:gridSpan w:val="2"/>
            <w:tcBorders>
              <w:top w:val="single" w:sz="4" w:space="0" w:color="auto"/>
              <w:left w:val="single" w:sz="4" w:space="0" w:color="auto"/>
              <w:bottom w:val="single" w:sz="4" w:space="0" w:color="auto"/>
              <w:right w:val="single" w:sz="4" w:space="0" w:color="auto"/>
            </w:tcBorders>
          </w:tcPr>
          <w:p w14:paraId="69D2A5DB" w14:textId="77777777" w:rsidR="00706284" w:rsidRPr="00605EAB" w:rsidRDefault="00706284" w:rsidP="00706284">
            <w:pPr>
              <w:jc w:val="center"/>
              <w:rPr>
                <w:rFonts w:ascii="Times New Roman" w:hAnsi="Times New Roman"/>
                <w:bCs/>
              </w:rPr>
            </w:pPr>
          </w:p>
        </w:tc>
      </w:tr>
      <w:tr w:rsidR="00706284" w:rsidRPr="00605EAB" w14:paraId="633A33FB" w14:textId="77777777" w:rsidTr="00706284">
        <w:trPr>
          <w:trHeight w:val="239"/>
        </w:trPr>
        <w:tc>
          <w:tcPr>
            <w:tcW w:w="2292" w:type="pct"/>
            <w:vMerge w:val="restart"/>
            <w:tcBorders>
              <w:top w:val="single" w:sz="4" w:space="0" w:color="auto"/>
              <w:left w:val="single" w:sz="4" w:space="0" w:color="auto"/>
              <w:right w:val="single" w:sz="4" w:space="0" w:color="auto"/>
            </w:tcBorders>
            <w:shd w:val="pct10" w:color="auto" w:fill="auto"/>
          </w:tcPr>
          <w:p w14:paraId="78E7C27D" w14:textId="77777777" w:rsidR="00706284" w:rsidRPr="00605EAB" w:rsidRDefault="00706284" w:rsidP="00706284">
            <w:pPr>
              <w:rPr>
                <w:rFonts w:ascii="Times New Roman" w:hAnsi="Times New Roman"/>
                <w:lang w:val="en-US"/>
              </w:rPr>
            </w:pPr>
            <w:r w:rsidRPr="00605EAB">
              <w:rPr>
                <w:rFonts w:ascii="Times New Roman" w:hAnsi="Times New Roman"/>
              </w:rPr>
              <w:t>3. Выделяемые абонентские идентификаторы</w:t>
            </w:r>
            <w:r w:rsidRPr="00605EAB">
              <w:rPr>
                <w:rFonts w:ascii="Times New Roman" w:hAnsi="Times New Roman"/>
                <w:lang w:val="en-US"/>
              </w:rPr>
              <w:t>:</w:t>
            </w:r>
          </w:p>
        </w:tc>
        <w:tc>
          <w:tcPr>
            <w:tcW w:w="1354" w:type="pct"/>
            <w:tcBorders>
              <w:top w:val="single" w:sz="4" w:space="0" w:color="auto"/>
              <w:left w:val="single" w:sz="4" w:space="0" w:color="auto"/>
              <w:bottom w:val="single" w:sz="4" w:space="0" w:color="auto"/>
              <w:right w:val="single" w:sz="4" w:space="0" w:color="auto"/>
            </w:tcBorders>
            <w:shd w:val="clear" w:color="auto" w:fill="D9D9D9"/>
          </w:tcPr>
          <w:p w14:paraId="6E1D1E62" w14:textId="77777777" w:rsidR="00706284" w:rsidRPr="00605EAB" w:rsidRDefault="00706284" w:rsidP="00706284">
            <w:pPr>
              <w:jc w:val="center"/>
              <w:rPr>
                <w:rFonts w:ascii="Times New Roman" w:hAnsi="Times New Roman"/>
                <w:bCs/>
              </w:rPr>
            </w:pPr>
            <w:r w:rsidRPr="00605EAB">
              <w:rPr>
                <w:rFonts w:ascii="Times New Roman" w:hAnsi="Times New Roman"/>
                <w:bCs/>
              </w:rPr>
              <w:t>Абонентский номер (при основном подключении)</w:t>
            </w:r>
          </w:p>
        </w:tc>
        <w:tc>
          <w:tcPr>
            <w:tcW w:w="1354" w:type="pct"/>
            <w:tcBorders>
              <w:top w:val="single" w:sz="4" w:space="0" w:color="auto"/>
              <w:left w:val="single" w:sz="4" w:space="0" w:color="auto"/>
              <w:bottom w:val="single" w:sz="4" w:space="0" w:color="auto"/>
              <w:right w:val="single" w:sz="4" w:space="0" w:color="auto"/>
            </w:tcBorders>
            <w:shd w:val="clear" w:color="auto" w:fill="D9D9D9"/>
          </w:tcPr>
          <w:p w14:paraId="6E2381DF" w14:textId="77777777" w:rsidR="00706284" w:rsidRPr="00605EAB" w:rsidRDefault="00706284" w:rsidP="00706284">
            <w:pPr>
              <w:jc w:val="center"/>
              <w:rPr>
                <w:rFonts w:ascii="Times New Roman" w:hAnsi="Times New Roman"/>
                <w:bCs/>
              </w:rPr>
            </w:pPr>
            <w:r w:rsidRPr="00605EAB">
              <w:rPr>
                <w:rFonts w:ascii="Times New Roman" w:hAnsi="Times New Roman"/>
                <w:bCs/>
              </w:rPr>
              <w:t>УКИ (при резервном доступе)</w:t>
            </w:r>
          </w:p>
        </w:tc>
      </w:tr>
      <w:tr w:rsidR="00706284" w:rsidRPr="00605EAB" w14:paraId="66008F3F" w14:textId="77777777" w:rsidTr="00706284">
        <w:trPr>
          <w:trHeight w:val="239"/>
        </w:trPr>
        <w:tc>
          <w:tcPr>
            <w:tcW w:w="2292" w:type="pct"/>
            <w:vMerge/>
            <w:tcBorders>
              <w:left w:val="single" w:sz="4" w:space="0" w:color="auto"/>
              <w:right w:val="single" w:sz="4" w:space="0" w:color="auto"/>
            </w:tcBorders>
            <w:shd w:val="pct10" w:color="auto" w:fill="auto"/>
          </w:tcPr>
          <w:p w14:paraId="4AE91AA5" w14:textId="77777777" w:rsidR="00706284" w:rsidRPr="00605EAB" w:rsidRDefault="00706284" w:rsidP="00706284">
            <w:pPr>
              <w:rPr>
                <w:rFonts w:ascii="Times New Roman" w:hAnsi="Times New Roman"/>
              </w:rPr>
            </w:pPr>
          </w:p>
        </w:tc>
        <w:tc>
          <w:tcPr>
            <w:tcW w:w="1354" w:type="pct"/>
            <w:tcBorders>
              <w:top w:val="single" w:sz="4" w:space="0" w:color="auto"/>
              <w:left w:val="single" w:sz="4" w:space="0" w:color="auto"/>
              <w:bottom w:val="single" w:sz="4" w:space="0" w:color="auto"/>
              <w:right w:val="single" w:sz="4" w:space="0" w:color="auto"/>
            </w:tcBorders>
            <w:shd w:val="clear" w:color="auto" w:fill="auto"/>
          </w:tcPr>
          <w:p w14:paraId="6BB00C72" w14:textId="77777777" w:rsidR="00706284" w:rsidRPr="00605EAB" w:rsidRDefault="00706284" w:rsidP="00706284">
            <w:pPr>
              <w:jc w:val="center"/>
              <w:rPr>
                <w:rFonts w:ascii="Times New Roman" w:hAnsi="Times New Roman"/>
                <w:lang w:val="en-US"/>
              </w:rPr>
            </w:pPr>
          </w:p>
        </w:tc>
        <w:tc>
          <w:tcPr>
            <w:tcW w:w="1354" w:type="pct"/>
            <w:tcBorders>
              <w:top w:val="single" w:sz="4" w:space="0" w:color="auto"/>
              <w:left w:val="single" w:sz="4" w:space="0" w:color="auto"/>
              <w:bottom w:val="single" w:sz="4" w:space="0" w:color="auto"/>
              <w:right w:val="single" w:sz="4" w:space="0" w:color="auto"/>
            </w:tcBorders>
            <w:shd w:val="clear" w:color="auto" w:fill="auto"/>
          </w:tcPr>
          <w:p w14:paraId="5BDA6FD1" w14:textId="77777777" w:rsidR="00706284" w:rsidRPr="00605EAB" w:rsidRDefault="00706284" w:rsidP="00706284">
            <w:pPr>
              <w:rPr>
                <w:rFonts w:ascii="Times New Roman" w:hAnsi="Times New Roman"/>
                <w:lang w:val="en-US"/>
              </w:rPr>
            </w:pPr>
          </w:p>
        </w:tc>
      </w:tr>
    </w:tbl>
    <w:p w14:paraId="3E845A6C" w14:textId="77777777" w:rsidR="00706284" w:rsidRPr="00605EAB" w:rsidRDefault="00706284" w:rsidP="00706284">
      <w:pPr>
        <w:jc w:val="both"/>
        <w:rPr>
          <w:rFonts w:ascii="Times New Roman" w:hAnsi="Times New Roman"/>
          <w:b/>
        </w:rPr>
      </w:pPr>
    </w:p>
    <w:p w14:paraId="768DC8B5" w14:textId="77777777" w:rsidR="00706284" w:rsidRPr="00605EAB" w:rsidRDefault="00706284" w:rsidP="00706284">
      <w:pPr>
        <w:jc w:val="both"/>
        <w:rPr>
          <w:rFonts w:ascii="Times New Roman" w:hAnsi="Times New Roman"/>
          <w:b/>
        </w:rPr>
      </w:pPr>
      <w:r w:rsidRPr="00605EAB">
        <w:rPr>
          <w:rFonts w:ascii="Times New Roman" w:hAnsi="Times New Roman"/>
          <w:b/>
        </w:rPr>
        <w:t>ТАРИФЫ НА УСЛУГУ</w:t>
      </w:r>
    </w:p>
    <w:tbl>
      <w:tblPr>
        <w:tblW w:w="8635" w:type="dxa"/>
        <w:tblInd w:w="103" w:type="dxa"/>
        <w:tblLayout w:type="fixed"/>
        <w:tblLook w:val="0000" w:firstRow="0" w:lastRow="0" w:firstColumn="0" w:lastColumn="0" w:noHBand="0" w:noVBand="0"/>
      </w:tblPr>
      <w:tblGrid>
        <w:gridCol w:w="4003"/>
        <w:gridCol w:w="4632"/>
      </w:tblGrid>
      <w:tr w:rsidR="00706284" w:rsidRPr="00605EAB" w14:paraId="4E02BFE0" w14:textId="77777777" w:rsidTr="00706284">
        <w:trPr>
          <w:trHeight w:val="254"/>
        </w:trPr>
        <w:tc>
          <w:tcPr>
            <w:tcW w:w="4003" w:type="dxa"/>
            <w:tcBorders>
              <w:top w:val="single" w:sz="4" w:space="0" w:color="auto"/>
              <w:left w:val="single" w:sz="4" w:space="0" w:color="auto"/>
              <w:bottom w:val="single" w:sz="4" w:space="0" w:color="auto"/>
              <w:right w:val="single" w:sz="4" w:space="0" w:color="000000"/>
            </w:tcBorders>
            <w:shd w:val="clear" w:color="auto" w:fill="D9D9D9"/>
            <w:noWrap/>
            <w:vAlign w:val="center"/>
          </w:tcPr>
          <w:p w14:paraId="3859C20A" w14:textId="77777777" w:rsidR="00706284" w:rsidRPr="00605EAB" w:rsidRDefault="00706284" w:rsidP="00706284">
            <w:pPr>
              <w:rPr>
                <w:rFonts w:ascii="Times New Roman" w:hAnsi="Times New Roman"/>
                <w:bCs/>
                <w:lang w:val="en-US"/>
              </w:rPr>
            </w:pPr>
            <w:r w:rsidRPr="00605EAB">
              <w:rPr>
                <w:rFonts w:ascii="Times New Roman" w:hAnsi="Times New Roman"/>
                <w:bCs/>
              </w:rPr>
              <w:t>Название тарифа</w:t>
            </w:r>
          </w:p>
        </w:tc>
        <w:tc>
          <w:tcPr>
            <w:tcW w:w="4632" w:type="dxa"/>
            <w:tcBorders>
              <w:top w:val="single" w:sz="4" w:space="0" w:color="auto"/>
              <w:left w:val="single" w:sz="4" w:space="0" w:color="auto"/>
              <w:bottom w:val="single" w:sz="4" w:space="0" w:color="auto"/>
              <w:right w:val="single" w:sz="4" w:space="0" w:color="auto"/>
            </w:tcBorders>
            <w:shd w:val="clear" w:color="auto" w:fill="FFFFFF"/>
          </w:tcPr>
          <w:p w14:paraId="6675BDE4" w14:textId="77777777" w:rsidR="00706284" w:rsidRPr="00605EAB" w:rsidRDefault="00706284" w:rsidP="00706284">
            <w:pPr>
              <w:jc w:val="center"/>
              <w:rPr>
                <w:rFonts w:ascii="Times New Roman" w:hAnsi="Times New Roman"/>
                <w:b/>
                <w:bCs/>
              </w:rPr>
            </w:pPr>
          </w:p>
        </w:tc>
      </w:tr>
    </w:tbl>
    <w:p w14:paraId="5A87CB5E" w14:textId="77777777" w:rsidR="00706284" w:rsidRPr="00605EAB" w:rsidRDefault="00706284" w:rsidP="00706284">
      <w:pPr>
        <w:jc w:val="both"/>
        <w:rPr>
          <w:rFonts w:ascii="Times New Roman" w:hAnsi="Times New Roman"/>
          <w:b/>
        </w:rPr>
      </w:pPr>
    </w:p>
    <w:p w14:paraId="2691AA92" w14:textId="77777777" w:rsidR="00706284" w:rsidRPr="00605EAB" w:rsidRDefault="00706284" w:rsidP="00706284">
      <w:pPr>
        <w:jc w:val="both"/>
        <w:rPr>
          <w:rFonts w:ascii="Times New Roman" w:hAnsi="Times New Roman"/>
          <w:b/>
        </w:rPr>
      </w:pPr>
      <w:r w:rsidRPr="00605EAB">
        <w:rPr>
          <w:rFonts w:ascii="Times New Roman" w:hAnsi="Times New Roman"/>
          <w:b/>
        </w:rPr>
        <w:t>СРОКИ</w:t>
      </w:r>
    </w:p>
    <w:tbl>
      <w:tblPr>
        <w:tblW w:w="8635" w:type="dxa"/>
        <w:tblInd w:w="103" w:type="dxa"/>
        <w:tblLayout w:type="fixed"/>
        <w:tblLook w:val="0000" w:firstRow="0" w:lastRow="0" w:firstColumn="0" w:lastColumn="0" w:noHBand="0" w:noVBand="0"/>
      </w:tblPr>
      <w:tblGrid>
        <w:gridCol w:w="4003"/>
        <w:gridCol w:w="4632"/>
      </w:tblGrid>
      <w:tr w:rsidR="00706284" w:rsidRPr="00605EAB" w14:paraId="3BABD294" w14:textId="77777777" w:rsidTr="00706284">
        <w:trPr>
          <w:trHeight w:val="254"/>
        </w:trPr>
        <w:tc>
          <w:tcPr>
            <w:tcW w:w="4003" w:type="dxa"/>
            <w:tcBorders>
              <w:top w:val="single" w:sz="4" w:space="0" w:color="auto"/>
              <w:left w:val="single" w:sz="4" w:space="0" w:color="auto"/>
              <w:bottom w:val="single" w:sz="4" w:space="0" w:color="auto"/>
              <w:right w:val="single" w:sz="4" w:space="0" w:color="000000"/>
            </w:tcBorders>
            <w:shd w:val="clear" w:color="auto" w:fill="D9D9D9"/>
            <w:noWrap/>
            <w:vAlign w:val="center"/>
          </w:tcPr>
          <w:p w14:paraId="3D495936" w14:textId="77777777" w:rsidR="00706284" w:rsidRPr="00605EAB" w:rsidRDefault="00706284" w:rsidP="00706284">
            <w:pPr>
              <w:rPr>
                <w:rFonts w:ascii="Times New Roman" w:hAnsi="Times New Roman"/>
                <w:bCs/>
              </w:rPr>
            </w:pPr>
            <w:r w:rsidRPr="00605EAB">
              <w:rPr>
                <w:rFonts w:ascii="Times New Roman" w:hAnsi="Times New Roman"/>
                <w:bCs/>
              </w:rPr>
              <w:t>Дата получения SIM-карт Заказчиком</w:t>
            </w:r>
          </w:p>
        </w:tc>
        <w:tc>
          <w:tcPr>
            <w:tcW w:w="4632" w:type="dxa"/>
            <w:tcBorders>
              <w:top w:val="single" w:sz="4" w:space="0" w:color="auto"/>
              <w:left w:val="single" w:sz="4" w:space="0" w:color="auto"/>
              <w:bottom w:val="single" w:sz="4" w:space="0" w:color="auto"/>
              <w:right w:val="single" w:sz="4" w:space="0" w:color="auto"/>
            </w:tcBorders>
            <w:shd w:val="clear" w:color="auto" w:fill="FFFFFF"/>
          </w:tcPr>
          <w:p w14:paraId="41F052F8" w14:textId="77777777" w:rsidR="00706284" w:rsidRPr="00605EAB" w:rsidRDefault="00706284" w:rsidP="00706284">
            <w:pPr>
              <w:jc w:val="center"/>
              <w:rPr>
                <w:rFonts w:ascii="Times New Roman" w:hAnsi="Times New Roman"/>
                <w:b/>
                <w:bCs/>
              </w:rPr>
            </w:pPr>
          </w:p>
        </w:tc>
      </w:tr>
    </w:tbl>
    <w:p w14:paraId="49BA537A" w14:textId="77777777" w:rsidR="00706284" w:rsidRPr="00605EAB" w:rsidRDefault="00706284" w:rsidP="00706284">
      <w:pPr>
        <w:jc w:val="both"/>
        <w:rPr>
          <w:rFonts w:ascii="Times New Roman" w:hAnsi="Times New Roman"/>
          <w:b/>
        </w:rPr>
      </w:pPr>
    </w:p>
    <w:p w14:paraId="0C2155C0" w14:textId="77777777" w:rsidR="00706284" w:rsidRPr="00605EAB" w:rsidRDefault="00706284" w:rsidP="00706284">
      <w:pPr>
        <w:jc w:val="both"/>
        <w:rPr>
          <w:rFonts w:ascii="Times New Roman" w:hAnsi="Times New Roman"/>
          <w:b/>
        </w:rPr>
      </w:pPr>
    </w:p>
    <w:p w14:paraId="75E365D6" w14:textId="77777777" w:rsidR="00706284" w:rsidRPr="00605EAB" w:rsidRDefault="00706284" w:rsidP="00706284">
      <w:pPr>
        <w:pStyle w:val="affff4"/>
        <w:ind w:left="567" w:right="1"/>
        <w:jc w:val="center"/>
        <w:rPr>
          <w:rFonts w:ascii="Times New Roman" w:hAnsi="Times New Roman"/>
          <w:b/>
          <w:bCs/>
        </w:rPr>
      </w:pPr>
      <w:r w:rsidRPr="00605EAB">
        <w:rPr>
          <w:rFonts w:ascii="Times New Roman" w:hAnsi="Times New Roman"/>
          <w:b/>
          <w:bCs/>
        </w:rPr>
        <w:t>В СВИДЕТЕЛЬСТВО ВСЕГО ВЫШЕИЗЛОЖЕННОГО настоящий Акт подписан уполномоченными представителями Сторон.</w:t>
      </w:r>
    </w:p>
    <w:p w14:paraId="2FC6C0B3" w14:textId="77777777" w:rsidR="00706284" w:rsidRPr="00605EAB" w:rsidRDefault="00706284" w:rsidP="00706284">
      <w:pPr>
        <w:framePr w:hSpace="180" w:wrap="around" w:vAnchor="text" w:hAnchor="margin" w:y="107"/>
        <w:rPr>
          <w:rFonts w:ascii="Times New Roman" w:hAnsi="Times New Roman"/>
          <w:b/>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E2BC6" w:rsidRPr="004B5AB3" w14:paraId="1E271E23" w14:textId="77777777" w:rsidTr="00660610">
        <w:tc>
          <w:tcPr>
            <w:tcW w:w="4448" w:type="dxa"/>
          </w:tcPr>
          <w:p w14:paraId="76DB538A" w14:textId="77777777" w:rsidR="00BE2BC6" w:rsidRPr="004B5AB3" w:rsidRDefault="00BE2BC6" w:rsidP="00BE2BC6">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14:paraId="5720BE08" w14:textId="77777777" w:rsidR="00BE2BC6" w:rsidRPr="004B5AB3" w:rsidRDefault="00BE2BC6" w:rsidP="00BE2BC6">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BE2BC6" w:rsidRPr="004B5AB3" w14:paraId="69BC5462" w14:textId="77777777" w:rsidTr="00660610">
        <w:tc>
          <w:tcPr>
            <w:tcW w:w="4448" w:type="dxa"/>
          </w:tcPr>
          <w:p w14:paraId="5DBBE766" w14:textId="77777777" w:rsidR="00BE2BC6" w:rsidRPr="004B5AB3" w:rsidRDefault="00BE2BC6" w:rsidP="00BE2BC6">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993085152" w:edGrp="everyone" w:colFirst="0" w:colLast="0"/>
            <w:permStart w:id="1460108615" w:edGrp="everyone" w:colFirst="1" w:colLast="1"/>
            <w:r w:rsidRPr="004B5AB3">
              <w:rPr>
                <w:rFonts w:ascii="Tahoma" w:eastAsia="Times New Roman" w:hAnsi="Tahoma" w:cs="Tahoma"/>
                <w:b/>
                <w:spacing w:val="-3"/>
                <w:szCs w:val="20"/>
              </w:rPr>
              <w:t>__________ «_____________________»</w:t>
            </w:r>
          </w:p>
          <w:p w14:paraId="0CA92739" w14:textId="77777777" w:rsidR="00BE2BC6" w:rsidRDefault="00BE2BC6" w:rsidP="00BE2BC6">
            <w:pPr>
              <w:widowControl w:val="0"/>
              <w:shd w:val="clear" w:color="auto" w:fill="FFFFFF"/>
              <w:spacing w:after="0" w:line="240" w:lineRule="auto"/>
              <w:jc w:val="center"/>
              <w:rPr>
                <w:rFonts w:ascii="Tahoma" w:eastAsia="Times New Roman" w:hAnsi="Tahoma" w:cs="Tahoma"/>
                <w:b/>
                <w:szCs w:val="20"/>
              </w:rPr>
            </w:pPr>
          </w:p>
          <w:p w14:paraId="50527027" w14:textId="77777777" w:rsidR="00BE2BC6" w:rsidRDefault="00BE2BC6" w:rsidP="00BE2BC6">
            <w:pPr>
              <w:widowControl w:val="0"/>
              <w:shd w:val="clear" w:color="auto" w:fill="FFFFFF"/>
              <w:spacing w:after="0" w:line="240" w:lineRule="auto"/>
              <w:jc w:val="center"/>
              <w:rPr>
                <w:rFonts w:ascii="Tahoma" w:eastAsia="Times New Roman" w:hAnsi="Tahoma" w:cs="Tahoma"/>
                <w:b/>
                <w:szCs w:val="20"/>
              </w:rPr>
            </w:pPr>
          </w:p>
          <w:p w14:paraId="05A555B9" w14:textId="77777777" w:rsidR="00BE2BC6" w:rsidRPr="004B5AB3" w:rsidRDefault="00BE2BC6" w:rsidP="00BE2BC6">
            <w:pPr>
              <w:widowControl w:val="0"/>
              <w:shd w:val="clear" w:color="auto" w:fill="FFFFFF"/>
              <w:spacing w:after="0" w:line="240" w:lineRule="auto"/>
              <w:jc w:val="center"/>
              <w:rPr>
                <w:rFonts w:ascii="Tahoma" w:eastAsia="Times New Roman" w:hAnsi="Tahoma" w:cs="Tahoma"/>
                <w:b/>
                <w:szCs w:val="20"/>
              </w:rPr>
            </w:pPr>
          </w:p>
        </w:tc>
        <w:tc>
          <w:tcPr>
            <w:tcW w:w="5299" w:type="dxa"/>
          </w:tcPr>
          <w:p w14:paraId="32D64D9C" w14:textId="77777777" w:rsidR="00BE2BC6" w:rsidRPr="004B5AB3" w:rsidRDefault="00BE2BC6" w:rsidP="00BE2BC6">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Pr>
                <w:rFonts w:ascii="Tahoma" w:eastAsia="Times New Roman" w:hAnsi="Tahoma" w:cs="Tahoma"/>
                <w:b/>
                <w:spacing w:val="-3"/>
                <w:szCs w:val="20"/>
              </w:rPr>
              <w:t>Энергосбы</w:t>
            </w:r>
            <w:r w:rsidRPr="004B5AB3">
              <w:rPr>
                <w:rFonts w:ascii="Tahoma" w:eastAsia="Times New Roman" w:hAnsi="Tahoma" w:cs="Tahoma"/>
                <w:b/>
                <w:spacing w:val="-3"/>
                <w:szCs w:val="20"/>
              </w:rPr>
              <w:t>Т Плюс»</w:t>
            </w:r>
          </w:p>
          <w:p w14:paraId="626C2460" w14:textId="77777777" w:rsidR="00BE2BC6" w:rsidRPr="004B5AB3" w:rsidRDefault="00BE2BC6" w:rsidP="00BE2BC6">
            <w:pPr>
              <w:widowControl w:val="0"/>
              <w:shd w:val="clear" w:color="auto" w:fill="FFFFFF"/>
              <w:spacing w:after="0" w:line="240" w:lineRule="auto"/>
              <w:jc w:val="center"/>
              <w:rPr>
                <w:rFonts w:ascii="Tahoma" w:eastAsia="Times New Roman" w:hAnsi="Tahoma" w:cs="Tahoma"/>
                <w:b/>
                <w:szCs w:val="20"/>
              </w:rPr>
            </w:pPr>
          </w:p>
        </w:tc>
      </w:tr>
      <w:tr w:rsidR="00BE2BC6" w:rsidRPr="004B5AB3" w14:paraId="390D0D63" w14:textId="77777777" w:rsidTr="00660610">
        <w:tc>
          <w:tcPr>
            <w:tcW w:w="4448" w:type="dxa"/>
          </w:tcPr>
          <w:p w14:paraId="78FE27D0" w14:textId="77777777" w:rsidR="00BE2BC6" w:rsidRPr="004B5AB3" w:rsidRDefault="00BE2BC6" w:rsidP="00BE2BC6">
            <w:pPr>
              <w:widowControl w:val="0"/>
              <w:shd w:val="clear" w:color="auto" w:fill="FFFFFF"/>
              <w:spacing w:after="0" w:line="240" w:lineRule="auto"/>
              <w:ind w:right="-108"/>
              <w:jc w:val="both"/>
              <w:rPr>
                <w:rFonts w:ascii="Tahoma" w:eastAsia="Times New Roman" w:hAnsi="Tahoma" w:cs="Tahoma"/>
                <w:spacing w:val="-3"/>
                <w:szCs w:val="20"/>
                <w:lang w:val="en-US"/>
              </w:rPr>
            </w:pPr>
            <w:permStart w:id="1322285149" w:edGrp="everyone" w:colFirst="0" w:colLast="0"/>
            <w:permStart w:id="1501381945" w:edGrp="everyone" w:colFirst="1" w:colLast="1"/>
            <w:permEnd w:id="993085152"/>
            <w:permEnd w:id="1460108615"/>
            <w:r w:rsidRPr="004B5AB3">
              <w:rPr>
                <w:rFonts w:ascii="Tahoma" w:eastAsia="Times New Roman" w:hAnsi="Tahoma" w:cs="Tahoma"/>
                <w:spacing w:val="-3"/>
                <w:szCs w:val="20"/>
                <w:lang w:val="en-US"/>
              </w:rPr>
              <w:t xml:space="preserve">______________________/_________________/ </w:t>
            </w:r>
          </w:p>
          <w:p w14:paraId="494A4C33" w14:textId="77777777" w:rsidR="00BE2BC6" w:rsidRPr="004B5AB3" w:rsidRDefault="00BE2BC6" w:rsidP="00BE2BC6">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14:paraId="425A2143" w14:textId="77777777" w:rsidR="00BE2BC6" w:rsidRPr="004B5AB3" w:rsidRDefault="00BE2BC6" w:rsidP="00BE2BC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14:paraId="16BACDED" w14:textId="77777777" w:rsidR="00BE2BC6" w:rsidRPr="004B5AB3" w:rsidRDefault="00BE2BC6" w:rsidP="00BE2BC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14:paraId="177AB49F" w14:textId="77777777" w:rsidR="00BE2BC6" w:rsidRPr="004B5AB3" w:rsidRDefault="00BE2BC6" w:rsidP="00BE2BC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14:paraId="59700217" w14:textId="77777777" w:rsidR="00BE2BC6" w:rsidRPr="004B5AB3" w:rsidRDefault="00BE2BC6" w:rsidP="00BE2BC6">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permEnd w:id="1322285149"/>
      <w:permEnd w:id="1501381945"/>
    </w:tbl>
    <w:tbl>
      <w:tblPr>
        <w:tblW w:w="9214" w:type="dxa"/>
        <w:tblLayout w:type="fixed"/>
        <w:tblLook w:val="0000" w:firstRow="0" w:lastRow="0" w:firstColumn="0" w:lastColumn="0" w:noHBand="0" w:noVBand="0"/>
      </w:tblPr>
      <w:tblGrid>
        <w:gridCol w:w="4253"/>
        <w:gridCol w:w="4961"/>
      </w:tblGrid>
      <w:tr w:rsidR="00706284" w:rsidRPr="00605EAB" w14:paraId="50197E0B" w14:textId="77777777" w:rsidTr="00706284">
        <w:tc>
          <w:tcPr>
            <w:tcW w:w="4253" w:type="dxa"/>
          </w:tcPr>
          <w:p w14:paraId="44C7716C" w14:textId="77777777" w:rsidR="00706284" w:rsidRPr="00605EAB" w:rsidRDefault="00706284" w:rsidP="00706284">
            <w:pPr>
              <w:jc w:val="center"/>
              <w:rPr>
                <w:rFonts w:ascii="Times New Roman" w:hAnsi="Times New Roman"/>
                <w:b/>
              </w:rPr>
            </w:pPr>
          </w:p>
        </w:tc>
        <w:tc>
          <w:tcPr>
            <w:tcW w:w="4961" w:type="dxa"/>
          </w:tcPr>
          <w:p w14:paraId="325709A3" w14:textId="77777777" w:rsidR="00706284" w:rsidRPr="00605EAB" w:rsidRDefault="00706284" w:rsidP="00706284">
            <w:pPr>
              <w:jc w:val="center"/>
              <w:rPr>
                <w:rFonts w:ascii="Times New Roman" w:hAnsi="Times New Roman"/>
                <w:b/>
              </w:rPr>
            </w:pPr>
          </w:p>
        </w:tc>
      </w:tr>
    </w:tbl>
    <w:p w14:paraId="7D053EF0" w14:textId="77777777" w:rsidR="00AD0F61" w:rsidRDefault="00AD0F61" w:rsidP="00706284">
      <w:pPr>
        <w:pStyle w:val="1"/>
        <w:jc w:val="right"/>
        <w:rPr>
          <w:rFonts w:ascii="Times New Roman" w:hAnsi="Times New Roman" w:cs="Times New Roman"/>
          <w:color w:val="auto"/>
          <w:sz w:val="24"/>
          <w:szCs w:val="24"/>
        </w:rPr>
      </w:pPr>
    </w:p>
    <w:p w14:paraId="4D4C8050" w14:textId="77777777" w:rsidR="00AD0F61" w:rsidRDefault="00AD0F61">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14:paraId="0AE3521C" w14:textId="77777777" w:rsidR="00706284" w:rsidRPr="00605EAB" w:rsidRDefault="00706284" w:rsidP="00706284">
      <w:pPr>
        <w:pStyle w:val="1"/>
        <w:jc w:val="right"/>
        <w:rPr>
          <w:rFonts w:ascii="Times New Roman" w:hAnsi="Times New Roman" w:cs="Times New Roman"/>
          <w:color w:val="auto"/>
          <w:sz w:val="24"/>
          <w:szCs w:val="24"/>
        </w:rPr>
      </w:pPr>
      <w:r w:rsidRPr="00605EAB">
        <w:rPr>
          <w:rFonts w:ascii="Times New Roman" w:hAnsi="Times New Roman" w:cs="Times New Roman"/>
          <w:color w:val="auto"/>
          <w:sz w:val="24"/>
          <w:szCs w:val="24"/>
        </w:rPr>
        <w:lastRenderedPageBreak/>
        <w:t>Приложение №3</w:t>
      </w:r>
    </w:p>
    <w:p w14:paraId="4DD1B5DE" w14:textId="77777777" w:rsidR="00706284" w:rsidRPr="00605EAB" w:rsidRDefault="00706284" w:rsidP="00706284">
      <w:pPr>
        <w:rPr>
          <w:rFonts w:ascii="Times New Roman" w:hAnsi="Times New Roman" w:cs="Times New Roman"/>
          <w:sz w:val="24"/>
          <w:szCs w:val="24"/>
        </w:rPr>
      </w:pPr>
    </w:p>
    <w:p w14:paraId="013ADA3F" w14:textId="77777777" w:rsidR="00706284" w:rsidRPr="00605EAB" w:rsidRDefault="00706284" w:rsidP="00706284">
      <w:pPr>
        <w:jc w:val="center"/>
        <w:rPr>
          <w:rFonts w:ascii="Times New Roman" w:hAnsi="Times New Roman"/>
          <w:b/>
        </w:rPr>
      </w:pPr>
      <w:r w:rsidRPr="00605EAB">
        <w:rPr>
          <w:rFonts w:ascii="Times New Roman" w:hAnsi="Times New Roman"/>
          <w:b/>
        </w:rPr>
        <w:t>Перечень тарифов</w:t>
      </w:r>
    </w:p>
    <w:p w14:paraId="49D35922" w14:textId="77777777" w:rsidR="00706284" w:rsidRPr="00605EAB" w:rsidRDefault="00706284" w:rsidP="00706284">
      <w:pPr>
        <w:ind w:right="576"/>
        <w:jc w:val="right"/>
        <w:rPr>
          <w:rFonts w:ascii="Times New Roman" w:hAnsi="Times New Roman"/>
          <w:iCs/>
          <w:sz w:val="18"/>
          <w:szCs w:val="18"/>
          <w:u w:val="single"/>
        </w:rPr>
      </w:pPr>
    </w:p>
    <w:tbl>
      <w:tblPr>
        <w:tblW w:w="4870"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565"/>
        <w:gridCol w:w="4536"/>
      </w:tblGrid>
      <w:tr w:rsidR="00706284" w:rsidRPr="00605EAB" w14:paraId="692CF721" w14:textId="77777777" w:rsidTr="00706284">
        <w:trPr>
          <w:trHeight w:val="201"/>
        </w:trPr>
        <w:tc>
          <w:tcPr>
            <w:tcW w:w="2508" w:type="pct"/>
            <w:tcBorders>
              <w:top w:val="single" w:sz="4" w:space="0" w:color="auto"/>
              <w:left w:val="single" w:sz="4" w:space="0" w:color="auto"/>
              <w:bottom w:val="single" w:sz="4" w:space="0" w:color="auto"/>
              <w:right w:val="single" w:sz="4" w:space="0" w:color="auto"/>
            </w:tcBorders>
            <w:shd w:val="pct10" w:color="auto" w:fill="auto"/>
          </w:tcPr>
          <w:p w14:paraId="4C0F5AAC" w14:textId="77777777" w:rsidR="00706284" w:rsidRPr="00605EAB" w:rsidRDefault="00706284" w:rsidP="00706284">
            <w:pPr>
              <w:rPr>
                <w:rFonts w:ascii="Times New Roman" w:hAnsi="Times New Roman"/>
                <w:b/>
                <w:sz w:val="24"/>
              </w:rPr>
            </w:pPr>
            <w:r w:rsidRPr="00605EAB">
              <w:rPr>
                <w:rFonts w:ascii="Times New Roman" w:hAnsi="Times New Roman"/>
                <w:b/>
                <w:sz w:val="24"/>
              </w:rPr>
              <w:t>Наименование тарифа</w:t>
            </w:r>
          </w:p>
        </w:tc>
        <w:tc>
          <w:tcPr>
            <w:tcW w:w="2492" w:type="pct"/>
            <w:tcBorders>
              <w:top w:val="single" w:sz="4" w:space="0" w:color="auto"/>
              <w:left w:val="single" w:sz="4" w:space="0" w:color="auto"/>
              <w:bottom w:val="single" w:sz="4" w:space="0" w:color="auto"/>
              <w:right w:val="single" w:sz="4" w:space="0" w:color="auto"/>
            </w:tcBorders>
          </w:tcPr>
          <w:p w14:paraId="04165E51" w14:textId="77777777" w:rsidR="00706284" w:rsidRPr="00605EAB" w:rsidRDefault="00706284" w:rsidP="00706284">
            <w:pPr>
              <w:jc w:val="center"/>
              <w:rPr>
                <w:rFonts w:ascii="Times New Roman" w:hAnsi="Times New Roman"/>
                <w:b/>
                <w:bCs/>
                <w:sz w:val="24"/>
              </w:rPr>
            </w:pPr>
            <w:r w:rsidRPr="00605EAB">
              <w:rPr>
                <w:rFonts w:ascii="Times New Roman" w:hAnsi="Times New Roman"/>
                <w:b/>
                <w:bCs/>
                <w:sz w:val="24"/>
              </w:rPr>
              <w:t>Трафик включенный в тариф, МБ</w:t>
            </w:r>
          </w:p>
        </w:tc>
      </w:tr>
      <w:tr w:rsidR="00706284" w:rsidRPr="00605EAB" w14:paraId="52138480" w14:textId="77777777" w:rsidTr="00706284">
        <w:trPr>
          <w:trHeight w:val="201"/>
        </w:trPr>
        <w:tc>
          <w:tcPr>
            <w:tcW w:w="2508" w:type="pct"/>
            <w:tcBorders>
              <w:top w:val="single" w:sz="4" w:space="0" w:color="auto"/>
              <w:left w:val="single" w:sz="4" w:space="0" w:color="auto"/>
              <w:bottom w:val="single" w:sz="4" w:space="0" w:color="auto"/>
              <w:right w:val="single" w:sz="4" w:space="0" w:color="auto"/>
            </w:tcBorders>
            <w:shd w:val="pct10" w:color="auto" w:fill="auto"/>
          </w:tcPr>
          <w:p w14:paraId="7D11A58B" w14:textId="77777777" w:rsidR="00706284" w:rsidRPr="00605EAB" w:rsidRDefault="00706284" w:rsidP="00706284">
            <w:pPr>
              <w:rPr>
                <w:rFonts w:ascii="Times New Roman" w:hAnsi="Times New Roman"/>
              </w:rPr>
            </w:pPr>
            <w:r w:rsidRPr="00605EAB">
              <w:rPr>
                <w:rFonts w:ascii="Times New Roman" w:hAnsi="Times New Roman"/>
                <w:lang w:val="en-US"/>
              </w:rPr>
              <w:t>M2M ISU</w:t>
            </w:r>
            <w:r w:rsidRPr="00605EAB">
              <w:rPr>
                <w:rFonts w:ascii="Times New Roman" w:hAnsi="Times New Roman"/>
              </w:rPr>
              <w:t xml:space="preserve"> 10</w:t>
            </w:r>
          </w:p>
        </w:tc>
        <w:tc>
          <w:tcPr>
            <w:tcW w:w="2492" w:type="pct"/>
            <w:tcBorders>
              <w:top w:val="single" w:sz="4" w:space="0" w:color="auto"/>
              <w:left w:val="single" w:sz="4" w:space="0" w:color="auto"/>
              <w:bottom w:val="single" w:sz="4" w:space="0" w:color="auto"/>
              <w:right w:val="single" w:sz="4" w:space="0" w:color="auto"/>
            </w:tcBorders>
          </w:tcPr>
          <w:p w14:paraId="2908CFAA" w14:textId="77777777" w:rsidR="00706284" w:rsidRPr="00605EAB" w:rsidRDefault="00706284" w:rsidP="00706284">
            <w:pPr>
              <w:jc w:val="center"/>
              <w:rPr>
                <w:rFonts w:ascii="Times New Roman" w:hAnsi="Times New Roman"/>
                <w:bCs/>
              </w:rPr>
            </w:pPr>
            <w:r w:rsidRPr="00605EAB">
              <w:rPr>
                <w:rFonts w:ascii="Times New Roman" w:hAnsi="Times New Roman"/>
                <w:bCs/>
              </w:rPr>
              <w:t>10</w:t>
            </w:r>
          </w:p>
        </w:tc>
      </w:tr>
      <w:tr w:rsidR="00706284" w:rsidRPr="00605EAB" w14:paraId="71789EE9" w14:textId="77777777" w:rsidTr="00706284">
        <w:trPr>
          <w:trHeight w:val="360"/>
        </w:trPr>
        <w:tc>
          <w:tcPr>
            <w:tcW w:w="2508" w:type="pct"/>
            <w:tcBorders>
              <w:top w:val="single" w:sz="4" w:space="0" w:color="auto"/>
              <w:left w:val="single" w:sz="4" w:space="0" w:color="auto"/>
              <w:bottom w:val="single" w:sz="4" w:space="0" w:color="auto"/>
              <w:right w:val="single" w:sz="4" w:space="0" w:color="auto"/>
            </w:tcBorders>
            <w:shd w:val="pct10" w:color="auto" w:fill="auto"/>
          </w:tcPr>
          <w:p w14:paraId="51CEF0E0" w14:textId="77777777" w:rsidR="00706284" w:rsidRPr="00605EAB" w:rsidRDefault="00706284" w:rsidP="00706284">
            <w:pPr>
              <w:rPr>
                <w:rFonts w:ascii="Times New Roman" w:hAnsi="Times New Roman"/>
              </w:rPr>
            </w:pPr>
            <w:r w:rsidRPr="00605EAB">
              <w:rPr>
                <w:rFonts w:ascii="Times New Roman" w:hAnsi="Times New Roman"/>
                <w:lang w:val="en-US"/>
              </w:rPr>
              <w:t>M2M ISU</w:t>
            </w:r>
            <w:r w:rsidRPr="00605EAB">
              <w:rPr>
                <w:rFonts w:ascii="Times New Roman" w:hAnsi="Times New Roman"/>
              </w:rPr>
              <w:t xml:space="preserve"> 25</w:t>
            </w:r>
          </w:p>
        </w:tc>
        <w:tc>
          <w:tcPr>
            <w:tcW w:w="2492" w:type="pct"/>
            <w:tcBorders>
              <w:top w:val="single" w:sz="4" w:space="0" w:color="auto"/>
              <w:left w:val="single" w:sz="4" w:space="0" w:color="auto"/>
              <w:bottom w:val="single" w:sz="4" w:space="0" w:color="auto"/>
              <w:right w:val="single" w:sz="4" w:space="0" w:color="auto"/>
            </w:tcBorders>
          </w:tcPr>
          <w:p w14:paraId="0AFB9B11" w14:textId="77777777" w:rsidR="00706284" w:rsidRPr="00605EAB" w:rsidRDefault="00706284" w:rsidP="00706284">
            <w:pPr>
              <w:jc w:val="center"/>
              <w:rPr>
                <w:rFonts w:ascii="Times New Roman" w:hAnsi="Times New Roman"/>
                <w:bCs/>
              </w:rPr>
            </w:pPr>
            <w:r w:rsidRPr="00605EAB">
              <w:rPr>
                <w:rFonts w:ascii="Times New Roman" w:hAnsi="Times New Roman"/>
                <w:bCs/>
              </w:rPr>
              <w:t>25</w:t>
            </w:r>
          </w:p>
        </w:tc>
      </w:tr>
      <w:tr w:rsidR="00706284" w:rsidRPr="00605EAB" w14:paraId="705258BB" w14:textId="77777777" w:rsidTr="00706284">
        <w:trPr>
          <w:trHeight w:val="360"/>
        </w:trPr>
        <w:tc>
          <w:tcPr>
            <w:tcW w:w="2508" w:type="pct"/>
            <w:tcBorders>
              <w:top w:val="single" w:sz="4" w:space="0" w:color="auto"/>
              <w:left w:val="single" w:sz="4" w:space="0" w:color="auto"/>
              <w:bottom w:val="single" w:sz="4" w:space="0" w:color="auto"/>
              <w:right w:val="single" w:sz="4" w:space="0" w:color="auto"/>
            </w:tcBorders>
            <w:shd w:val="pct10" w:color="auto" w:fill="auto"/>
          </w:tcPr>
          <w:p w14:paraId="3B753247" w14:textId="77777777" w:rsidR="00706284" w:rsidRPr="00605EAB" w:rsidRDefault="00706284" w:rsidP="00706284">
            <w:pPr>
              <w:rPr>
                <w:rFonts w:ascii="Times New Roman" w:hAnsi="Times New Roman"/>
              </w:rPr>
            </w:pPr>
            <w:r w:rsidRPr="00605EAB">
              <w:rPr>
                <w:rFonts w:ascii="Times New Roman" w:hAnsi="Times New Roman"/>
                <w:lang w:val="en-US"/>
              </w:rPr>
              <w:t>M2M ISU</w:t>
            </w:r>
            <w:r w:rsidRPr="00605EAB">
              <w:rPr>
                <w:rFonts w:ascii="Times New Roman" w:hAnsi="Times New Roman"/>
              </w:rPr>
              <w:t xml:space="preserve"> 100</w:t>
            </w:r>
          </w:p>
        </w:tc>
        <w:tc>
          <w:tcPr>
            <w:tcW w:w="2492" w:type="pct"/>
            <w:tcBorders>
              <w:top w:val="single" w:sz="4" w:space="0" w:color="auto"/>
              <w:left w:val="single" w:sz="4" w:space="0" w:color="auto"/>
              <w:bottom w:val="single" w:sz="4" w:space="0" w:color="auto"/>
              <w:right w:val="single" w:sz="4" w:space="0" w:color="auto"/>
            </w:tcBorders>
          </w:tcPr>
          <w:p w14:paraId="1A169B59" w14:textId="77777777" w:rsidR="00706284" w:rsidRPr="00605EAB" w:rsidRDefault="00706284" w:rsidP="00706284">
            <w:pPr>
              <w:jc w:val="center"/>
              <w:rPr>
                <w:rFonts w:ascii="Times New Roman" w:hAnsi="Times New Roman"/>
                <w:bCs/>
              </w:rPr>
            </w:pPr>
            <w:r w:rsidRPr="00605EAB">
              <w:rPr>
                <w:rFonts w:ascii="Times New Roman" w:hAnsi="Times New Roman"/>
                <w:bCs/>
              </w:rPr>
              <w:t>100</w:t>
            </w:r>
          </w:p>
        </w:tc>
      </w:tr>
      <w:tr w:rsidR="00706284" w:rsidRPr="00605EAB" w14:paraId="407E3F50" w14:textId="77777777" w:rsidTr="00706284">
        <w:trPr>
          <w:trHeight w:val="360"/>
        </w:trPr>
        <w:tc>
          <w:tcPr>
            <w:tcW w:w="2508" w:type="pct"/>
            <w:tcBorders>
              <w:top w:val="single" w:sz="4" w:space="0" w:color="auto"/>
              <w:left w:val="single" w:sz="4" w:space="0" w:color="auto"/>
              <w:bottom w:val="single" w:sz="4" w:space="0" w:color="auto"/>
              <w:right w:val="single" w:sz="4" w:space="0" w:color="auto"/>
            </w:tcBorders>
            <w:shd w:val="pct10" w:color="auto" w:fill="auto"/>
          </w:tcPr>
          <w:p w14:paraId="2222EF01" w14:textId="77777777" w:rsidR="00706284" w:rsidRPr="00605EAB" w:rsidRDefault="00706284" w:rsidP="00706284">
            <w:pPr>
              <w:rPr>
                <w:rFonts w:ascii="Times New Roman" w:hAnsi="Times New Roman"/>
              </w:rPr>
            </w:pPr>
            <w:r w:rsidRPr="00605EAB">
              <w:rPr>
                <w:rFonts w:ascii="Times New Roman" w:hAnsi="Times New Roman"/>
                <w:lang w:val="en-US"/>
              </w:rPr>
              <w:t>M2M ISU</w:t>
            </w:r>
            <w:r w:rsidRPr="00605EAB">
              <w:rPr>
                <w:rFonts w:ascii="Times New Roman" w:hAnsi="Times New Roman"/>
              </w:rPr>
              <w:t xml:space="preserve"> 300 </w:t>
            </w:r>
          </w:p>
        </w:tc>
        <w:tc>
          <w:tcPr>
            <w:tcW w:w="2492" w:type="pct"/>
            <w:tcBorders>
              <w:top w:val="single" w:sz="4" w:space="0" w:color="auto"/>
              <w:left w:val="single" w:sz="4" w:space="0" w:color="auto"/>
              <w:bottom w:val="single" w:sz="4" w:space="0" w:color="auto"/>
              <w:right w:val="single" w:sz="4" w:space="0" w:color="auto"/>
            </w:tcBorders>
          </w:tcPr>
          <w:p w14:paraId="3137B096" w14:textId="77777777" w:rsidR="00706284" w:rsidRPr="00605EAB" w:rsidRDefault="00706284" w:rsidP="00706284">
            <w:pPr>
              <w:jc w:val="center"/>
              <w:rPr>
                <w:rFonts w:ascii="Times New Roman" w:hAnsi="Times New Roman"/>
                <w:bCs/>
              </w:rPr>
            </w:pPr>
            <w:r w:rsidRPr="00605EAB">
              <w:rPr>
                <w:rFonts w:ascii="Times New Roman" w:hAnsi="Times New Roman"/>
                <w:bCs/>
              </w:rPr>
              <w:t>300</w:t>
            </w:r>
          </w:p>
        </w:tc>
      </w:tr>
      <w:tr w:rsidR="00706284" w:rsidRPr="00605EAB" w14:paraId="2F1CFBAD" w14:textId="77777777" w:rsidTr="00706284">
        <w:trPr>
          <w:trHeight w:val="267"/>
        </w:trPr>
        <w:tc>
          <w:tcPr>
            <w:tcW w:w="2508" w:type="pct"/>
            <w:tcBorders>
              <w:top w:val="single" w:sz="4" w:space="0" w:color="auto"/>
              <w:left w:val="single" w:sz="4" w:space="0" w:color="auto"/>
              <w:bottom w:val="single" w:sz="4" w:space="0" w:color="auto"/>
              <w:right w:val="single" w:sz="4" w:space="0" w:color="auto"/>
            </w:tcBorders>
            <w:shd w:val="pct10" w:color="auto" w:fill="auto"/>
          </w:tcPr>
          <w:p w14:paraId="464FAB37" w14:textId="77777777" w:rsidR="00706284" w:rsidRPr="00605EAB" w:rsidRDefault="00706284" w:rsidP="00706284">
            <w:pPr>
              <w:rPr>
                <w:rFonts w:ascii="Times New Roman" w:hAnsi="Times New Roman"/>
              </w:rPr>
            </w:pPr>
            <w:r w:rsidRPr="00605EAB">
              <w:rPr>
                <w:rFonts w:ascii="Times New Roman" w:hAnsi="Times New Roman"/>
                <w:lang w:val="en-US"/>
              </w:rPr>
              <w:t>M2M ISU</w:t>
            </w:r>
            <w:r w:rsidRPr="00605EAB">
              <w:rPr>
                <w:rFonts w:ascii="Times New Roman" w:hAnsi="Times New Roman"/>
              </w:rPr>
              <w:t xml:space="preserve"> 500</w:t>
            </w:r>
          </w:p>
        </w:tc>
        <w:tc>
          <w:tcPr>
            <w:tcW w:w="2492" w:type="pct"/>
            <w:tcBorders>
              <w:top w:val="single" w:sz="4" w:space="0" w:color="auto"/>
              <w:left w:val="single" w:sz="4" w:space="0" w:color="auto"/>
              <w:bottom w:val="single" w:sz="4" w:space="0" w:color="auto"/>
              <w:right w:val="single" w:sz="4" w:space="0" w:color="auto"/>
            </w:tcBorders>
          </w:tcPr>
          <w:p w14:paraId="79683DEF" w14:textId="77777777" w:rsidR="00706284" w:rsidRPr="00605EAB" w:rsidRDefault="00706284" w:rsidP="00706284">
            <w:pPr>
              <w:jc w:val="center"/>
              <w:rPr>
                <w:rFonts w:ascii="Times New Roman" w:hAnsi="Times New Roman"/>
                <w:bCs/>
              </w:rPr>
            </w:pPr>
            <w:r w:rsidRPr="00605EAB">
              <w:rPr>
                <w:rFonts w:ascii="Times New Roman" w:hAnsi="Times New Roman"/>
                <w:bCs/>
              </w:rPr>
              <w:t>500</w:t>
            </w:r>
          </w:p>
        </w:tc>
      </w:tr>
    </w:tbl>
    <w:p w14:paraId="05EFED73" w14:textId="77777777" w:rsidR="00706284" w:rsidRPr="00605EAB" w:rsidRDefault="00706284" w:rsidP="00706284">
      <w:pPr>
        <w:rPr>
          <w:rFonts w:ascii="Times New Roman" w:hAnsi="Times New Roman"/>
          <w:b/>
          <w:caps/>
        </w:rPr>
      </w:pPr>
    </w:p>
    <w:p w14:paraId="607500D5" w14:textId="77777777" w:rsidR="00706284" w:rsidRPr="00605EAB" w:rsidRDefault="00706284" w:rsidP="00706284">
      <w:pPr>
        <w:jc w:val="both"/>
        <w:rPr>
          <w:rFonts w:ascii="Times New Roman" w:hAnsi="Times New Roman"/>
          <w:b/>
        </w:rPr>
      </w:pPr>
    </w:p>
    <w:p w14:paraId="03ADE418" w14:textId="77777777" w:rsidR="00706284" w:rsidRPr="00605EAB" w:rsidRDefault="00706284" w:rsidP="00706284">
      <w:pPr>
        <w:pStyle w:val="affff4"/>
        <w:ind w:left="567" w:right="1"/>
        <w:jc w:val="center"/>
        <w:rPr>
          <w:rFonts w:ascii="Times New Roman" w:hAnsi="Times New Roman"/>
          <w:b/>
          <w:bCs/>
        </w:rPr>
      </w:pPr>
      <w:r w:rsidRPr="00605EAB">
        <w:rPr>
          <w:rFonts w:ascii="Times New Roman" w:hAnsi="Times New Roman"/>
          <w:b/>
          <w:bCs/>
        </w:rPr>
        <w:t>В СВИДЕТЕЛЬСТВО ВСЕГО ВЫШЕИЗЛОЖЕННОГО настоящий Акт подписан уполномоченными представителями Сторон.</w:t>
      </w:r>
    </w:p>
    <w:p w14:paraId="411411BC" w14:textId="77777777" w:rsidR="00706284" w:rsidRPr="00605EAB" w:rsidRDefault="00706284" w:rsidP="00706284">
      <w:pPr>
        <w:rPr>
          <w:rFonts w:ascii="Times New Roman" w:hAnsi="Times New Roman"/>
          <w:b/>
        </w:rPr>
      </w:pPr>
    </w:p>
    <w:p w14:paraId="39F928CC" w14:textId="77777777" w:rsidR="00706284" w:rsidRPr="00605EAB" w:rsidRDefault="00706284" w:rsidP="00706284">
      <w:pPr>
        <w:jc w:val="center"/>
      </w:pPr>
    </w:p>
    <w:p w14:paraId="269EE93C" w14:textId="77777777" w:rsidR="00706284" w:rsidRPr="00605EAB" w:rsidRDefault="00706284" w:rsidP="00706284">
      <w:pPr>
        <w:jc w:val="cente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E2BC6" w:rsidRPr="004B5AB3" w14:paraId="63860A59" w14:textId="77777777" w:rsidTr="00660610">
        <w:tc>
          <w:tcPr>
            <w:tcW w:w="4448" w:type="dxa"/>
          </w:tcPr>
          <w:p w14:paraId="39667572" w14:textId="77777777"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14:paraId="2AB4574E" w14:textId="77777777"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BE2BC6" w:rsidRPr="004B5AB3" w14:paraId="3CFE4AB4" w14:textId="77777777" w:rsidTr="00660610">
        <w:tc>
          <w:tcPr>
            <w:tcW w:w="4448" w:type="dxa"/>
          </w:tcPr>
          <w:p w14:paraId="2847EF52" w14:textId="77777777" w:rsidR="00BE2BC6" w:rsidRPr="004B5AB3" w:rsidRDefault="00BE2BC6" w:rsidP="00660610">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33576388" w:edGrp="everyone" w:colFirst="0" w:colLast="0"/>
            <w:permStart w:id="856452017" w:edGrp="everyone" w:colFirst="1" w:colLast="1"/>
            <w:r w:rsidRPr="004B5AB3">
              <w:rPr>
                <w:rFonts w:ascii="Tahoma" w:eastAsia="Times New Roman" w:hAnsi="Tahoma" w:cs="Tahoma"/>
                <w:b/>
                <w:spacing w:val="-3"/>
                <w:szCs w:val="20"/>
              </w:rPr>
              <w:t>__________ «_____________________»</w:t>
            </w:r>
          </w:p>
          <w:p w14:paraId="6AB4E159" w14:textId="77777777" w:rsidR="00BE2BC6" w:rsidRDefault="00BE2BC6" w:rsidP="00660610">
            <w:pPr>
              <w:widowControl w:val="0"/>
              <w:shd w:val="clear" w:color="auto" w:fill="FFFFFF"/>
              <w:spacing w:after="0" w:line="240" w:lineRule="auto"/>
              <w:jc w:val="center"/>
              <w:rPr>
                <w:rFonts w:ascii="Tahoma" w:eastAsia="Times New Roman" w:hAnsi="Tahoma" w:cs="Tahoma"/>
                <w:b/>
                <w:szCs w:val="20"/>
              </w:rPr>
            </w:pPr>
          </w:p>
          <w:p w14:paraId="3835F4E4" w14:textId="77777777" w:rsidR="00BE2BC6" w:rsidRDefault="00BE2BC6" w:rsidP="00660610">
            <w:pPr>
              <w:widowControl w:val="0"/>
              <w:shd w:val="clear" w:color="auto" w:fill="FFFFFF"/>
              <w:spacing w:after="0" w:line="240" w:lineRule="auto"/>
              <w:jc w:val="center"/>
              <w:rPr>
                <w:rFonts w:ascii="Tahoma" w:eastAsia="Times New Roman" w:hAnsi="Tahoma" w:cs="Tahoma"/>
                <w:b/>
                <w:szCs w:val="20"/>
              </w:rPr>
            </w:pPr>
          </w:p>
          <w:p w14:paraId="09009557" w14:textId="77777777"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p>
        </w:tc>
        <w:tc>
          <w:tcPr>
            <w:tcW w:w="5299" w:type="dxa"/>
          </w:tcPr>
          <w:p w14:paraId="766DDB28" w14:textId="77777777" w:rsidR="00BE2BC6" w:rsidRPr="004B5AB3" w:rsidRDefault="00BE2BC6" w:rsidP="00660610">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Pr>
                <w:rFonts w:ascii="Tahoma" w:eastAsia="Times New Roman" w:hAnsi="Tahoma" w:cs="Tahoma"/>
                <w:b/>
                <w:spacing w:val="-3"/>
                <w:szCs w:val="20"/>
              </w:rPr>
              <w:t>Энергосбы</w:t>
            </w:r>
            <w:r w:rsidRPr="004B5AB3">
              <w:rPr>
                <w:rFonts w:ascii="Tahoma" w:eastAsia="Times New Roman" w:hAnsi="Tahoma" w:cs="Tahoma"/>
                <w:b/>
                <w:spacing w:val="-3"/>
                <w:szCs w:val="20"/>
              </w:rPr>
              <w:t>Т Плюс»</w:t>
            </w:r>
          </w:p>
          <w:p w14:paraId="6F7D8258" w14:textId="77777777"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p>
        </w:tc>
      </w:tr>
      <w:tr w:rsidR="00BE2BC6" w:rsidRPr="004B5AB3" w14:paraId="4973B1B7" w14:textId="77777777" w:rsidTr="00660610">
        <w:tc>
          <w:tcPr>
            <w:tcW w:w="4448" w:type="dxa"/>
          </w:tcPr>
          <w:p w14:paraId="0284A20D" w14:textId="77777777" w:rsidR="00BE2BC6" w:rsidRPr="004B5AB3" w:rsidRDefault="00BE2BC6" w:rsidP="00660610">
            <w:pPr>
              <w:widowControl w:val="0"/>
              <w:shd w:val="clear" w:color="auto" w:fill="FFFFFF"/>
              <w:spacing w:after="0" w:line="240" w:lineRule="auto"/>
              <w:ind w:right="-108"/>
              <w:jc w:val="both"/>
              <w:rPr>
                <w:rFonts w:ascii="Tahoma" w:eastAsia="Times New Roman" w:hAnsi="Tahoma" w:cs="Tahoma"/>
                <w:spacing w:val="-3"/>
                <w:szCs w:val="20"/>
                <w:lang w:val="en-US"/>
              </w:rPr>
            </w:pPr>
            <w:permStart w:id="1861156909" w:edGrp="everyone" w:colFirst="0" w:colLast="0"/>
            <w:permStart w:id="1905527504" w:edGrp="everyone" w:colFirst="1" w:colLast="1"/>
            <w:permEnd w:id="33576388"/>
            <w:permEnd w:id="856452017"/>
            <w:r w:rsidRPr="004B5AB3">
              <w:rPr>
                <w:rFonts w:ascii="Tahoma" w:eastAsia="Times New Roman" w:hAnsi="Tahoma" w:cs="Tahoma"/>
                <w:spacing w:val="-3"/>
                <w:szCs w:val="20"/>
                <w:lang w:val="en-US"/>
              </w:rPr>
              <w:t xml:space="preserve">______________________/_________________/ </w:t>
            </w:r>
          </w:p>
          <w:p w14:paraId="35498B37" w14:textId="77777777" w:rsidR="00BE2BC6" w:rsidRPr="004B5AB3" w:rsidRDefault="00BE2BC6" w:rsidP="00660610">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14:paraId="616E8330" w14:textId="77777777"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14:paraId="67ABC0D8" w14:textId="77777777"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14:paraId="43121AB3" w14:textId="77777777"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14:paraId="28972503" w14:textId="77777777"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permEnd w:id="1861156909"/>
      <w:permEnd w:id="1905527504"/>
    </w:tbl>
    <w:p w14:paraId="76759A36" w14:textId="77777777" w:rsidR="00706284" w:rsidRPr="00605EAB" w:rsidRDefault="00706284" w:rsidP="00706284">
      <w:pPr>
        <w:jc w:val="center"/>
      </w:pPr>
    </w:p>
    <w:p w14:paraId="18A9F691" w14:textId="77777777" w:rsidR="00706284" w:rsidRPr="00605EAB" w:rsidRDefault="00706284" w:rsidP="00706284">
      <w:pPr>
        <w:jc w:val="center"/>
      </w:pPr>
    </w:p>
    <w:p w14:paraId="4B64D059" w14:textId="77777777" w:rsidR="00706284" w:rsidRPr="00605EAB" w:rsidRDefault="00706284" w:rsidP="00706284">
      <w:pPr>
        <w:jc w:val="center"/>
      </w:pPr>
    </w:p>
    <w:p w14:paraId="7599BE98" w14:textId="77777777" w:rsidR="00706284" w:rsidRPr="00605EAB" w:rsidRDefault="00706284" w:rsidP="00706284">
      <w:pPr>
        <w:jc w:val="center"/>
      </w:pPr>
    </w:p>
    <w:p w14:paraId="2631CC60" w14:textId="77777777" w:rsidR="00706284" w:rsidRPr="00605EAB" w:rsidRDefault="00706284" w:rsidP="00706284">
      <w:pPr>
        <w:jc w:val="center"/>
        <w:sectPr w:rsidR="00706284" w:rsidRPr="00605EAB" w:rsidSect="00706284">
          <w:pgSz w:w="11906" w:h="16838"/>
          <w:pgMar w:top="1134" w:right="851" w:bottom="1134" w:left="1701" w:header="709" w:footer="709" w:gutter="0"/>
          <w:cols w:space="708"/>
          <w:docGrid w:linePitch="360"/>
        </w:sectPr>
      </w:pPr>
    </w:p>
    <w:p w14:paraId="5F7A3BCA" w14:textId="77777777" w:rsidR="00706284" w:rsidRPr="00605EAB" w:rsidRDefault="00706284" w:rsidP="00706284">
      <w:pPr>
        <w:pStyle w:val="1"/>
        <w:jc w:val="right"/>
        <w:rPr>
          <w:rFonts w:ascii="Times New Roman" w:hAnsi="Times New Roman" w:cs="Times New Roman"/>
          <w:color w:val="auto"/>
          <w:sz w:val="24"/>
          <w:szCs w:val="24"/>
        </w:rPr>
      </w:pPr>
      <w:r w:rsidRPr="00605EAB">
        <w:rPr>
          <w:rFonts w:ascii="Times New Roman" w:hAnsi="Times New Roman" w:cs="Times New Roman"/>
          <w:color w:val="auto"/>
          <w:sz w:val="24"/>
          <w:szCs w:val="24"/>
        </w:rPr>
        <w:lastRenderedPageBreak/>
        <w:t>Приложение №4</w:t>
      </w:r>
    </w:p>
    <w:p w14:paraId="6F54A812" w14:textId="77777777" w:rsidR="00706284" w:rsidRPr="00605EAB" w:rsidRDefault="00706284" w:rsidP="00706284">
      <w:pPr>
        <w:ind w:right="576"/>
        <w:jc w:val="center"/>
        <w:rPr>
          <w:rFonts w:ascii="Times New Roman" w:hAnsi="Times New Roman"/>
          <w:iCs/>
          <w:sz w:val="18"/>
          <w:szCs w:val="18"/>
          <w:u w:val="single"/>
        </w:rPr>
      </w:pPr>
      <w:r w:rsidRPr="00605EAB">
        <w:rPr>
          <w:rFonts w:ascii="Times New Roman" w:hAnsi="Times New Roman"/>
          <w:b/>
        </w:rPr>
        <w:t xml:space="preserve"> Заявки на получение SIM-карт</w:t>
      </w:r>
    </w:p>
    <w:p w14:paraId="1DC0A5C4" w14:textId="77777777" w:rsidR="00706284" w:rsidRPr="00605EAB" w:rsidRDefault="00706284" w:rsidP="00706284">
      <w:pPr>
        <w:rPr>
          <w:rFonts w:ascii="Times New Roman" w:hAnsi="Times New Roman"/>
          <w:b/>
          <w:caps/>
        </w:rPr>
      </w:pPr>
      <w:r w:rsidRPr="00605EAB">
        <w:rPr>
          <w:rFonts w:ascii="Times New Roman" w:hAnsi="Times New Roman"/>
          <w:b/>
          <w:caps/>
        </w:rPr>
        <w:t>Данные об абоненте/ЗАКАЗЧИКЕ</w:t>
      </w:r>
    </w:p>
    <w:tbl>
      <w:tblPr>
        <w:tblW w:w="46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70"/>
        <w:gridCol w:w="5044"/>
      </w:tblGrid>
      <w:tr w:rsidR="00706284" w:rsidRPr="00605EAB" w14:paraId="223E026E" w14:textId="77777777" w:rsidTr="00706284">
        <w:trPr>
          <w:trHeight w:val="201"/>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02A400FC" w14:textId="77777777" w:rsidR="00706284" w:rsidRPr="00605EAB" w:rsidRDefault="00706284" w:rsidP="00706284">
            <w:pPr>
              <w:rPr>
                <w:rFonts w:ascii="Times New Roman" w:hAnsi="Times New Roman"/>
              </w:rPr>
            </w:pPr>
            <w:r w:rsidRPr="00605EAB">
              <w:rPr>
                <w:rFonts w:ascii="Times New Roman" w:hAnsi="Times New Roman"/>
              </w:rPr>
              <w:t>Телефон:</w:t>
            </w:r>
          </w:p>
        </w:tc>
        <w:tc>
          <w:tcPr>
            <w:tcW w:w="2708" w:type="pct"/>
            <w:tcBorders>
              <w:top w:val="single" w:sz="4" w:space="0" w:color="auto"/>
              <w:left w:val="single" w:sz="4" w:space="0" w:color="auto"/>
              <w:bottom w:val="single" w:sz="4" w:space="0" w:color="auto"/>
              <w:right w:val="single" w:sz="4" w:space="0" w:color="auto"/>
            </w:tcBorders>
          </w:tcPr>
          <w:p w14:paraId="68C68089" w14:textId="77777777" w:rsidR="00706284" w:rsidRPr="00605EAB" w:rsidRDefault="00706284" w:rsidP="00706284">
            <w:pPr>
              <w:jc w:val="center"/>
              <w:rPr>
                <w:rFonts w:ascii="Times New Roman" w:hAnsi="Times New Roman"/>
                <w:bCs/>
              </w:rPr>
            </w:pPr>
          </w:p>
        </w:tc>
      </w:tr>
      <w:tr w:rsidR="00706284" w:rsidRPr="00605EAB" w14:paraId="003AB8E6" w14:textId="77777777" w:rsidTr="00706284">
        <w:trPr>
          <w:trHeight w:val="360"/>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3FF00DB4" w14:textId="77777777" w:rsidR="00706284" w:rsidRPr="00605EAB" w:rsidRDefault="00706284" w:rsidP="00706284">
            <w:pPr>
              <w:rPr>
                <w:rFonts w:ascii="Times New Roman" w:hAnsi="Times New Roman"/>
              </w:rPr>
            </w:pPr>
            <w:r w:rsidRPr="00605EAB">
              <w:rPr>
                <w:rFonts w:ascii="Times New Roman" w:hAnsi="Times New Roman"/>
              </w:rPr>
              <w:t>Адрес электронной почты (e-mail):</w:t>
            </w:r>
          </w:p>
        </w:tc>
        <w:tc>
          <w:tcPr>
            <w:tcW w:w="2708" w:type="pct"/>
            <w:tcBorders>
              <w:top w:val="single" w:sz="4" w:space="0" w:color="auto"/>
              <w:left w:val="single" w:sz="4" w:space="0" w:color="auto"/>
              <w:bottom w:val="single" w:sz="4" w:space="0" w:color="auto"/>
              <w:right w:val="single" w:sz="4" w:space="0" w:color="auto"/>
            </w:tcBorders>
          </w:tcPr>
          <w:p w14:paraId="774A80C3" w14:textId="77777777" w:rsidR="00706284" w:rsidRPr="00605EAB" w:rsidRDefault="00706284" w:rsidP="00706284">
            <w:pPr>
              <w:jc w:val="center"/>
              <w:rPr>
                <w:rFonts w:ascii="Times New Roman" w:hAnsi="Times New Roman"/>
                <w:bCs/>
              </w:rPr>
            </w:pPr>
          </w:p>
        </w:tc>
      </w:tr>
      <w:tr w:rsidR="00706284" w:rsidRPr="00605EAB" w14:paraId="27A248B0" w14:textId="77777777" w:rsidTr="00706284">
        <w:trPr>
          <w:trHeight w:val="267"/>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67D3ED00" w14:textId="77777777" w:rsidR="00706284" w:rsidRPr="00605EAB" w:rsidRDefault="00706284" w:rsidP="00706284">
            <w:pPr>
              <w:rPr>
                <w:rFonts w:ascii="Times New Roman" w:hAnsi="Times New Roman"/>
              </w:rPr>
            </w:pPr>
            <w:r w:rsidRPr="00605EAB">
              <w:rPr>
                <w:rFonts w:ascii="Times New Roman" w:hAnsi="Times New Roman"/>
              </w:rPr>
              <w:t>Ответственное лицо (ФИО):</w:t>
            </w:r>
          </w:p>
        </w:tc>
        <w:tc>
          <w:tcPr>
            <w:tcW w:w="2708" w:type="pct"/>
            <w:tcBorders>
              <w:top w:val="single" w:sz="4" w:space="0" w:color="auto"/>
              <w:left w:val="single" w:sz="4" w:space="0" w:color="auto"/>
              <w:bottom w:val="single" w:sz="4" w:space="0" w:color="auto"/>
              <w:right w:val="single" w:sz="4" w:space="0" w:color="auto"/>
            </w:tcBorders>
          </w:tcPr>
          <w:p w14:paraId="4838019A" w14:textId="77777777" w:rsidR="00706284" w:rsidRPr="00605EAB" w:rsidRDefault="00706284" w:rsidP="00706284">
            <w:pPr>
              <w:jc w:val="center"/>
              <w:rPr>
                <w:rFonts w:ascii="Times New Roman" w:hAnsi="Times New Roman"/>
                <w:bCs/>
              </w:rPr>
            </w:pPr>
          </w:p>
        </w:tc>
      </w:tr>
    </w:tbl>
    <w:p w14:paraId="17CB5651" w14:textId="77777777" w:rsidR="00706284" w:rsidRPr="00605EAB" w:rsidRDefault="00706284" w:rsidP="00706284">
      <w:pPr>
        <w:rPr>
          <w:rFonts w:ascii="Times New Roman" w:hAnsi="Times New Roman"/>
          <w:b/>
          <w:caps/>
        </w:rPr>
      </w:pPr>
    </w:p>
    <w:p w14:paraId="6EBB14C0" w14:textId="77777777" w:rsidR="00706284" w:rsidRPr="00605EAB" w:rsidRDefault="00706284" w:rsidP="00706284">
      <w:pPr>
        <w:rPr>
          <w:rFonts w:ascii="Times New Roman" w:hAnsi="Times New Roman"/>
          <w:b/>
          <w:caps/>
        </w:rPr>
      </w:pPr>
      <w:r w:rsidRPr="00605EAB">
        <w:rPr>
          <w:rFonts w:ascii="Times New Roman" w:hAnsi="Times New Roman"/>
          <w:b/>
          <w:caps/>
        </w:rPr>
        <w:t>Данные об УслуГЕ</w:t>
      </w:r>
    </w:p>
    <w:tbl>
      <w:tblPr>
        <w:tblW w:w="46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70"/>
        <w:gridCol w:w="2522"/>
        <w:gridCol w:w="2522"/>
      </w:tblGrid>
      <w:tr w:rsidR="00706284" w:rsidRPr="00605EAB" w14:paraId="2FF57BB5" w14:textId="77777777" w:rsidTr="00706284">
        <w:trPr>
          <w:trHeight w:val="161"/>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1A17F3DA" w14:textId="77777777" w:rsidR="00706284" w:rsidRPr="00605EAB" w:rsidRDefault="00706284" w:rsidP="00706284">
            <w:pPr>
              <w:rPr>
                <w:rFonts w:ascii="Times New Roman" w:hAnsi="Times New Roman"/>
                <w:vertAlign w:val="superscript"/>
              </w:rPr>
            </w:pPr>
            <w:r w:rsidRPr="00605EAB">
              <w:rPr>
                <w:rFonts w:ascii="Times New Roman" w:hAnsi="Times New Roman"/>
              </w:rPr>
              <w:t>1. Наименование филиала</w:t>
            </w:r>
          </w:p>
        </w:tc>
        <w:tc>
          <w:tcPr>
            <w:tcW w:w="2708" w:type="pct"/>
            <w:gridSpan w:val="2"/>
            <w:tcBorders>
              <w:top w:val="single" w:sz="4" w:space="0" w:color="auto"/>
              <w:left w:val="single" w:sz="4" w:space="0" w:color="auto"/>
              <w:bottom w:val="single" w:sz="4" w:space="0" w:color="auto"/>
              <w:right w:val="single" w:sz="4" w:space="0" w:color="auto"/>
            </w:tcBorders>
          </w:tcPr>
          <w:p w14:paraId="23F2AD77" w14:textId="77777777" w:rsidR="00706284" w:rsidRPr="00605EAB" w:rsidRDefault="00706284" w:rsidP="00706284">
            <w:pPr>
              <w:jc w:val="center"/>
              <w:rPr>
                <w:rFonts w:ascii="Times New Roman" w:hAnsi="Times New Roman"/>
                <w:bCs/>
              </w:rPr>
            </w:pPr>
          </w:p>
        </w:tc>
      </w:tr>
      <w:tr w:rsidR="00706284" w:rsidRPr="00605EAB" w14:paraId="76ED427E" w14:textId="77777777" w:rsidTr="00706284">
        <w:trPr>
          <w:trHeight w:val="206"/>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7797A18C" w14:textId="77777777" w:rsidR="00706284" w:rsidRPr="00605EAB" w:rsidRDefault="00706284" w:rsidP="00706284">
            <w:pPr>
              <w:rPr>
                <w:rFonts w:ascii="Times New Roman" w:hAnsi="Times New Roman"/>
                <w:lang w:val="en-US"/>
              </w:rPr>
            </w:pPr>
            <w:r w:rsidRPr="00605EAB">
              <w:rPr>
                <w:rFonts w:ascii="Times New Roman" w:hAnsi="Times New Roman"/>
              </w:rPr>
              <w:t>2. Идентификатор Абонента на Платформе</w:t>
            </w:r>
          </w:p>
        </w:tc>
        <w:tc>
          <w:tcPr>
            <w:tcW w:w="2708" w:type="pct"/>
            <w:gridSpan w:val="2"/>
            <w:tcBorders>
              <w:top w:val="single" w:sz="4" w:space="0" w:color="auto"/>
              <w:left w:val="single" w:sz="4" w:space="0" w:color="auto"/>
              <w:bottom w:val="single" w:sz="4" w:space="0" w:color="auto"/>
              <w:right w:val="single" w:sz="4" w:space="0" w:color="auto"/>
            </w:tcBorders>
          </w:tcPr>
          <w:p w14:paraId="0F1D6D0D" w14:textId="77777777" w:rsidR="00706284" w:rsidRPr="00605EAB" w:rsidRDefault="00706284" w:rsidP="00706284">
            <w:pPr>
              <w:jc w:val="center"/>
              <w:rPr>
                <w:rFonts w:ascii="Times New Roman" w:hAnsi="Times New Roman"/>
                <w:bCs/>
              </w:rPr>
            </w:pPr>
          </w:p>
        </w:tc>
      </w:tr>
      <w:tr w:rsidR="00706284" w:rsidRPr="00605EAB" w14:paraId="0E5BD843" w14:textId="77777777" w:rsidTr="00706284">
        <w:trPr>
          <w:trHeight w:val="206"/>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071CD383" w14:textId="77777777" w:rsidR="00706284" w:rsidRPr="00605EAB" w:rsidRDefault="00706284" w:rsidP="00706284">
            <w:pPr>
              <w:rPr>
                <w:rFonts w:ascii="Times New Roman" w:hAnsi="Times New Roman"/>
              </w:rPr>
            </w:pPr>
            <w:r w:rsidRPr="00605EAB">
              <w:rPr>
                <w:rFonts w:ascii="Times New Roman" w:hAnsi="Times New Roman"/>
              </w:rPr>
              <w:t>3. Лицевой счет Абонента</w:t>
            </w:r>
          </w:p>
        </w:tc>
        <w:tc>
          <w:tcPr>
            <w:tcW w:w="2708" w:type="pct"/>
            <w:gridSpan w:val="2"/>
            <w:tcBorders>
              <w:top w:val="single" w:sz="4" w:space="0" w:color="auto"/>
              <w:left w:val="single" w:sz="4" w:space="0" w:color="auto"/>
              <w:bottom w:val="single" w:sz="4" w:space="0" w:color="auto"/>
              <w:right w:val="single" w:sz="4" w:space="0" w:color="auto"/>
            </w:tcBorders>
          </w:tcPr>
          <w:p w14:paraId="77EB0641" w14:textId="77777777" w:rsidR="00706284" w:rsidRPr="00605EAB" w:rsidRDefault="00706284" w:rsidP="00706284">
            <w:pPr>
              <w:jc w:val="center"/>
              <w:rPr>
                <w:rFonts w:ascii="Times New Roman" w:hAnsi="Times New Roman"/>
                <w:bCs/>
              </w:rPr>
            </w:pPr>
          </w:p>
        </w:tc>
      </w:tr>
      <w:tr w:rsidR="00706284" w:rsidRPr="00605EAB" w14:paraId="17362DB2" w14:textId="77777777" w:rsidTr="00706284">
        <w:trPr>
          <w:trHeight w:val="239"/>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74844480" w14:textId="77777777" w:rsidR="00706284" w:rsidRPr="00605EAB" w:rsidRDefault="00706284" w:rsidP="00706284">
            <w:pPr>
              <w:rPr>
                <w:rFonts w:ascii="Times New Roman" w:hAnsi="Times New Roman"/>
              </w:rPr>
            </w:pPr>
            <w:r w:rsidRPr="00605EAB">
              <w:rPr>
                <w:rFonts w:ascii="Times New Roman" w:hAnsi="Times New Roman"/>
              </w:rPr>
              <w:t>4. Кол-во требуемых SIM-карт</w:t>
            </w:r>
          </w:p>
        </w:tc>
        <w:tc>
          <w:tcPr>
            <w:tcW w:w="2708" w:type="pct"/>
            <w:gridSpan w:val="2"/>
            <w:tcBorders>
              <w:top w:val="single" w:sz="4" w:space="0" w:color="auto"/>
              <w:left w:val="single" w:sz="4" w:space="0" w:color="auto"/>
              <w:bottom w:val="single" w:sz="4" w:space="0" w:color="auto"/>
              <w:right w:val="single" w:sz="4" w:space="0" w:color="auto"/>
            </w:tcBorders>
            <w:shd w:val="clear" w:color="auto" w:fill="auto"/>
          </w:tcPr>
          <w:p w14:paraId="1144CB41" w14:textId="77777777" w:rsidR="00706284" w:rsidRPr="00605EAB" w:rsidRDefault="00706284" w:rsidP="00706284">
            <w:pPr>
              <w:jc w:val="center"/>
              <w:rPr>
                <w:rFonts w:ascii="Times New Roman" w:hAnsi="Times New Roman"/>
                <w:bCs/>
              </w:rPr>
            </w:pPr>
          </w:p>
        </w:tc>
      </w:tr>
      <w:tr w:rsidR="00706284" w:rsidRPr="00430C9E" w14:paraId="6D391D8F" w14:textId="77777777" w:rsidTr="00706284">
        <w:trPr>
          <w:trHeight w:val="239"/>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1483B82B" w14:textId="77777777" w:rsidR="00706284" w:rsidRPr="00605EAB" w:rsidRDefault="00706284" w:rsidP="00706284">
            <w:pPr>
              <w:rPr>
                <w:rFonts w:ascii="Times New Roman" w:hAnsi="Times New Roman"/>
              </w:rPr>
            </w:pPr>
            <w:r w:rsidRPr="00605EAB">
              <w:rPr>
                <w:rFonts w:ascii="Times New Roman" w:hAnsi="Times New Roman"/>
              </w:rPr>
              <w:t xml:space="preserve">5. Универсальная </w:t>
            </w:r>
            <w:r w:rsidRPr="00605EAB">
              <w:rPr>
                <w:rFonts w:ascii="Times New Roman" w:hAnsi="Times New Roman"/>
                <w:lang w:val="en-US"/>
              </w:rPr>
              <w:t>SIM</w:t>
            </w:r>
            <w:r w:rsidRPr="00605EAB">
              <w:rPr>
                <w:rFonts w:ascii="Times New Roman" w:hAnsi="Times New Roman"/>
              </w:rPr>
              <w:t>/SIM-карты других Операторов-партнеров</w:t>
            </w:r>
          </w:p>
        </w:tc>
        <w:tc>
          <w:tcPr>
            <w:tcW w:w="2708" w:type="pct"/>
            <w:gridSpan w:val="2"/>
            <w:tcBorders>
              <w:top w:val="single" w:sz="4" w:space="0" w:color="auto"/>
              <w:left w:val="single" w:sz="4" w:space="0" w:color="auto"/>
              <w:bottom w:val="single" w:sz="4" w:space="0" w:color="auto"/>
              <w:right w:val="single" w:sz="4" w:space="0" w:color="auto"/>
            </w:tcBorders>
            <w:shd w:val="clear" w:color="auto" w:fill="auto"/>
          </w:tcPr>
          <w:p w14:paraId="1C3D0D6F" w14:textId="77777777" w:rsidR="00706284" w:rsidRPr="00605EAB" w:rsidRDefault="00706284" w:rsidP="00706284">
            <w:pPr>
              <w:jc w:val="center"/>
              <w:rPr>
                <w:rFonts w:ascii="Times New Roman" w:hAnsi="Times New Roman"/>
                <w:bCs/>
              </w:rPr>
            </w:pPr>
          </w:p>
        </w:tc>
      </w:tr>
      <w:tr w:rsidR="00706284" w:rsidRPr="00AC4C83" w14:paraId="648E456B" w14:textId="77777777" w:rsidTr="00706284">
        <w:trPr>
          <w:trHeight w:val="239"/>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432FE6AB" w14:textId="77777777" w:rsidR="00706284" w:rsidRPr="00605EAB" w:rsidRDefault="00706284" w:rsidP="00706284">
            <w:pPr>
              <w:rPr>
                <w:rFonts w:ascii="Times New Roman" w:hAnsi="Times New Roman"/>
              </w:rPr>
            </w:pPr>
            <w:r w:rsidRPr="00605EAB">
              <w:rPr>
                <w:rFonts w:ascii="Times New Roman" w:hAnsi="Times New Roman"/>
              </w:rPr>
              <w:t>6. Форм фактор требуемых SIM-карт</w:t>
            </w:r>
          </w:p>
        </w:tc>
        <w:tc>
          <w:tcPr>
            <w:tcW w:w="2708" w:type="pct"/>
            <w:gridSpan w:val="2"/>
            <w:tcBorders>
              <w:top w:val="single" w:sz="4" w:space="0" w:color="auto"/>
              <w:left w:val="single" w:sz="4" w:space="0" w:color="auto"/>
              <w:bottom w:val="single" w:sz="4" w:space="0" w:color="auto"/>
              <w:right w:val="single" w:sz="4" w:space="0" w:color="auto"/>
            </w:tcBorders>
            <w:shd w:val="clear" w:color="auto" w:fill="auto"/>
          </w:tcPr>
          <w:p w14:paraId="1FB1015E" w14:textId="77777777" w:rsidR="00706284" w:rsidRPr="00605EAB" w:rsidRDefault="00706284" w:rsidP="00706284">
            <w:pPr>
              <w:jc w:val="center"/>
              <w:rPr>
                <w:rFonts w:ascii="Times New Roman" w:hAnsi="Times New Roman"/>
                <w:bCs/>
                <w:lang w:val="en-US"/>
              </w:rPr>
            </w:pPr>
            <w:r w:rsidRPr="00605EAB">
              <w:rPr>
                <w:rFonts w:ascii="Times New Roman" w:hAnsi="Times New Roman"/>
                <w:bCs/>
                <w:szCs w:val="20"/>
              </w:rPr>
              <w:t>Форм</w:t>
            </w:r>
            <w:r w:rsidRPr="00605EAB">
              <w:rPr>
                <w:rFonts w:ascii="Times New Roman" w:hAnsi="Times New Roman"/>
                <w:bCs/>
                <w:szCs w:val="20"/>
                <w:lang w:val="en-US"/>
              </w:rPr>
              <w:t xml:space="preserve"> </w:t>
            </w:r>
            <w:r w:rsidRPr="00605EAB">
              <w:rPr>
                <w:rFonts w:ascii="Times New Roman" w:hAnsi="Times New Roman"/>
                <w:bCs/>
                <w:szCs w:val="20"/>
              </w:rPr>
              <w:t>фактор</w:t>
            </w:r>
            <w:r w:rsidRPr="00605EAB">
              <w:rPr>
                <w:rFonts w:ascii="Times New Roman" w:hAnsi="Times New Roman"/>
                <w:bCs/>
                <w:szCs w:val="20"/>
                <w:lang w:val="en-US"/>
              </w:rPr>
              <w:t xml:space="preserve"> (Mini-SIM, Micro-SIM, Nano-SIM)</w:t>
            </w:r>
          </w:p>
        </w:tc>
      </w:tr>
      <w:tr w:rsidR="00706284" w:rsidRPr="00605EAB" w14:paraId="3225FBFB" w14:textId="77777777" w:rsidTr="009C7F38">
        <w:trPr>
          <w:trHeight w:val="239"/>
        </w:trPr>
        <w:tc>
          <w:tcPr>
            <w:tcW w:w="2292" w:type="pct"/>
            <w:vMerge w:val="restart"/>
            <w:tcBorders>
              <w:top w:val="single" w:sz="4" w:space="0" w:color="auto"/>
              <w:left w:val="single" w:sz="4" w:space="0" w:color="auto"/>
              <w:right w:val="single" w:sz="4" w:space="0" w:color="auto"/>
            </w:tcBorders>
            <w:shd w:val="clear" w:color="auto" w:fill="D9D9D9" w:themeFill="background1" w:themeFillShade="D9"/>
          </w:tcPr>
          <w:p w14:paraId="410A04A5" w14:textId="77777777" w:rsidR="00706284" w:rsidRPr="00605EAB" w:rsidRDefault="00706284" w:rsidP="00706284">
            <w:pPr>
              <w:rPr>
                <w:rFonts w:ascii="Times New Roman" w:hAnsi="Times New Roman"/>
              </w:rPr>
            </w:pPr>
            <w:r w:rsidRPr="00605EAB">
              <w:rPr>
                <w:rFonts w:ascii="Times New Roman" w:hAnsi="Times New Roman"/>
              </w:rPr>
              <w:t>7. Тип пластика</w:t>
            </w:r>
          </w:p>
        </w:tc>
        <w:tc>
          <w:tcPr>
            <w:tcW w:w="13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610190" w14:textId="77777777" w:rsidR="00706284" w:rsidRPr="00605EAB" w:rsidRDefault="00706284" w:rsidP="00706284">
            <w:pPr>
              <w:jc w:val="center"/>
              <w:rPr>
                <w:rFonts w:ascii="Times New Roman" w:hAnsi="Times New Roman"/>
                <w:bCs/>
              </w:rPr>
            </w:pPr>
            <w:r w:rsidRPr="00605EAB">
              <w:rPr>
                <w:rFonts w:ascii="Times New Roman" w:hAnsi="Times New Roman"/>
                <w:bCs/>
              </w:rPr>
              <w:t>Обычный</w:t>
            </w:r>
          </w:p>
        </w:tc>
        <w:tc>
          <w:tcPr>
            <w:tcW w:w="13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85C00F" w14:textId="77777777" w:rsidR="00706284" w:rsidRPr="00605EAB" w:rsidRDefault="00706284" w:rsidP="00706284">
            <w:pPr>
              <w:jc w:val="center"/>
              <w:rPr>
                <w:rFonts w:ascii="Times New Roman" w:hAnsi="Times New Roman"/>
                <w:bCs/>
              </w:rPr>
            </w:pPr>
            <w:r w:rsidRPr="00605EAB">
              <w:rPr>
                <w:rFonts w:ascii="Times New Roman" w:hAnsi="Times New Roman"/>
                <w:bCs/>
              </w:rPr>
              <w:t>Термостойкий</w:t>
            </w:r>
          </w:p>
        </w:tc>
      </w:tr>
      <w:tr w:rsidR="00706284" w:rsidRPr="00605EAB" w14:paraId="0D6B5E1B" w14:textId="77777777" w:rsidTr="00706284">
        <w:trPr>
          <w:trHeight w:val="239"/>
        </w:trPr>
        <w:tc>
          <w:tcPr>
            <w:tcW w:w="2292" w:type="pct"/>
            <w:vMerge/>
            <w:tcBorders>
              <w:left w:val="single" w:sz="4" w:space="0" w:color="auto"/>
              <w:bottom w:val="single" w:sz="4" w:space="0" w:color="auto"/>
              <w:right w:val="single" w:sz="4" w:space="0" w:color="auto"/>
            </w:tcBorders>
            <w:shd w:val="clear" w:color="auto" w:fill="F5F7E4" w:themeFill="accent3" w:themeFillTint="33"/>
          </w:tcPr>
          <w:p w14:paraId="7640A1D3" w14:textId="77777777" w:rsidR="00706284" w:rsidRPr="00605EAB" w:rsidRDefault="00706284" w:rsidP="00706284">
            <w:pPr>
              <w:rPr>
                <w:rFonts w:ascii="Times New Roman" w:hAnsi="Times New Roman"/>
              </w:rPr>
            </w:pPr>
          </w:p>
        </w:tc>
        <w:tc>
          <w:tcPr>
            <w:tcW w:w="1354" w:type="pct"/>
            <w:tcBorders>
              <w:top w:val="single" w:sz="4" w:space="0" w:color="auto"/>
              <w:left w:val="single" w:sz="4" w:space="0" w:color="auto"/>
              <w:bottom w:val="single" w:sz="4" w:space="0" w:color="auto"/>
              <w:right w:val="single" w:sz="4" w:space="0" w:color="auto"/>
            </w:tcBorders>
            <w:shd w:val="clear" w:color="auto" w:fill="auto"/>
          </w:tcPr>
          <w:p w14:paraId="288D0D18" w14:textId="77777777" w:rsidR="00706284" w:rsidRPr="00605EAB" w:rsidRDefault="00706284" w:rsidP="00706284">
            <w:pPr>
              <w:jc w:val="center"/>
              <w:rPr>
                <w:rFonts w:ascii="Times New Roman" w:hAnsi="Times New Roman"/>
                <w:bCs/>
              </w:rPr>
            </w:pPr>
          </w:p>
        </w:tc>
        <w:tc>
          <w:tcPr>
            <w:tcW w:w="1354" w:type="pct"/>
            <w:tcBorders>
              <w:top w:val="single" w:sz="4" w:space="0" w:color="auto"/>
              <w:left w:val="single" w:sz="4" w:space="0" w:color="auto"/>
              <w:bottom w:val="single" w:sz="4" w:space="0" w:color="auto"/>
              <w:right w:val="single" w:sz="4" w:space="0" w:color="auto"/>
            </w:tcBorders>
            <w:shd w:val="clear" w:color="auto" w:fill="auto"/>
          </w:tcPr>
          <w:p w14:paraId="463C2BDC" w14:textId="77777777" w:rsidR="00706284" w:rsidRPr="00605EAB" w:rsidRDefault="00706284" w:rsidP="00706284">
            <w:pPr>
              <w:jc w:val="center"/>
              <w:rPr>
                <w:rFonts w:ascii="Times New Roman" w:hAnsi="Times New Roman"/>
                <w:bCs/>
              </w:rPr>
            </w:pPr>
          </w:p>
        </w:tc>
      </w:tr>
      <w:tr w:rsidR="00706284" w:rsidRPr="00605EAB" w14:paraId="1ED85805" w14:textId="77777777" w:rsidTr="00706284">
        <w:trPr>
          <w:trHeight w:val="239"/>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6B05FAB6" w14:textId="77777777" w:rsidR="00706284" w:rsidRPr="00605EAB" w:rsidRDefault="00706284" w:rsidP="00706284">
            <w:pPr>
              <w:rPr>
                <w:rFonts w:ascii="Times New Roman" w:hAnsi="Times New Roman"/>
              </w:rPr>
            </w:pPr>
            <w:r w:rsidRPr="00605EAB">
              <w:rPr>
                <w:rFonts w:ascii="Times New Roman" w:hAnsi="Times New Roman"/>
              </w:rPr>
              <w:t>8. Адреса доставки SIM-карт</w:t>
            </w:r>
          </w:p>
        </w:tc>
        <w:tc>
          <w:tcPr>
            <w:tcW w:w="1354" w:type="pct"/>
            <w:tcBorders>
              <w:top w:val="single" w:sz="4" w:space="0" w:color="auto"/>
              <w:left w:val="single" w:sz="4" w:space="0" w:color="auto"/>
              <w:bottom w:val="single" w:sz="4" w:space="0" w:color="auto"/>
              <w:right w:val="single" w:sz="4" w:space="0" w:color="auto"/>
            </w:tcBorders>
            <w:shd w:val="clear" w:color="auto" w:fill="auto"/>
          </w:tcPr>
          <w:p w14:paraId="5F700E34" w14:textId="77777777" w:rsidR="00706284" w:rsidRPr="00605EAB" w:rsidRDefault="00706284" w:rsidP="00706284">
            <w:pPr>
              <w:jc w:val="center"/>
              <w:rPr>
                <w:rFonts w:ascii="Times New Roman" w:hAnsi="Times New Roman"/>
                <w:bCs/>
              </w:rPr>
            </w:pPr>
            <w:r w:rsidRPr="00605EAB">
              <w:rPr>
                <w:rFonts w:ascii="Times New Roman" w:hAnsi="Times New Roman"/>
                <w:bCs/>
              </w:rPr>
              <w:t>Кол-во</w:t>
            </w:r>
          </w:p>
        </w:tc>
        <w:tc>
          <w:tcPr>
            <w:tcW w:w="1354" w:type="pct"/>
            <w:tcBorders>
              <w:top w:val="single" w:sz="4" w:space="0" w:color="auto"/>
              <w:left w:val="single" w:sz="4" w:space="0" w:color="auto"/>
              <w:bottom w:val="single" w:sz="4" w:space="0" w:color="auto"/>
              <w:right w:val="single" w:sz="4" w:space="0" w:color="auto"/>
            </w:tcBorders>
            <w:shd w:val="clear" w:color="auto" w:fill="auto"/>
          </w:tcPr>
          <w:p w14:paraId="68DDC4EB" w14:textId="77777777" w:rsidR="00706284" w:rsidRPr="00605EAB" w:rsidRDefault="00706284" w:rsidP="00706284">
            <w:pPr>
              <w:jc w:val="center"/>
              <w:rPr>
                <w:rFonts w:ascii="Times New Roman" w:hAnsi="Times New Roman"/>
                <w:bCs/>
              </w:rPr>
            </w:pPr>
            <w:r w:rsidRPr="00605EAB">
              <w:rPr>
                <w:rFonts w:ascii="Times New Roman" w:hAnsi="Times New Roman"/>
                <w:bCs/>
              </w:rPr>
              <w:t xml:space="preserve">Адрес доставки, </w:t>
            </w:r>
          </w:p>
        </w:tc>
      </w:tr>
      <w:tr w:rsidR="00706284" w:rsidRPr="00605EAB" w14:paraId="2430B367" w14:textId="77777777" w:rsidTr="00706284">
        <w:trPr>
          <w:trHeight w:val="239"/>
        </w:trPr>
        <w:tc>
          <w:tcPr>
            <w:tcW w:w="2292" w:type="pct"/>
            <w:tcBorders>
              <w:top w:val="single" w:sz="4" w:space="0" w:color="auto"/>
              <w:left w:val="single" w:sz="4" w:space="0" w:color="auto"/>
              <w:right w:val="single" w:sz="4" w:space="0" w:color="auto"/>
            </w:tcBorders>
            <w:shd w:val="pct10" w:color="auto" w:fill="auto"/>
          </w:tcPr>
          <w:p w14:paraId="6CB579D3" w14:textId="77777777" w:rsidR="00706284" w:rsidRPr="00605EAB" w:rsidRDefault="00706284" w:rsidP="00706284">
            <w:pPr>
              <w:rPr>
                <w:rFonts w:ascii="Times New Roman" w:hAnsi="Times New Roman"/>
              </w:rPr>
            </w:pPr>
            <w:r w:rsidRPr="00605EAB">
              <w:rPr>
                <w:rFonts w:ascii="Times New Roman" w:hAnsi="Times New Roman"/>
              </w:rPr>
              <w:t>9. Контактные лица принимающие SIM-карты</w:t>
            </w:r>
          </w:p>
        </w:tc>
        <w:tc>
          <w:tcPr>
            <w:tcW w:w="1354" w:type="pct"/>
            <w:tcBorders>
              <w:top w:val="single" w:sz="4" w:space="0" w:color="auto"/>
              <w:left w:val="single" w:sz="4" w:space="0" w:color="auto"/>
              <w:bottom w:val="single" w:sz="4" w:space="0" w:color="auto"/>
              <w:right w:val="single" w:sz="4" w:space="0" w:color="auto"/>
            </w:tcBorders>
            <w:shd w:val="clear" w:color="auto" w:fill="auto"/>
          </w:tcPr>
          <w:p w14:paraId="090F94D5" w14:textId="77777777" w:rsidR="00706284" w:rsidRPr="00605EAB" w:rsidRDefault="00706284" w:rsidP="00706284">
            <w:pPr>
              <w:jc w:val="center"/>
              <w:rPr>
                <w:rFonts w:ascii="Times New Roman" w:hAnsi="Times New Roman"/>
                <w:bCs/>
              </w:rPr>
            </w:pPr>
            <w:r w:rsidRPr="00605EAB">
              <w:rPr>
                <w:rFonts w:ascii="Times New Roman" w:hAnsi="Times New Roman"/>
                <w:bCs/>
              </w:rPr>
              <w:t>Адрес доставки</w:t>
            </w:r>
          </w:p>
        </w:tc>
        <w:tc>
          <w:tcPr>
            <w:tcW w:w="1354" w:type="pct"/>
            <w:tcBorders>
              <w:top w:val="single" w:sz="4" w:space="0" w:color="auto"/>
              <w:left w:val="single" w:sz="4" w:space="0" w:color="auto"/>
              <w:bottom w:val="single" w:sz="4" w:space="0" w:color="auto"/>
              <w:right w:val="single" w:sz="4" w:space="0" w:color="auto"/>
            </w:tcBorders>
            <w:shd w:val="clear" w:color="auto" w:fill="auto"/>
          </w:tcPr>
          <w:p w14:paraId="35CD688D" w14:textId="77777777" w:rsidR="00706284" w:rsidRPr="00605EAB" w:rsidRDefault="00706284" w:rsidP="00706284">
            <w:pPr>
              <w:jc w:val="center"/>
              <w:rPr>
                <w:rFonts w:ascii="Times New Roman" w:hAnsi="Times New Roman"/>
                <w:bCs/>
              </w:rPr>
            </w:pPr>
            <w:r w:rsidRPr="00605EAB">
              <w:rPr>
                <w:rFonts w:ascii="Times New Roman" w:hAnsi="Times New Roman"/>
                <w:bCs/>
              </w:rPr>
              <w:t>Должность, телефон и ФИО принимающего лица</w:t>
            </w:r>
          </w:p>
        </w:tc>
      </w:tr>
    </w:tbl>
    <w:p w14:paraId="7B5F4983" w14:textId="77777777" w:rsidR="00706284" w:rsidRPr="00605EAB" w:rsidRDefault="00706284" w:rsidP="00706284">
      <w:pPr>
        <w:jc w:val="both"/>
        <w:rPr>
          <w:rFonts w:ascii="Times New Roman" w:hAnsi="Times New Roman"/>
          <w:b/>
        </w:rPr>
      </w:pPr>
      <w:r w:rsidRPr="00605EAB">
        <w:rPr>
          <w:rFonts w:ascii="Times New Roman" w:hAnsi="Times New Roman"/>
          <w:b/>
        </w:rPr>
        <w:t>ТАРИФЫ НА УСЛУГУ</w:t>
      </w:r>
    </w:p>
    <w:tbl>
      <w:tblPr>
        <w:tblW w:w="8635" w:type="dxa"/>
        <w:tblInd w:w="103" w:type="dxa"/>
        <w:tblLayout w:type="fixed"/>
        <w:tblLook w:val="0000" w:firstRow="0" w:lastRow="0" w:firstColumn="0" w:lastColumn="0" w:noHBand="0" w:noVBand="0"/>
      </w:tblPr>
      <w:tblGrid>
        <w:gridCol w:w="4003"/>
        <w:gridCol w:w="2316"/>
        <w:gridCol w:w="2316"/>
      </w:tblGrid>
      <w:tr w:rsidR="00706284" w:rsidRPr="00605EAB" w14:paraId="3723AB86" w14:textId="77777777" w:rsidTr="00706284">
        <w:trPr>
          <w:trHeight w:val="254"/>
        </w:trPr>
        <w:tc>
          <w:tcPr>
            <w:tcW w:w="4003" w:type="dxa"/>
            <w:tcBorders>
              <w:top w:val="single" w:sz="4" w:space="0" w:color="auto"/>
              <w:left w:val="single" w:sz="4" w:space="0" w:color="auto"/>
              <w:bottom w:val="single" w:sz="4" w:space="0" w:color="auto"/>
              <w:right w:val="single" w:sz="4" w:space="0" w:color="000000"/>
            </w:tcBorders>
            <w:shd w:val="clear" w:color="auto" w:fill="D9D9D9"/>
            <w:noWrap/>
            <w:vAlign w:val="center"/>
          </w:tcPr>
          <w:p w14:paraId="1194114A" w14:textId="77777777" w:rsidR="00706284" w:rsidRPr="00605EAB" w:rsidRDefault="00706284" w:rsidP="00706284">
            <w:pPr>
              <w:rPr>
                <w:rFonts w:ascii="Times New Roman" w:hAnsi="Times New Roman"/>
                <w:bCs/>
              </w:rPr>
            </w:pPr>
            <w:r w:rsidRPr="00605EAB">
              <w:rPr>
                <w:rFonts w:ascii="Times New Roman" w:hAnsi="Times New Roman"/>
                <w:bCs/>
              </w:rPr>
              <w:t>Название тарифа</w:t>
            </w: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78681088" w14:textId="77777777" w:rsidR="00706284" w:rsidRPr="00605EAB" w:rsidRDefault="00706284" w:rsidP="00706284">
            <w:pPr>
              <w:jc w:val="center"/>
              <w:rPr>
                <w:rFonts w:ascii="Times New Roman" w:hAnsi="Times New Roman"/>
                <w:bCs/>
              </w:rPr>
            </w:pPr>
            <w:r w:rsidRPr="00605EAB">
              <w:rPr>
                <w:rFonts w:ascii="Times New Roman" w:hAnsi="Times New Roman"/>
                <w:bCs/>
              </w:rPr>
              <w:t>Кол-во</w:t>
            </w: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4B4F2AA4" w14:textId="77777777" w:rsidR="00706284" w:rsidRPr="00605EAB" w:rsidRDefault="00706284" w:rsidP="00706284">
            <w:pPr>
              <w:jc w:val="center"/>
              <w:rPr>
                <w:rFonts w:ascii="Times New Roman" w:hAnsi="Times New Roman"/>
                <w:bCs/>
              </w:rPr>
            </w:pPr>
            <w:r w:rsidRPr="00605EAB">
              <w:rPr>
                <w:rFonts w:ascii="Times New Roman" w:hAnsi="Times New Roman"/>
                <w:bCs/>
              </w:rPr>
              <w:t>Наименование тарифа</w:t>
            </w:r>
          </w:p>
        </w:tc>
      </w:tr>
    </w:tbl>
    <w:p w14:paraId="6E77F444" w14:textId="77777777" w:rsidR="00706284" w:rsidRPr="00605EAB" w:rsidRDefault="00706284" w:rsidP="00706284">
      <w:pPr>
        <w:jc w:val="both"/>
        <w:rPr>
          <w:rFonts w:ascii="Times New Roman" w:hAnsi="Times New Roman"/>
          <w:b/>
        </w:rPr>
      </w:pPr>
      <w:r w:rsidRPr="00605EAB">
        <w:rPr>
          <w:rFonts w:ascii="Times New Roman" w:hAnsi="Times New Roman"/>
          <w:b/>
        </w:rPr>
        <w:t>СРОКИ</w:t>
      </w:r>
    </w:p>
    <w:tbl>
      <w:tblPr>
        <w:tblW w:w="8635" w:type="dxa"/>
        <w:tblInd w:w="103" w:type="dxa"/>
        <w:tblLayout w:type="fixed"/>
        <w:tblLook w:val="0000" w:firstRow="0" w:lastRow="0" w:firstColumn="0" w:lastColumn="0" w:noHBand="0" w:noVBand="0"/>
      </w:tblPr>
      <w:tblGrid>
        <w:gridCol w:w="4003"/>
        <w:gridCol w:w="2316"/>
        <w:gridCol w:w="2316"/>
      </w:tblGrid>
      <w:tr w:rsidR="00706284" w:rsidRPr="00605EAB" w14:paraId="3D72C1D2" w14:textId="77777777" w:rsidTr="00706284">
        <w:trPr>
          <w:trHeight w:val="254"/>
        </w:trPr>
        <w:tc>
          <w:tcPr>
            <w:tcW w:w="4003" w:type="dxa"/>
            <w:vMerge w:val="restart"/>
            <w:tcBorders>
              <w:top w:val="single" w:sz="4" w:space="0" w:color="auto"/>
              <w:left w:val="single" w:sz="4" w:space="0" w:color="auto"/>
              <w:right w:val="single" w:sz="4" w:space="0" w:color="000000"/>
            </w:tcBorders>
            <w:shd w:val="clear" w:color="auto" w:fill="D9D9D9"/>
            <w:noWrap/>
            <w:vAlign w:val="center"/>
          </w:tcPr>
          <w:p w14:paraId="0AE2C493" w14:textId="77777777" w:rsidR="00706284" w:rsidRPr="00605EAB" w:rsidRDefault="00706284" w:rsidP="00706284">
            <w:pPr>
              <w:rPr>
                <w:rFonts w:ascii="Times New Roman" w:hAnsi="Times New Roman"/>
                <w:bCs/>
              </w:rPr>
            </w:pPr>
            <w:r w:rsidRPr="00605EAB">
              <w:rPr>
                <w:rFonts w:ascii="Times New Roman" w:hAnsi="Times New Roman"/>
                <w:bCs/>
              </w:rPr>
              <w:t>Дата</w:t>
            </w: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389BF639" w14:textId="77777777" w:rsidR="00706284" w:rsidRPr="00605EAB" w:rsidRDefault="00706284" w:rsidP="00706284">
            <w:pPr>
              <w:jc w:val="center"/>
              <w:rPr>
                <w:rFonts w:ascii="Times New Roman" w:hAnsi="Times New Roman"/>
                <w:bCs/>
              </w:rPr>
            </w:pPr>
            <w:r w:rsidRPr="00605EAB">
              <w:rPr>
                <w:rFonts w:ascii="Times New Roman" w:hAnsi="Times New Roman"/>
                <w:bCs/>
              </w:rPr>
              <w:t>Дата составления Заявки</w:t>
            </w: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5241B2BC" w14:textId="77777777" w:rsidR="00706284" w:rsidRPr="00605EAB" w:rsidRDefault="00706284" w:rsidP="00706284">
            <w:pPr>
              <w:jc w:val="center"/>
              <w:rPr>
                <w:rFonts w:ascii="Times New Roman" w:hAnsi="Times New Roman"/>
                <w:bCs/>
              </w:rPr>
            </w:pPr>
            <w:r w:rsidRPr="00605EAB">
              <w:rPr>
                <w:rFonts w:ascii="Times New Roman" w:hAnsi="Times New Roman"/>
                <w:bCs/>
              </w:rPr>
              <w:t>Ожидаемая дата поставки SIM-карт Заказчику</w:t>
            </w:r>
          </w:p>
        </w:tc>
      </w:tr>
      <w:tr w:rsidR="00706284" w:rsidRPr="00605EAB" w14:paraId="69FD9B3A" w14:textId="77777777" w:rsidTr="00706284">
        <w:trPr>
          <w:trHeight w:val="254"/>
        </w:trPr>
        <w:tc>
          <w:tcPr>
            <w:tcW w:w="4003" w:type="dxa"/>
            <w:vMerge/>
            <w:tcBorders>
              <w:left w:val="single" w:sz="4" w:space="0" w:color="auto"/>
              <w:bottom w:val="single" w:sz="4" w:space="0" w:color="auto"/>
              <w:right w:val="single" w:sz="4" w:space="0" w:color="000000"/>
            </w:tcBorders>
            <w:shd w:val="clear" w:color="auto" w:fill="D9D9D9"/>
            <w:noWrap/>
            <w:vAlign w:val="center"/>
          </w:tcPr>
          <w:p w14:paraId="768261DD" w14:textId="77777777" w:rsidR="00706284" w:rsidRPr="00605EAB" w:rsidRDefault="00706284" w:rsidP="00706284">
            <w:pPr>
              <w:rPr>
                <w:rFonts w:ascii="Times New Roman" w:hAnsi="Times New Roman"/>
                <w:bCs/>
              </w:rPr>
            </w:pP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02F14D8E" w14:textId="77777777" w:rsidR="00706284" w:rsidRPr="00605EAB" w:rsidRDefault="00706284" w:rsidP="00706284">
            <w:pPr>
              <w:jc w:val="center"/>
              <w:rPr>
                <w:rFonts w:ascii="Times New Roman" w:hAnsi="Times New Roman"/>
                <w:bCs/>
              </w:rPr>
            </w:pP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7E38F435" w14:textId="77777777" w:rsidR="00706284" w:rsidRPr="00605EAB" w:rsidRDefault="00706284" w:rsidP="00706284">
            <w:pPr>
              <w:jc w:val="center"/>
              <w:rPr>
                <w:rFonts w:ascii="Times New Roman" w:hAnsi="Times New Roman"/>
                <w:bCs/>
              </w:rPr>
            </w:pPr>
          </w:p>
        </w:tc>
      </w:tr>
    </w:tbl>
    <w:p w14:paraId="4138E84C" w14:textId="77777777" w:rsidR="00706284" w:rsidRPr="00605EAB" w:rsidRDefault="00706284" w:rsidP="00706284">
      <w:pPr>
        <w:jc w:val="both"/>
        <w:rPr>
          <w:rFonts w:ascii="Times New Roman" w:hAnsi="Times New Roman"/>
          <w:b/>
        </w:rPr>
      </w:pPr>
    </w:p>
    <w:p w14:paraId="3F34787C" w14:textId="77777777" w:rsidR="00706284" w:rsidRPr="00605EAB" w:rsidRDefault="00706284" w:rsidP="00706284">
      <w:pPr>
        <w:pStyle w:val="affff4"/>
        <w:ind w:left="567" w:right="1"/>
        <w:jc w:val="center"/>
        <w:rPr>
          <w:rFonts w:ascii="Times New Roman" w:hAnsi="Times New Roman"/>
          <w:b/>
          <w:bCs/>
        </w:rPr>
      </w:pPr>
      <w:r w:rsidRPr="00605EAB">
        <w:rPr>
          <w:rFonts w:ascii="Times New Roman" w:hAnsi="Times New Roman"/>
          <w:b/>
          <w:bCs/>
        </w:rPr>
        <w:t>В СВИДЕТЕЛЬСТВО ВСЕГО ВЫШЕИЗЛОЖЕННОГО настоящий Акт подписан уполномоченными представителями Сторон.</w:t>
      </w:r>
    </w:p>
    <w:p w14:paraId="5AFF14D2" w14:textId="77777777" w:rsidR="00706284" w:rsidRPr="00605EAB" w:rsidRDefault="00706284" w:rsidP="00706284">
      <w:pPr>
        <w:rPr>
          <w:rFonts w:ascii="Times New Roman" w:hAnsi="Times New Roman"/>
          <w:b/>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BE2BC6" w:rsidRPr="004B5AB3" w14:paraId="1114FBC0" w14:textId="77777777" w:rsidTr="00660610">
        <w:tc>
          <w:tcPr>
            <w:tcW w:w="4448" w:type="dxa"/>
          </w:tcPr>
          <w:p w14:paraId="06CEAC16" w14:textId="77777777"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14:paraId="41AC7BC5" w14:textId="77777777"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BE2BC6" w:rsidRPr="004B5AB3" w14:paraId="19DD4216" w14:textId="77777777" w:rsidTr="00660610">
        <w:tc>
          <w:tcPr>
            <w:tcW w:w="4448" w:type="dxa"/>
          </w:tcPr>
          <w:p w14:paraId="6D0ABDA7" w14:textId="77777777" w:rsidR="00BE2BC6" w:rsidRPr="004B5AB3" w:rsidRDefault="00BE2BC6" w:rsidP="00660610">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807345204" w:edGrp="everyone" w:colFirst="0" w:colLast="0"/>
            <w:permStart w:id="2142259724" w:edGrp="everyone" w:colFirst="1" w:colLast="1"/>
            <w:r w:rsidRPr="004B5AB3">
              <w:rPr>
                <w:rFonts w:ascii="Tahoma" w:eastAsia="Times New Roman" w:hAnsi="Tahoma" w:cs="Tahoma"/>
                <w:b/>
                <w:spacing w:val="-3"/>
                <w:szCs w:val="20"/>
              </w:rPr>
              <w:t>__________ «_____________________»</w:t>
            </w:r>
          </w:p>
          <w:p w14:paraId="501AA5C1" w14:textId="77777777" w:rsidR="00BE2BC6" w:rsidRDefault="00BE2BC6" w:rsidP="00660610">
            <w:pPr>
              <w:widowControl w:val="0"/>
              <w:shd w:val="clear" w:color="auto" w:fill="FFFFFF"/>
              <w:spacing w:after="0" w:line="240" w:lineRule="auto"/>
              <w:jc w:val="center"/>
              <w:rPr>
                <w:rFonts w:ascii="Tahoma" w:eastAsia="Times New Roman" w:hAnsi="Tahoma" w:cs="Tahoma"/>
                <w:b/>
                <w:szCs w:val="20"/>
              </w:rPr>
            </w:pPr>
          </w:p>
          <w:p w14:paraId="2955C125" w14:textId="77777777" w:rsidR="00BE2BC6" w:rsidRDefault="00BE2BC6" w:rsidP="00660610">
            <w:pPr>
              <w:widowControl w:val="0"/>
              <w:shd w:val="clear" w:color="auto" w:fill="FFFFFF"/>
              <w:spacing w:after="0" w:line="240" w:lineRule="auto"/>
              <w:jc w:val="center"/>
              <w:rPr>
                <w:rFonts w:ascii="Tahoma" w:eastAsia="Times New Roman" w:hAnsi="Tahoma" w:cs="Tahoma"/>
                <w:b/>
                <w:szCs w:val="20"/>
              </w:rPr>
            </w:pPr>
          </w:p>
          <w:p w14:paraId="59DF6EB9" w14:textId="77777777"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p>
        </w:tc>
        <w:tc>
          <w:tcPr>
            <w:tcW w:w="5299" w:type="dxa"/>
          </w:tcPr>
          <w:p w14:paraId="6BA79794" w14:textId="77777777" w:rsidR="00BE2BC6" w:rsidRPr="004B5AB3" w:rsidRDefault="00BE2BC6" w:rsidP="00660610">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Pr>
                <w:rFonts w:ascii="Tahoma" w:eastAsia="Times New Roman" w:hAnsi="Tahoma" w:cs="Tahoma"/>
                <w:b/>
                <w:spacing w:val="-3"/>
                <w:szCs w:val="20"/>
              </w:rPr>
              <w:t>Энергосбы</w:t>
            </w:r>
            <w:r w:rsidRPr="004B5AB3">
              <w:rPr>
                <w:rFonts w:ascii="Tahoma" w:eastAsia="Times New Roman" w:hAnsi="Tahoma" w:cs="Tahoma"/>
                <w:b/>
                <w:spacing w:val="-3"/>
                <w:szCs w:val="20"/>
              </w:rPr>
              <w:t>Т Плюс»</w:t>
            </w:r>
          </w:p>
          <w:p w14:paraId="176F09F2" w14:textId="77777777" w:rsidR="00BE2BC6" w:rsidRPr="004B5AB3" w:rsidRDefault="00BE2BC6" w:rsidP="00660610">
            <w:pPr>
              <w:widowControl w:val="0"/>
              <w:shd w:val="clear" w:color="auto" w:fill="FFFFFF"/>
              <w:spacing w:after="0" w:line="240" w:lineRule="auto"/>
              <w:jc w:val="center"/>
              <w:rPr>
                <w:rFonts w:ascii="Tahoma" w:eastAsia="Times New Roman" w:hAnsi="Tahoma" w:cs="Tahoma"/>
                <w:b/>
                <w:szCs w:val="20"/>
              </w:rPr>
            </w:pPr>
          </w:p>
        </w:tc>
      </w:tr>
      <w:tr w:rsidR="00BE2BC6" w:rsidRPr="004B5AB3" w14:paraId="3D6053C4" w14:textId="77777777" w:rsidTr="00660610">
        <w:tc>
          <w:tcPr>
            <w:tcW w:w="4448" w:type="dxa"/>
          </w:tcPr>
          <w:p w14:paraId="583D102C" w14:textId="77777777" w:rsidR="00BE2BC6" w:rsidRPr="004B5AB3" w:rsidRDefault="00BE2BC6" w:rsidP="00660610">
            <w:pPr>
              <w:widowControl w:val="0"/>
              <w:shd w:val="clear" w:color="auto" w:fill="FFFFFF"/>
              <w:spacing w:after="0" w:line="240" w:lineRule="auto"/>
              <w:ind w:right="-108"/>
              <w:jc w:val="both"/>
              <w:rPr>
                <w:rFonts w:ascii="Tahoma" w:eastAsia="Times New Roman" w:hAnsi="Tahoma" w:cs="Tahoma"/>
                <w:spacing w:val="-3"/>
                <w:szCs w:val="20"/>
                <w:lang w:val="en-US"/>
              </w:rPr>
            </w:pPr>
            <w:permStart w:id="1807247449" w:edGrp="everyone" w:colFirst="0" w:colLast="0"/>
            <w:permStart w:id="334056753" w:edGrp="everyone" w:colFirst="1" w:colLast="1"/>
            <w:permEnd w:id="807345204"/>
            <w:permEnd w:id="2142259724"/>
            <w:r w:rsidRPr="004B5AB3">
              <w:rPr>
                <w:rFonts w:ascii="Tahoma" w:eastAsia="Times New Roman" w:hAnsi="Tahoma" w:cs="Tahoma"/>
                <w:spacing w:val="-3"/>
                <w:szCs w:val="20"/>
                <w:lang w:val="en-US"/>
              </w:rPr>
              <w:t xml:space="preserve">______________________/_________________/ </w:t>
            </w:r>
          </w:p>
          <w:p w14:paraId="39A23B15" w14:textId="77777777" w:rsidR="00BE2BC6" w:rsidRPr="004B5AB3" w:rsidRDefault="00BE2BC6" w:rsidP="00660610">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14:paraId="1FC158F7" w14:textId="77777777"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14:paraId="577EC862" w14:textId="77777777"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14:paraId="35DA2A79" w14:textId="77777777"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14:paraId="0D9C39C1" w14:textId="77777777" w:rsidR="00BE2BC6" w:rsidRPr="004B5AB3" w:rsidRDefault="00BE2BC6"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tbl>
    <w:permEnd w:id="1807247449"/>
    <w:permEnd w:id="334056753"/>
    <w:p w14:paraId="58910D91" w14:textId="3EA1EEAC" w:rsidR="00706284" w:rsidRPr="00605EAB" w:rsidRDefault="00706284" w:rsidP="00706284">
      <w:pPr>
        <w:pStyle w:val="1"/>
        <w:jc w:val="right"/>
        <w:rPr>
          <w:rFonts w:ascii="Times New Roman" w:hAnsi="Times New Roman" w:cs="Times New Roman"/>
          <w:color w:val="auto"/>
          <w:sz w:val="24"/>
          <w:szCs w:val="24"/>
        </w:rPr>
      </w:pPr>
      <w:r w:rsidRPr="00605EAB">
        <w:rPr>
          <w:rFonts w:ascii="Times New Roman" w:hAnsi="Times New Roman" w:cs="Times New Roman"/>
          <w:color w:val="auto"/>
          <w:sz w:val="24"/>
          <w:szCs w:val="24"/>
        </w:rPr>
        <w:lastRenderedPageBreak/>
        <w:t>Приложение №</w:t>
      </w:r>
      <w:r w:rsidR="00E12038">
        <w:rPr>
          <w:rFonts w:ascii="Times New Roman" w:hAnsi="Times New Roman" w:cs="Times New Roman"/>
          <w:color w:val="auto"/>
          <w:sz w:val="24"/>
          <w:szCs w:val="24"/>
        </w:rPr>
        <w:t>5</w:t>
      </w:r>
    </w:p>
    <w:p w14:paraId="4FC2577B" w14:textId="77777777" w:rsidR="00706284" w:rsidRPr="00605EAB" w:rsidRDefault="00706284" w:rsidP="00706284">
      <w:pPr>
        <w:rPr>
          <w:rFonts w:ascii="Times New Roman" w:hAnsi="Times New Roman" w:cs="Times New Roman"/>
          <w:sz w:val="24"/>
          <w:szCs w:val="24"/>
        </w:rPr>
      </w:pPr>
    </w:p>
    <w:p w14:paraId="6DA2F86D" w14:textId="77777777" w:rsidR="00706284" w:rsidRPr="00605EAB" w:rsidRDefault="00706284" w:rsidP="00706284">
      <w:pPr>
        <w:jc w:val="center"/>
        <w:rPr>
          <w:rFonts w:ascii="Times New Roman" w:hAnsi="Times New Roman"/>
          <w:b/>
        </w:rPr>
      </w:pPr>
      <w:r w:rsidRPr="00605EAB">
        <w:rPr>
          <w:rFonts w:ascii="Times New Roman" w:hAnsi="Times New Roman"/>
          <w:b/>
        </w:rPr>
        <w:t>Форма Заявки на организацию канала связи</w:t>
      </w:r>
    </w:p>
    <w:p w14:paraId="20215946" w14:textId="77777777" w:rsidR="00706284" w:rsidRPr="00605EAB" w:rsidRDefault="00706284" w:rsidP="00706284">
      <w:pPr>
        <w:ind w:right="576"/>
        <w:jc w:val="right"/>
        <w:rPr>
          <w:rFonts w:ascii="Times New Roman" w:hAnsi="Times New Roman"/>
          <w:iCs/>
          <w:sz w:val="18"/>
          <w:szCs w:val="18"/>
          <w:u w:val="single"/>
        </w:rPr>
      </w:pPr>
    </w:p>
    <w:p w14:paraId="3A6A86A8" w14:textId="77777777" w:rsidR="00706284" w:rsidRPr="00605EAB" w:rsidRDefault="00706284" w:rsidP="00706284">
      <w:pPr>
        <w:rPr>
          <w:rFonts w:ascii="Times New Roman" w:hAnsi="Times New Roman"/>
          <w:b/>
          <w:caps/>
        </w:rPr>
      </w:pPr>
      <w:r w:rsidRPr="00605EAB">
        <w:rPr>
          <w:rFonts w:ascii="Times New Roman" w:hAnsi="Times New Roman"/>
          <w:b/>
          <w:caps/>
        </w:rPr>
        <w:t>Данные об абоненте/ЗАКАЗЧИКЕ</w:t>
      </w:r>
    </w:p>
    <w:tbl>
      <w:tblPr>
        <w:tblW w:w="46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70"/>
        <w:gridCol w:w="5044"/>
      </w:tblGrid>
      <w:tr w:rsidR="00706284" w:rsidRPr="00605EAB" w14:paraId="12123B2A" w14:textId="77777777" w:rsidTr="00706284">
        <w:trPr>
          <w:trHeight w:val="201"/>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23BCA5A9" w14:textId="77777777" w:rsidR="00706284" w:rsidRPr="00605EAB" w:rsidRDefault="00706284" w:rsidP="00706284">
            <w:pPr>
              <w:rPr>
                <w:rFonts w:ascii="Times New Roman" w:hAnsi="Times New Roman"/>
              </w:rPr>
            </w:pPr>
            <w:r w:rsidRPr="00605EAB">
              <w:rPr>
                <w:rFonts w:ascii="Times New Roman" w:hAnsi="Times New Roman"/>
              </w:rPr>
              <w:t>Телефон:</w:t>
            </w:r>
          </w:p>
        </w:tc>
        <w:tc>
          <w:tcPr>
            <w:tcW w:w="2708" w:type="pct"/>
            <w:tcBorders>
              <w:top w:val="single" w:sz="4" w:space="0" w:color="auto"/>
              <w:left w:val="single" w:sz="4" w:space="0" w:color="auto"/>
              <w:bottom w:val="single" w:sz="4" w:space="0" w:color="auto"/>
              <w:right w:val="single" w:sz="4" w:space="0" w:color="auto"/>
            </w:tcBorders>
          </w:tcPr>
          <w:p w14:paraId="172C1AF1" w14:textId="77777777" w:rsidR="00706284" w:rsidRPr="00605EAB" w:rsidRDefault="00706284" w:rsidP="00706284">
            <w:pPr>
              <w:jc w:val="center"/>
              <w:rPr>
                <w:rFonts w:ascii="Times New Roman" w:hAnsi="Times New Roman"/>
                <w:bCs/>
                <w:lang w:val="en-US"/>
              </w:rPr>
            </w:pPr>
          </w:p>
        </w:tc>
      </w:tr>
      <w:tr w:rsidR="00706284" w:rsidRPr="00605EAB" w14:paraId="2D5E1D73" w14:textId="77777777" w:rsidTr="00706284">
        <w:trPr>
          <w:trHeight w:val="360"/>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607462CB" w14:textId="77777777" w:rsidR="00706284" w:rsidRPr="00605EAB" w:rsidRDefault="00706284" w:rsidP="00706284">
            <w:pPr>
              <w:rPr>
                <w:rFonts w:ascii="Times New Roman" w:hAnsi="Times New Roman"/>
              </w:rPr>
            </w:pPr>
            <w:r w:rsidRPr="00605EAB">
              <w:rPr>
                <w:rFonts w:ascii="Times New Roman" w:hAnsi="Times New Roman"/>
              </w:rPr>
              <w:t>Адрес электронной почты (e-mail):</w:t>
            </w:r>
          </w:p>
        </w:tc>
        <w:tc>
          <w:tcPr>
            <w:tcW w:w="2708" w:type="pct"/>
            <w:tcBorders>
              <w:top w:val="single" w:sz="4" w:space="0" w:color="auto"/>
              <w:left w:val="single" w:sz="4" w:space="0" w:color="auto"/>
              <w:bottom w:val="single" w:sz="4" w:space="0" w:color="auto"/>
              <w:right w:val="single" w:sz="4" w:space="0" w:color="auto"/>
            </w:tcBorders>
          </w:tcPr>
          <w:p w14:paraId="6BFEE9D9" w14:textId="77777777" w:rsidR="00706284" w:rsidRPr="00605EAB" w:rsidRDefault="00706284" w:rsidP="00706284">
            <w:pPr>
              <w:jc w:val="center"/>
              <w:rPr>
                <w:rFonts w:ascii="Times New Roman" w:hAnsi="Times New Roman"/>
                <w:bCs/>
              </w:rPr>
            </w:pPr>
          </w:p>
        </w:tc>
      </w:tr>
      <w:tr w:rsidR="00706284" w:rsidRPr="00605EAB" w14:paraId="1F77DD9B" w14:textId="77777777" w:rsidTr="00706284">
        <w:trPr>
          <w:trHeight w:val="267"/>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0E9C82BF" w14:textId="77777777" w:rsidR="00706284" w:rsidRPr="00605EAB" w:rsidRDefault="00706284" w:rsidP="00706284">
            <w:pPr>
              <w:rPr>
                <w:rFonts w:ascii="Times New Roman" w:hAnsi="Times New Roman"/>
              </w:rPr>
            </w:pPr>
            <w:r w:rsidRPr="00605EAB">
              <w:rPr>
                <w:rFonts w:ascii="Times New Roman" w:hAnsi="Times New Roman"/>
              </w:rPr>
              <w:t>Ответственное лицо (ФИО):</w:t>
            </w:r>
          </w:p>
        </w:tc>
        <w:tc>
          <w:tcPr>
            <w:tcW w:w="2708" w:type="pct"/>
            <w:tcBorders>
              <w:top w:val="single" w:sz="4" w:space="0" w:color="auto"/>
              <w:left w:val="single" w:sz="4" w:space="0" w:color="auto"/>
              <w:bottom w:val="single" w:sz="4" w:space="0" w:color="auto"/>
              <w:right w:val="single" w:sz="4" w:space="0" w:color="auto"/>
            </w:tcBorders>
          </w:tcPr>
          <w:p w14:paraId="2550952E" w14:textId="77777777" w:rsidR="00706284" w:rsidRPr="00605EAB" w:rsidRDefault="00706284" w:rsidP="00706284">
            <w:pPr>
              <w:jc w:val="center"/>
              <w:rPr>
                <w:rFonts w:ascii="Times New Roman" w:hAnsi="Times New Roman"/>
                <w:bCs/>
              </w:rPr>
            </w:pPr>
          </w:p>
        </w:tc>
      </w:tr>
    </w:tbl>
    <w:p w14:paraId="547D3942" w14:textId="77777777" w:rsidR="00706284" w:rsidRPr="00605EAB" w:rsidRDefault="00706284" w:rsidP="00706284">
      <w:pPr>
        <w:rPr>
          <w:rFonts w:ascii="Times New Roman" w:hAnsi="Times New Roman"/>
          <w:b/>
          <w:caps/>
        </w:rPr>
      </w:pPr>
    </w:p>
    <w:p w14:paraId="630A6A6C" w14:textId="77777777" w:rsidR="00706284" w:rsidRPr="00605EAB" w:rsidRDefault="00706284" w:rsidP="00706284">
      <w:pPr>
        <w:rPr>
          <w:rFonts w:ascii="Times New Roman" w:hAnsi="Times New Roman"/>
          <w:b/>
          <w:caps/>
        </w:rPr>
      </w:pPr>
      <w:r w:rsidRPr="00605EAB">
        <w:rPr>
          <w:rFonts w:ascii="Times New Roman" w:hAnsi="Times New Roman"/>
          <w:b/>
          <w:caps/>
        </w:rPr>
        <w:t>Данные об УслуГЕ</w:t>
      </w:r>
    </w:p>
    <w:tbl>
      <w:tblPr>
        <w:tblW w:w="46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70"/>
        <w:gridCol w:w="5044"/>
      </w:tblGrid>
      <w:tr w:rsidR="00706284" w:rsidRPr="00605EAB" w14:paraId="6BF4AAF8" w14:textId="77777777" w:rsidTr="00706284">
        <w:trPr>
          <w:trHeight w:val="161"/>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21A19C16" w14:textId="77777777" w:rsidR="00706284" w:rsidRPr="00605EAB" w:rsidRDefault="00706284" w:rsidP="00706284">
            <w:pPr>
              <w:rPr>
                <w:rFonts w:ascii="Times New Roman" w:hAnsi="Times New Roman"/>
                <w:vertAlign w:val="superscript"/>
              </w:rPr>
            </w:pPr>
            <w:r w:rsidRPr="00605EAB">
              <w:rPr>
                <w:rFonts w:ascii="Times New Roman" w:hAnsi="Times New Roman"/>
              </w:rPr>
              <w:t>1. Адрес подключения</w:t>
            </w:r>
          </w:p>
        </w:tc>
        <w:tc>
          <w:tcPr>
            <w:tcW w:w="2708" w:type="pct"/>
            <w:tcBorders>
              <w:top w:val="single" w:sz="4" w:space="0" w:color="auto"/>
              <w:left w:val="single" w:sz="4" w:space="0" w:color="auto"/>
              <w:bottom w:val="single" w:sz="4" w:space="0" w:color="auto"/>
              <w:right w:val="single" w:sz="4" w:space="0" w:color="auto"/>
            </w:tcBorders>
          </w:tcPr>
          <w:p w14:paraId="4FEDAC37" w14:textId="77777777" w:rsidR="00706284" w:rsidRPr="00605EAB" w:rsidRDefault="00706284" w:rsidP="00706284">
            <w:pPr>
              <w:jc w:val="center"/>
              <w:rPr>
                <w:rFonts w:ascii="Times New Roman" w:hAnsi="Times New Roman"/>
                <w:bCs/>
              </w:rPr>
            </w:pPr>
          </w:p>
        </w:tc>
      </w:tr>
      <w:tr w:rsidR="00706284" w:rsidRPr="00605EAB" w14:paraId="2EA5DD3B" w14:textId="77777777" w:rsidTr="00706284">
        <w:trPr>
          <w:trHeight w:val="206"/>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244FE900" w14:textId="77777777" w:rsidR="00706284" w:rsidRPr="00605EAB" w:rsidRDefault="00706284" w:rsidP="00706284">
            <w:pPr>
              <w:rPr>
                <w:rFonts w:ascii="Times New Roman" w:hAnsi="Times New Roman"/>
                <w:lang w:val="en-US"/>
              </w:rPr>
            </w:pPr>
            <w:r w:rsidRPr="00605EAB">
              <w:rPr>
                <w:rFonts w:ascii="Times New Roman" w:hAnsi="Times New Roman"/>
              </w:rPr>
              <w:t>2. Номер стойки</w:t>
            </w:r>
          </w:p>
        </w:tc>
        <w:tc>
          <w:tcPr>
            <w:tcW w:w="2708" w:type="pct"/>
            <w:tcBorders>
              <w:top w:val="single" w:sz="4" w:space="0" w:color="auto"/>
              <w:left w:val="single" w:sz="4" w:space="0" w:color="auto"/>
              <w:bottom w:val="single" w:sz="4" w:space="0" w:color="auto"/>
              <w:right w:val="single" w:sz="4" w:space="0" w:color="auto"/>
            </w:tcBorders>
          </w:tcPr>
          <w:p w14:paraId="28AA770C" w14:textId="77777777" w:rsidR="00706284" w:rsidRPr="00605EAB" w:rsidRDefault="00706284" w:rsidP="00706284">
            <w:pPr>
              <w:jc w:val="center"/>
              <w:rPr>
                <w:rFonts w:ascii="Times New Roman" w:hAnsi="Times New Roman"/>
                <w:bCs/>
              </w:rPr>
            </w:pPr>
          </w:p>
        </w:tc>
      </w:tr>
      <w:tr w:rsidR="00706284" w:rsidRPr="00605EAB" w14:paraId="2996DEDA" w14:textId="77777777" w:rsidTr="00706284">
        <w:trPr>
          <w:trHeight w:val="206"/>
        </w:trPr>
        <w:tc>
          <w:tcPr>
            <w:tcW w:w="2292" w:type="pct"/>
            <w:tcBorders>
              <w:top w:val="single" w:sz="4" w:space="0" w:color="auto"/>
              <w:left w:val="single" w:sz="4" w:space="0" w:color="auto"/>
              <w:bottom w:val="single" w:sz="4" w:space="0" w:color="auto"/>
              <w:right w:val="single" w:sz="4" w:space="0" w:color="auto"/>
            </w:tcBorders>
            <w:shd w:val="pct10" w:color="auto" w:fill="auto"/>
          </w:tcPr>
          <w:p w14:paraId="2C24DA0E" w14:textId="77777777" w:rsidR="00706284" w:rsidRPr="00605EAB" w:rsidRDefault="00706284" w:rsidP="00706284">
            <w:pPr>
              <w:rPr>
                <w:rFonts w:ascii="Times New Roman" w:hAnsi="Times New Roman"/>
              </w:rPr>
            </w:pPr>
            <w:r w:rsidRPr="00605EAB">
              <w:rPr>
                <w:rFonts w:ascii="Times New Roman" w:hAnsi="Times New Roman"/>
              </w:rPr>
              <w:t>3. Тип подключения</w:t>
            </w:r>
          </w:p>
        </w:tc>
        <w:tc>
          <w:tcPr>
            <w:tcW w:w="2708" w:type="pct"/>
            <w:tcBorders>
              <w:top w:val="single" w:sz="4" w:space="0" w:color="auto"/>
              <w:left w:val="single" w:sz="4" w:space="0" w:color="auto"/>
              <w:bottom w:val="single" w:sz="4" w:space="0" w:color="auto"/>
              <w:right w:val="single" w:sz="4" w:space="0" w:color="auto"/>
            </w:tcBorders>
          </w:tcPr>
          <w:p w14:paraId="1CCE18B7" w14:textId="77777777" w:rsidR="00706284" w:rsidRPr="00605EAB" w:rsidRDefault="00706284" w:rsidP="00706284">
            <w:pPr>
              <w:jc w:val="center"/>
              <w:rPr>
                <w:rFonts w:ascii="Times New Roman" w:hAnsi="Times New Roman"/>
                <w:bCs/>
              </w:rPr>
            </w:pPr>
          </w:p>
        </w:tc>
      </w:tr>
      <w:tr w:rsidR="00706284" w:rsidRPr="00605EAB" w14:paraId="2932AE0B" w14:textId="77777777" w:rsidTr="00706284">
        <w:trPr>
          <w:trHeight w:val="239"/>
        </w:trPr>
        <w:tc>
          <w:tcPr>
            <w:tcW w:w="2292" w:type="pct"/>
            <w:tcBorders>
              <w:top w:val="single" w:sz="4" w:space="0" w:color="auto"/>
              <w:left w:val="single" w:sz="4" w:space="0" w:color="auto"/>
              <w:right w:val="single" w:sz="4" w:space="0" w:color="auto"/>
            </w:tcBorders>
            <w:shd w:val="pct10" w:color="auto" w:fill="auto"/>
          </w:tcPr>
          <w:p w14:paraId="1BF017C8" w14:textId="77777777" w:rsidR="00706284" w:rsidRPr="00605EAB" w:rsidRDefault="00706284" w:rsidP="00706284">
            <w:pPr>
              <w:rPr>
                <w:rFonts w:ascii="Times New Roman" w:hAnsi="Times New Roman"/>
              </w:rPr>
            </w:pPr>
            <w:r w:rsidRPr="00605EAB">
              <w:rPr>
                <w:rFonts w:ascii="Times New Roman" w:hAnsi="Times New Roman"/>
              </w:rPr>
              <w:t>4. Оборудование Заказчика в которое будем заводить канал (модель оборудования, номер юнита)</w:t>
            </w:r>
          </w:p>
        </w:tc>
        <w:tc>
          <w:tcPr>
            <w:tcW w:w="2708" w:type="pct"/>
            <w:tcBorders>
              <w:top w:val="single" w:sz="4" w:space="0" w:color="auto"/>
              <w:left w:val="single" w:sz="4" w:space="0" w:color="auto"/>
              <w:bottom w:val="single" w:sz="4" w:space="0" w:color="auto"/>
              <w:right w:val="single" w:sz="4" w:space="0" w:color="auto"/>
            </w:tcBorders>
            <w:shd w:val="clear" w:color="auto" w:fill="auto"/>
          </w:tcPr>
          <w:p w14:paraId="64CD0B2D" w14:textId="77777777" w:rsidR="00706284" w:rsidRPr="00605EAB" w:rsidRDefault="00706284" w:rsidP="00706284">
            <w:pPr>
              <w:jc w:val="center"/>
              <w:rPr>
                <w:rFonts w:ascii="Times New Roman" w:hAnsi="Times New Roman"/>
                <w:bCs/>
              </w:rPr>
            </w:pPr>
          </w:p>
        </w:tc>
      </w:tr>
      <w:tr w:rsidR="00706284" w:rsidRPr="00605EAB" w14:paraId="74C33D61" w14:textId="77777777" w:rsidTr="00706284">
        <w:trPr>
          <w:trHeight w:val="239"/>
        </w:trPr>
        <w:tc>
          <w:tcPr>
            <w:tcW w:w="2292" w:type="pct"/>
            <w:tcBorders>
              <w:left w:val="single" w:sz="4" w:space="0" w:color="auto"/>
              <w:right w:val="single" w:sz="4" w:space="0" w:color="auto"/>
            </w:tcBorders>
            <w:shd w:val="pct10" w:color="auto" w:fill="auto"/>
          </w:tcPr>
          <w:p w14:paraId="184B96AB" w14:textId="77777777" w:rsidR="00706284" w:rsidRPr="00605EAB" w:rsidRDefault="00706284" w:rsidP="00706284">
            <w:pPr>
              <w:rPr>
                <w:rFonts w:ascii="Times New Roman" w:hAnsi="Times New Roman" w:cs="Times New Roman"/>
              </w:rPr>
            </w:pPr>
            <w:r w:rsidRPr="00605EAB">
              <w:rPr>
                <w:rFonts w:ascii="Times New Roman" w:hAnsi="Times New Roman" w:cs="Times New Roman"/>
              </w:rPr>
              <w:t>5. Стыковочная сеть (IP для Оператора, IP Заказчика);</w:t>
            </w:r>
          </w:p>
        </w:tc>
        <w:tc>
          <w:tcPr>
            <w:tcW w:w="2708" w:type="pct"/>
            <w:tcBorders>
              <w:top w:val="single" w:sz="4" w:space="0" w:color="auto"/>
              <w:left w:val="single" w:sz="4" w:space="0" w:color="auto"/>
              <w:bottom w:val="single" w:sz="4" w:space="0" w:color="auto"/>
              <w:right w:val="single" w:sz="4" w:space="0" w:color="auto"/>
            </w:tcBorders>
            <w:shd w:val="clear" w:color="auto" w:fill="auto"/>
          </w:tcPr>
          <w:p w14:paraId="26DFDA37" w14:textId="77777777" w:rsidR="00706284" w:rsidRPr="00605EAB" w:rsidRDefault="00706284" w:rsidP="00706284">
            <w:pPr>
              <w:rPr>
                <w:rFonts w:ascii="Times New Roman" w:hAnsi="Times New Roman"/>
              </w:rPr>
            </w:pPr>
          </w:p>
        </w:tc>
      </w:tr>
      <w:tr w:rsidR="00706284" w:rsidRPr="00605EAB" w14:paraId="3C43BB0B" w14:textId="77777777" w:rsidTr="00706284">
        <w:trPr>
          <w:trHeight w:val="239"/>
        </w:trPr>
        <w:tc>
          <w:tcPr>
            <w:tcW w:w="2292" w:type="pct"/>
            <w:tcBorders>
              <w:left w:val="single" w:sz="4" w:space="0" w:color="auto"/>
              <w:right w:val="single" w:sz="4" w:space="0" w:color="auto"/>
            </w:tcBorders>
            <w:shd w:val="pct10" w:color="auto" w:fill="auto"/>
          </w:tcPr>
          <w:p w14:paraId="0116A46F" w14:textId="77777777" w:rsidR="00706284" w:rsidRPr="00605EAB" w:rsidRDefault="00706284" w:rsidP="00706284">
            <w:pPr>
              <w:rPr>
                <w:rFonts w:ascii="Times New Roman" w:hAnsi="Times New Roman" w:cs="Times New Roman"/>
              </w:rPr>
            </w:pPr>
            <w:r w:rsidRPr="00605EAB">
              <w:rPr>
                <w:rFonts w:ascii="Times New Roman" w:hAnsi="Times New Roman" w:cs="Times New Roman"/>
              </w:rPr>
              <w:t>6. Технология подключения и протокол маршрутизации</w:t>
            </w:r>
          </w:p>
        </w:tc>
        <w:tc>
          <w:tcPr>
            <w:tcW w:w="2708" w:type="pct"/>
            <w:tcBorders>
              <w:top w:val="single" w:sz="4" w:space="0" w:color="auto"/>
              <w:left w:val="single" w:sz="4" w:space="0" w:color="auto"/>
              <w:bottom w:val="single" w:sz="4" w:space="0" w:color="auto"/>
              <w:right w:val="single" w:sz="4" w:space="0" w:color="auto"/>
            </w:tcBorders>
            <w:shd w:val="clear" w:color="auto" w:fill="auto"/>
          </w:tcPr>
          <w:p w14:paraId="5CAEE2E8" w14:textId="77777777" w:rsidR="00706284" w:rsidRPr="00605EAB" w:rsidRDefault="00706284" w:rsidP="00706284">
            <w:pPr>
              <w:rPr>
                <w:rFonts w:ascii="Times New Roman" w:hAnsi="Times New Roman"/>
              </w:rPr>
            </w:pPr>
          </w:p>
        </w:tc>
      </w:tr>
      <w:tr w:rsidR="00706284" w:rsidRPr="00605EAB" w14:paraId="099A8D63" w14:textId="77777777" w:rsidTr="00706284">
        <w:trPr>
          <w:trHeight w:val="239"/>
        </w:trPr>
        <w:tc>
          <w:tcPr>
            <w:tcW w:w="2292" w:type="pct"/>
            <w:tcBorders>
              <w:left w:val="single" w:sz="4" w:space="0" w:color="auto"/>
              <w:right w:val="single" w:sz="4" w:space="0" w:color="auto"/>
            </w:tcBorders>
            <w:shd w:val="pct10" w:color="auto" w:fill="auto"/>
          </w:tcPr>
          <w:p w14:paraId="0D6B755B" w14:textId="77777777" w:rsidR="00706284" w:rsidRPr="00605EAB" w:rsidRDefault="00706284" w:rsidP="00706284">
            <w:pPr>
              <w:rPr>
                <w:rFonts w:ascii="Times New Roman" w:hAnsi="Times New Roman" w:cs="Times New Roman"/>
              </w:rPr>
            </w:pPr>
            <w:r w:rsidRPr="00605EAB">
              <w:rPr>
                <w:rFonts w:ascii="Times New Roman" w:hAnsi="Times New Roman" w:cs="Times New Roman"/>
              </w:rPr>
              <w:t>7. Список префиксов или маршрут по умолчанию</w:t>
            </w:r>
          </w:p>
        </w:tc>
        <w:tc>
          <w:tcPr>
            <w:tcW w:w="2708" w:type="pct"/>
            <w:tcBorders>
              <w:top w:val="single" w:sz="4" w:space="0" w:color="auto"/>
              <w:left w:val="single" w:sz="4" w:space="0" w:color="auto"/>
              <w:bottom w:val="single" w:sz="4" w:space="0" w:color="auto"/>
              <w:right w:val="single" w:sz="4" w:space="0" w:color="auto"/>
            </w:tcBorders>
            <w:shd w:val="clear" w:color="auto" w:fill="auto"/>
          </w:tcPr>
          <w:p w14:paraId="6E81EE29" w14:textId="77777777" w:rsidR="00706284" w:rsidRPr="00605EAB" w:rsidRDefault="00706284" w:rsidP="00706284">
            <w:pPr>
              <w:rPr>
                <w:rFonts w:ascii="Times New Roman" w:hAnsi="Times New Roman"/>
              </w:rPr>
            </w:pPr>
          </w:p>
        </w:tc>
      </w:tr>
      <w:tr w:rsidR="00706284" w:rsidRPr="00605EAB" w14:paraId="756B75FB" w14:textId="77777777" w:rsidTr="00706284">
        <w:trPr>
          <w:trHeight w:val="239"/>
        </w:trPr>
        <w:tc>
          <w:tcPr>
            <w:tcW w:w="2292" w:type="pct"/>
            <w:tcBorders>
              <w:left w:val="single" w:sz="4" w:space="0" w:color="auto"/>
              <w:right w:val="single" w:sz="4" w:space="0" w:color="auto"/>
            </w:tcBorders>
            <w:shd w:val="pct10" w:color="auto" w:fill="auto"/>
          </w:tcPr>
          <w:p w14:paraId="092ED76D" w14:textId="77777777" w:rsidR="00706284" w:rsidRPr="00605EAB" w:rsidRDefault="00706284" w:rsidP="00706284">
            <w:pPr>
              <w:rPr>
                <w:rFonts w:ascii="Times New Roman" w:hAnsi="Times New Roman" w:cs="Times New Roman"/>
              </w:rPr>
            </w:pPr>
            <w:r w:rsidRPr="00605EAB">
              <w:rPr>
                <w:rFonts w:ascii="Times New Roman" w:hAnsi="Times New Roman" w:cs="Times New Roman"/>
              </w:rPr>
              <w:t>8. Адресное пространство для ПУ</w:t>
            </w:r>
          </w:p>
        </w:tc>
        <w:tc>
          <w:tcPr>
            <w:tcW w:w="2708" w:type="pct"/>
            <w:tcBorders>
              <w:top w:val="single" w:sz="4" w:space="0" w:color="auto"/>
              <w:left w:val="single" w:sz="4" w:space="0" w:color="auto"/>
              <w:bottom w:val="single" w:sz="4" w:space="0" w:color="auto"/>
              <w:right w:val="single" w:sz="4" w:space="0" w:color="auto"/>
            </w:tcBorders>
            <w:shd w:val="clear" w:color="auto" w:fill="auto"/>
          </w:tcPr>
          <w:p w14:paraId="650B1682" w14:textId="77777777" w:rsidR="00706284" w:rsidRPr="00605EAB" w:rsidRDefault="00706284" w:rsidP="00706284">
            <w:pPr>
              <w:rPr>
                <w:rFonts w:ascii="Times New Roman" w:hAnsi="Times New Roman"/>
              </w:rPr>
            </w:pPr>
          </w:p>
        </w:tc>
      </w:tr>
      <w:tr w:rsidR="00706284" w:rsidRPr="00605EAB" w14:paraId="3E18216C" w14:textId="77777777" w:rsidTr="00706284">
        <w:trPr>
          <w:trHeight w:val="239"/>
        </w:trPr>
        <w:tc>
          <w:tcPr>
            <w:tcW w:w="2292" w:type="pct"/>
            <w:tcBorders>
              <w:left w:val="single" w:sz="4" w:space="0" w:color="auto"/>
              <w:right w:val="single" w:sz="4" w:space="0" w:color="auto"/>
            </w:tcBorders>
            <w:shd w:val="pct10" w:color="auto" w:fill="auto"/>
          </w:tcPr>
          <w:p w14:paraId="369A0895" w14:textId="77777777" w:rsidR="00706284" w:rsidRPr="00605EAB" w:rsidRDefault="00706284" w:rsidP="00706284">
            <w:pPr>
              <w:rPr>
                <w:rFonts w:ascii="Times New Roman" w:hAnsi="Times New Roman" w:cs="Times New Roman"/>
              </w:rPr>
            </w:pPr>
            <w:r w:rsidRPr="00605EAB">
              <w:rPr>
                <w:rFonts w:ascii="Times New Roman" w:hAnsi="Times New Roman" w:cs="Times New Roman"/>
              </w:rPr>
              <w:t>9. Контактные данные инженера</w:t>
            </w:r>
          </w:p>
        </w:tc>
        <w:tc>
          <w:tcPr>
            <w:tcW w:w="2708" w:type="pct"/>
            <w:tcBorders>
              <w:top w:val="single" w:sz="4" w:space="0" w:color="auto"/>
              <w:left w:val="single" w:sz="4" w:space="0" w:color="auto"/>
              <w:bottom w:val="single" w:sz="4" w:space="0" w:color="auto"/>
              <w:right w:val="single" w:sz="4" w:space="0" w:color="auto"/>
            </w:tcBorders>
            <w:shd w:val="clear" w:color="auto" w:fill="auto"/>
          </w:tcPr>
          <w:p w14:paraId="4E481345" w14:textId="77777777" w:rsidR="00706284" w:rsidRPr="00605EAB" w:rsidRDefault="00706284" w:rsidP="00706284">
            <w:pPr>
              <w:rPr>
                <w:rFonts w:ascii="Times New Roman" w:hAnsi="Times New Roman"/>
              </w:rPr>
            </w:pPr>
          </w:p>
        </w:tc>
      </w:tr>
    </w:tbl>
    <w:p w14:paraId="3EC70087" w14:textId="77777777" w:rsidR="00706284" w:rsidRPr="00605EAB" w:rsidRDefault="00706284" w:rsidP="00706284">
      <w:pPr>
        <w:jc w:val="both"/>
        <w:rPr>
          <w:rFonts w:ascii="Times New Roman" w:hAnsi="Times New Roman"/>
          <w:b/>
        </w:rPr>
      </w:pPr>
      <w:r w:rsidRPr="00605EAB">
        <w:rPr>
          <w:rFonts w:ascii="Times New Roman" w:hAnsi="Times New Roman"/>
          <w:b/>
        </w:rPr>
        <w:t>СРОКИ</w:t>
      </w:r>
    </w:p>
    <w:tbl>
      <w:tblPr>
        <w:tblW w:w="8635" w:type="dxa"/>
        <w:tblInd w:w="103" w:type="dxa"/>
        <w:tblLayout w:type="fixed"/>
        <w:tblLook w:val="0000" w:firstRow="0" w:lastRow="0" w:firstColumn="0" w:lastColumn="0" w:noHBand="0" w:noVBand="0"/>
      </w:tblPr>
      <w:tblGrid>
        <w:gridCol w:w="4003"/>
        <w:gridCol w:w="2316"/>
        <w:gridCol w:w="2316"/>
      </w:tblGrid>
      <w:tr w:rsidR="00706284" w:rsidRPr="00605EAB" w14:paraId="1DA687C7" w14:textId="77777777" w:rsidTr="00706284">
        <w:trPr>
          <w:trHeight w:val="254"/>
        </w:trPr>
        <w:tc>
          <w:tcPr>
            <w:tcW w:w="4003" w:type="dxa"/>
            <w:vMerge w:val="restart"/>
            <w:tcBorders>
              <w:top w:val="single" w:sz="4" w:space="0" w:color="auto"/>
              <w:left w:val="single" w:sz="4" w:space="0" w:color="auto"/>
              <w:right w:val="single" w:sz="4" w:space="0" w:color="000000"/>
            </w:tcBorders>
            <w:shd w:val="clear" w:color="auto" w:fill="D9D9D9"/>
            <w:noWrap/>
            <w:vAlign w:val="center"/>
          </w:tcPr>
          <w:p w14:paraId="736C2224" w14:textId="77777777" w:rsidR="00706284" w:rsidRPr="00605EAB" w:rsidRDefault="00706284" w:rsidP="00706284">
            <w:pPr>
              <w:rPr>
                <w:rFonts w:ascii="Times New Roman" w:hAnsi="Times New Roman"/>
                <w:bCs/>
              </w:rPr>
            </w:pPr>
            <w:r w:rsidRPr="00605EAB">
              <w:rPr>
                <w:rFonts w:ascii="Times New Roman" w:hAnsi="Times New Roman"/>
                <w:bCs/>
              </w:rPr>
              <w:t>Дата</w:t>
            </w: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1666BCE3" w14:textId="77777777" w:rsidR="00706284" w:rsidRPr="00605EAB" w:rsidRDefault="00706284" w:rsidP="00706284">
            <w:pPr>
              <w:jc w:val="center"/>
              <w:rPr>
                <w:rFonts w:ascii="Times New Roman" w:hAnsi="Times New Roman"/>
                <w:bCs/>
              </w:rPr>
            </w:pPr>
            <w:r w:rsidRPr="00605EAB">
              <w:rPr>
                <w:rFonts w:ascii="Times New Roman" w:hAnsi="Times New Roman"/>
                <w:bCs/>
              </w:rPr>
              <w:t>Дата составления Заявки</w:t>
            </w: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7E69030A" w14:textId="77777777" w:rsidR="00706284" w:rsidRPr="00605EAB" w:rsidRDefault="00706284" w:rsidP="00706284">
            <w:pPr>
              <w:jc w:val="center"/>
              <w:rPr>
                <w:rFonts w:ascii="Times New Roman" w:hAnsi="Times New Roman"/>
                <w:bCs/>
              </w:rPr>
            </w:pPr>
            <w:r w:rsidRPr="00605EAB">
              <w:rPr>
                <w:rFonts w:ascii="Times New Roman" w:hAnsi="Times New Roman"/>
                <w:bCs/>
              </w:rPr>
              <w:t>Ожидаемая дата организации канала</w:t>
            </w:r>
          </w:p>
        </w:tc>
      </w:tr>
      <w:tr w:rsidR="00706284" w:rsidRPr="00605EAB" w14:paraId="041514A6" w14:textId="77777777" w:rsidTr="00706284">
        <w:trPr>
          <w:trHeight w:val="254"/>
        </w:trPr>
        <w:tc>
          <w:tcPr>
            <w:tcW w:w="4003" w:type="dxa"/>
            <w:vMerge/>
            <w:tcBorders>
              <w:left w:val="single" w:sz="4" w:space="0" w:color="auto"/>
              <w:bottom w:val="single" w:sz="4" w:space="0" w:color="auto"/>
              <w:right w:val="single" w:sz="4" w:space="0" w:color="000000"/>
            </w:tcBorders>
            <w:shd w:val="clear" w:color="auto" w:fill="D9D9D9"/>
            <w:noWrap/>
            <w:vAlign w:val="center"/>
          </w:tcPr>
          <w:p w14:paraId="18B39B90" w14:textId="77777777" w:rsidR="00706284" w:rsidRPr="00605EAB" w:rsidRDefault="00706284" w:rsidP="00706284">
            <w:pPr>
              <w:rPr>
                <w:rFonts w:ascii="Times New Roman" w:hAnsi="Times New Roman"/>
                <w:bCs/>
              </w:rPr>
            </w:pP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3D63949E" w14:textId="77777777" w:rsidR="00706284" w:rsidRPr="00605EAB" w:rsidRDefault="00706284" w:rsidP="00706284">
            <w:pPr>
              <w:jc w:val="center"/>
              <w:rPr>
                <w:rFonts w:ascii="Times New Roman" w:hAnsi="Times New Roman"/>
                <w:bCs/>
              </w:rPr>
            </w:pPr>
          </w:p>
        </w:tc>
        <w:tc>
          <w:tcPr>
            <w:tcW w:w="2316" w:type="dxa"/>
            <w:tcBorders>
              <w:top w:val="single" w:sz="4" w:space="0" w:color="auto"/>
              <w:left w:val="single" w:sz="4" w:space="0" w:color="auto"/>
              <w:bottom w:val="single" w:sz="4" w:space="0" w:color="auto"/>
              <w:right w:val="single" w:sz="4" w:space="0" w:color="auto"/>
            </w:tcBorders>
            <w:shd w:val="clear" w:color="auto" w:fill="FFFFFF"/>
          </w:tcPr>
          <w:p w14:paraId="304938CE" w14:textId="77777777" w:rsidR="00706284" w:rsidRPr="00605EAB" w:rsidRDefault="00706284" w:rsidP="00706284">
            <w:pPr>
              <w:jc w:val="center"/>
              <w:rPr>
                <w:rFonts w:ascii="Times New Roman" w:hAnsi="Times New Roman"/>
                <w:bCs/>
              </w:rPr>
            </w:pPr>
          </w:p>
        </w:tc>
      </w:tr>
    </w:tbl>
    <w:p w14:paraId="37C5E7AB" w14:textId="77777777" w:rsidR="00706284" w:rsidRPr="00605EAB" w:rsidRDefault="00706284" w:rsidP="00706284">
      <w:pPr>
        <w:jc w:val="both"/>
        <w:rPr>
          <w:rFonts w:ascii="Times New Roman" w:hAnsi="Times New Roman"/>
          <w:b/>
        </w:rPr>
      </w:pPr>
    </w:p>
    <w:p w14:paraId="3E5549E9" w14:textId="77777777" w:rsidR="00706284" w:rsidRPr="00605EAB" w:rsidRDefault="00706284" w:rsidP="00706284">
      <w:pPr>
        <w:pStyle w:val="affff4"/>
        <w:ind w:left="567" w:right="1"/>
        <w:jc w:val="center"/>
        <w:rPr>
          <w:rFonts w:ascii="Times New Roman" w:hAnsi="Times New Roman"/>
          <w:b/>
          <w:bCs/>
        </w:rPr>
      </w:pPr>
      <w:r w:rsidRPr="00605EAB">
        <w:rPr>
          <w:rFonts w:ascii="Times New Roman" w:hAnsi="Times New Roman"/>
          <w:b/>
          <w:bCs/>
        </w:rPr>
        <w:t>В СВИДЕТЕЛЬСТВО ВСЕГО ВЫШЕИЗЛОЖЕННОГО настоящий Акт подписан уполномоченными представителями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63115D" w:rsidRPr="004B5AB3" w14:paraId="5CDD4B34" w14:textId="77777777" w:rsidTr="00660610">
        <w:tc>
          <w:tcPr>
            <w:tcW w:w="4448" w:type="dxa"/>
          </w:tcPr>
          <w:p w14:paraId="690151B9" w14:textId="77777777" w:rsidR="0063115D" w:rsidRPr="004B5AB3" w:rsidRDefault="0063115D" w:rsidP="00660610">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14:paraId="72A91D7D" w14:textId="77777777" w:rsidR="0063115D" w:rsidRPr="004B5AB3" w:rsidRDefault="0063115D" w:rsidP="006606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63115D" w:rsidRPr="004B5AB3" w14:paraId="7C3B72AB" w14:textId="77777777" w:rsidTr="00660610">
        <w:tc>
          <w:tcPr>
            <w:tcW w:w="4448" w:type="dxa"/>
          </w:tcPr>
          <w:p w14:paraId="309B0167" w14:textId="77777777" w:rsidR="0063115D" w:rsidRPr="004B5AB3" w:rsidRDefault="0063115D" w:rsidP="00660610">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784033462" w:edGrp="everyone" w:colFirst="0" w:colLast="0"/>
            <w:permStart w:id="1851748281" w:edGrp="everyone" w:colFirst="1" w:colLast="1"/>
            <w:r w:rsidRPr="004B5AB3">
              <w:rPr>
                <w:rFonts w:ascii="Tahoma" w:eastAsia="Times New Roman" w:hAnsi="Tahoma" w:cs="Tahoma"/>
                <w:b/>
                <w:spacing w:val="-3"/>
                <w:szCs w:val="20"/>
              </w:rPr>
              <w:t>__________ «_____________________»</w:t>
            </w:r>
          </w:p>
          <w:p w14:paraId="45919B64" w14:textId="77777777" w:rsidR="0063115D" w:rsidRDefault="0063115D" w:rsidP="00660610">
            <w:pPr>
              <w:widowControl w:val="0"/>
              <w:shd w:val="clear" w:color="auto" w:fill="FFFFFF"/>
              <w:spacing w:after="0" w:line="240" w:lineRule="auto"/>
              <w:jc w:val="center"/>
              <w:rPr>
                <w:rFonts w:ascii="Tahoma" w:eastAsia="Times New Roman" w:hAnsi="Tahoma" w:cs="Tahoma"/>
                <w:b/>
                <w:szCs w:val="20"/>
              </w:rPr>
            </w:pPr>
          </w:p>
          <w:p w14:paraId="7E033666" w14:textId="77777777" w:rsidR="0063115D" w:rsidRDefault="0063115D" w:rsidP="00660610">
            <w:pPr>
              <w:widowControl w:val="0"/>
              <w:shd w:val="clear" w:color="auto" w:fill="FFFFFF"/>
              <w:spacing w:after="0" w:line="240" w:lineRule="auto"/>
              <w:jc w:val="center"/>
              <w:rPr>
                <w:rFonts w:ascii="Tahoma" w:eastAsia="Times New Roman" w:hAnsi="Tahoma" w:cs="Tahoma"/>
                <w:b/>
                <w:szCs w:val="20"/>
              </w:rPr>
            </w:pPr>
          </w:p>
          <w:p w14:paraId="5C4AD68C" w14:textId="77777777" w:rsidR="0063115D" w:rsidRPr="004B5AB3" w:rsidRDefault="0063115D" w:rsidP="00660610">
            <w:pPr>
              <w:widowControl w:val="0"/>
              <w:shd w:val="clear" w:color="auto" w:fill="FFFFFF"/>
              <w:spacing w:after="0" w:line="240" w:lineRule="auto"/>
              <w:jc w:val="center"/>
              <w:rPr>
                <w:rFonts w:ascii="Tahoma" w:eastAsia="Times New Roman" w:hAnsi="Tahoma" w:cs="Tahoma"/>
                <w:b/>
                <w:szCs w:val="20"/>
              </w:rPr>
            </w:pPr>
          </w:p>
        </w:tc>
        <w:tc>
          <w:tcPr>
            <w:tcW w:w="5299" w:type="dxa"/>
          </w:tcPr>
          <w:p w14:paraId="3E159D7D" w14:textId="77777777" w:rsidR="0063115D" w:rsidRPr="004B5AB3" w:rsidRDefault="0063115D" w:rsidP="00660610">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Pr>
                <w:rFonts w:ascii="Tahoma" w:eastAsia="Times New Roman" w:hAnsi="Tahoma" w:cs="Tahoma"/>
                <w:b/>
                <w:spacing w:val="-3"/>
                <w:szCs w:val="20"/>
              </w:rPr>
              <w:t>Энергосбы</w:t>
            </w:r>
            <w:r w:rsidRPr="004B5AB3">
              <w:rPr>
                <w:rFonts w:ascii="Tahoma" w:eastAsia="Times New Roman" w:hAnsi="Tahoma" w:cs="Tahoma"/>
                <w:b/>
                <w:spacing w:val="-3"/>
                <w:szCs w:val="20"/>
              </w:rPr>
              <w:t>Т Плюс»</w:t>
            </w:r>
          </w:p>
          <w:p w14:paraId="5E479C13" w14:textId="77777777" w:rsidR="0063115D" w:rsidRPr="004B5AB3" w:rsidRDefault="0063115D" w:rsidP="00660610">
            <w:pPr>
              <w:widowControl w:val="0"/>
              <w:shd w:val="clear" w:color="auto" w:fill="FFFFFF"/>
              <w:spacing w:after="0" w:line="240" w:lineRule="auto"/>
              <w:jc w:val="center"/>
              <w:rPr>
                <w:rFonts w:ascii="Tahoma" w:eastAsia="Times New Roman" w:hAnsi="Tahoma" w:cs="Tahoma"/>
                <w:b/>
                <w:szCs w:val="20"/>
              </w:rPr>
            </w:pPr>
          </w:p>
        </w:tc>
      </w:tr>
      <w:tr w:rsidR="0063115D" w:rsidRPr="004B5AB3" w14:paraId="2855428A" w14:textId="77777777" w:rsidTr="00660610">
        <w:tc>
          <w:tcPr>
            <w:tcW w:w="4448" w:type="dxa"/>
          </w:tcPr>
          <w:p w14:paraId="0FAB0E4C" w14:textId="77777777" w:rsidR="0063115D" w:rsidRPr="004B5AB3" w:rsidRDefault="0063115D" w:rsidP="00660610">
            <w:pPr>
              <w:widowControl w:val="0"/>
              <w:shd w:val="clear" w:color="auto" w:fill="FFFFFF"/>
              <w:spacing w:after="0" w:line="240" w:lineRule="auto"/>
              <w:ind w:right="-108"/>
              <w:jc w:val="both"/>
              <w:rPr>
                <w:rFonts w:ascii="Tahoma" w:eastAsia="Times New Roman" w:hAnsi="Tahoma" w:cs="Tahoma"/>
                <w:spacing w:val="-3"/>
                <w:szCs w:val="20"/>
                <w:lang w:val="en-US"/>
              </w:rPr>
            </w:pPr>
            <w:permStart w:id="409957944" w:edGrp="everyone" w:colFirst="0" w:colLast="0"/>
            <w:permStart w:id="1412109304" w:edGrp="everyone" w:colFirst="1" w:colLast="1"/>
            <w:permEnd w:id="784033462"/>
            <w:permEnd w:id="1851748281"/>
            <w:r w:rsidRPr="004B5AB3">
              <w:rPr>
                <w:rFonts w:ascii="Tahoma" w:eastAsia="Times New Roman" w:hAnsi="Tahoma" w:cs="Tahoma"/>
                <w:spacing w:val="-3"/>
                <w:szCs w:val="20"/>
                <w:lang w:val="en-US"/>
              </w:rPr>
              <w:t xml:space="preserve">______________________/_________________/ </w:t>
            </w:r>
          </w:p>
          <w:p w14:paraId="30503CF9" w14:textId="77777777" w:rsidR="0063115D" w:rsidRPr="004B5AB3" w:rsidRDefault="0063115D" w:rsidP="00660610">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14:paraId="113FDB40" w14:textId="77777777" w:rsidR="0063115D" w:rsidRPr="004B5AB3" w:rsidRDefault="0063115D"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14:paraId="59CAE1F7" w14:textId="77777777" w:rsidR="0063115D" w:rsidRPr="004B5AB3" w:rsidRDefault="0063115D"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14:paraId="574BB804" w14:textId="77777777" w:rsidR="0063115D" w:rsidRPr="004B5AB3" w:rsidRDefault="0063115D"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14:paraId="0EDF51E4" w14:textId="77777777" w:rsidR="0063115D" w:rsidRPr="004B5AB3" w:rsidRDefault="0063115D"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permEnd w:id="409957944"/>
      <w:permEnd w:id="1412109304"/>
    </w:tbl>
    <w:p w14:paraId="69E67023" w14:textId="77777777" w:rsidR="00706284" w:rsidRDefault="00706284" w:rsidP="00706284">
      <w:pPr>
        <w:rPr>
          <w:rFonts w:ascii="Times New Roman" w:hAnsi="Times New Roman"/>
          <w:b/>
        </w:rPr>
      </w:pPr>
    </w:p>
    <w:p w14:paraId="0558B0C0" w14:textId="28C443D5" w:rsidR="008F6BD7" w:rsidRPr="008F6BD7" w:rsidRDefault="008F6BD7" w:rsidP="008F6BD7">
      <w:pPr>
        <w:pStyle w:val="1"/>
        <w:jc w:val="right"/>
        <w:rPr>
          <w:rFonts w:ascii="Tahoma" w:hAnsi="Tahoma" w:cs="Tahoma"/>
          <w:color w:val="auto"/>
          <w:sz w:val="20"/>
          <w:szCs w:val="20"/>
        </w:rPr>
      </w:pPr>
      <w:r w:rsidRPr="008F6BD7">
        <w:rPr>
          <w:rFonts w:ascii="Tahoma" w:hAnsi="Tahoma" w:cs="Tahoma"/>
          <w:color w:val="auto"/>
          <w:sz w:val="20"/>
          <w:szCs w:val="20"/>
        </w:rPr>
        <w:lastRenderedPageBreak/>
        <w:t>Приложение №</w:t>
      </w:r>
      <w:r w:rsidR="00E12038">
        <w:rPr>
          <w:rFonts w:ascii="Tahoma" w:hAnsi="Tahoma" w:cs="Tahoma"/>
          <w:color w:val="auto"/>
          <w:sz w:val="20"/>
          <w:szCs w:val="20"/>
        </w:rPr>
        <w:t>6</w:t>
      </w:r>
    </w:p>
    <w:p w14:paraId="58D646C4" w14:textId="5138F78F" w:rsidR="008F6BD7" w:rsidRPr="008F6BD7" w:rsidRDefault="008F6BD7" w:rsidP="008F6BD7">
      <w:pPr>
        <w:rPr>
          <w:rFonts w:ascii="Tahoma" w:hAnsi="Tahoma" w:cs="Tahoma"/>
          <w:szCs w:val="20"/>
        </w:rPr>
      </w:pPr>
    </w:p>
    <w:p w14:paraId="117E0304" w14:textId="683B857D" w:rsidR="008F6BD7" w:rsidRDefault="008F6BD7" w:rsidP="008F6BD7">
      <w:pPr>
        <w:jc w:val="center"/>
        <w:rPr>
          <w:rFonts w:ascii="Tahoma" w:hAnsi="Tahoma" w:cs="Tahoma"/>
        </w:rPr>
      </w:pPr>
      <w:r w:rsidRPr="008F6BD7">
        <w:rPr>
          <w:rFonts w:ascii="Tahoma" w:hAnsi="Tahoma" w:cs="Tahoma"/>
        </w:rPr>
        <w:t>Перечень населенных пунктов</w:t>
      </w:r>
    </w:p>
    <w:p w14:paraId="4E7D0305" w14:textId="45724DA1" w:rsidR="008F6BD7" w:rsidRPr="008F6BD7" w:rsidRDefault="008F6BD7" w:rsidP="008F6BD7">
      <w:pPr>
        <w:jc w:val="center"/>
        <w:rPr>
          <w:rFonts w:ascii="Tahoma" w:hAnsi="Tahoma" w:cs="Tahoma"/>
          <w:b/>
        </w:rPr>
      </w:pPr>
      <w:r w:rsidRPr="008F6BD7">
        <w:rPr>
          <w:rFonts w:ascii="Tahoma" w:hAnsi="Tahoma" w:cs="Tahoma"/>
          <w:b/>
        </w:rPr>
        <w:t>Владимирский филиал</w:t>
      </w:r>
    </w:p>
    <w:tbl>
      <w:tblPr>
        <w:tblW w:w="10060" w:type="dxa"/>
        <w:tblLook w:val="04A0" w:firstRow="1" w:lastRow="0" w:firstColumn="1" w:lastColumn="0" w:noHBand="0" w:noVBand="1"/>
      </w:tblPr>
      <w:tblGrid>
        <w:gridCol w:w="960"/>
        <w:gridCol w:w="2620"/>
        <w:gridCol w:w="2227"/>
        <w:gridCol w:w="2126"/>
        <w:gridCol w:w="2127"/>
      </w:tblGrid>
      <w:tr w:rsidR="008F6BD7" w:rsidRPr="008F6BD7" w14:paraId="3D839FEC" w14:textId="77777777" w:rsidTr="008F6BD7">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C351F30"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 п/п</w:t>
            </w:r>
          </w:p>
        </w:tc>
        <w:tc>
          <w:tcPr>
            <w:tcW w:w="2620" w:type="dxa"/>
            <w:tcBorders>
              <w:top w:val="single" w:sz="4" w:space="0" w:color="auto"/>
              <w:left w:val="nil"/>
              <w:bottom w:val="single" w:sz="4" w:space="0" w:color="auto"/>
              <w:right w:val="single" w:sz="4" w:space="0" w:color="auto"/>
            </w:tcBorders>
            <w:shd w:val="clear" w:color="000000" w:fill="BFBFBF"/>
            <w:vAlign w:val="center"/>
            <w:hideMark/>
          </w:tcPr>
          <w:p w14:paraId="2CFA41B1"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Регион</w:t>
            </w:r>
          </w:p>
        </w:tc>
        <w:tc>
          <w:tcPr>
            <w:tcW w:w="2227" w:type="dxa"/>
            <w:tcBorders>
              <w:top w:val="single" w:sz="4" w:space="0" w:color="auto"/>
              <w:left w:val="nil"/>
              <w:bottom w:val="single" w:sz="4" w:space="0" w:color="auto"/>
              <w:right w:val="single" w:sz="4" w:space="0" w:color="auto"/>
            </w:tcBorders>
            <w:shd w:val="clear" w:color="000000" w:fill="BFBFBF"/>
            <w:vAlign w:val="center"/>
            <w:hideMark/>
          </w:tcPr>
          <w:p w14:paraId="17B6F833"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Район</w:t>
            </w:r>
          </w:p>
        </w:tc>
        <w:tc>
          <w:tcPr>
            <w:tcW w:w="2126" w:type="dxa"/>
            <w:tcBorders>
              <w:top w:val="single" w:sz="4" w:space="0" w:color="auto"/>
              <w:left w:val="nil"/>
              <w:bottom w:val="single" w:sz="4" w:space="0" w:color="auto"/>
              <w:right w:val="single" w:sz="4" w:space="0" w:color="auto"/>
            </w:tcBorders>
            <w:shd w:val="clear" w:color="000000" w:fill="BFBFBF"/>
            <w:vAlign w:val="center"/>
            <w:hideMark/>
          </w:tcPr>
          <w:p w14:paraId="615C6849"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Город / Населенный пункт 1</w:t>
            </w:r>
          </w:p>
        </w:tc>
        <w:tc>
          <w:tcPr>
            <w:tcW w:w="2127" w:type="dxa"/>
            <w:tcBorders>
              <w:top w:val="single" w:sz="4" w:space="0" w:color="auto"/>
              <w:left w:val="nil"/>
              <w:bottom w:val="single" w:sz="4" w:space="0" w:color="auto"/>
              <w:right w:val="single" w:sz="4" w:space="0" w:color="auto"/>
            </w:tcBorders>
            <w:shd w:val="clear" w:color="000000" w:fill="BFBFBF"/>
            <w:vAlign w:val="center"/>
            <w:hideMark/>
          </w:tcPr>
          <w:p w14:paraId="3119955B"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Населенный пункт 2</w:t>
            </w:r>
          </w:p>
        </w:tc>
      </w:tr>
      <w:tr w:rsidR="008F6BD7" w:rsidRPr="008F6BD7" w14:paraId="69A697E0"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9AEEB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w:t>
            </w:r>
          </w:p>
        </w:tc>
        <w:tc>
          <w:tcPr>
            <w:tcW w:w="2620" w:type="dxa"/>
            <w:tcBorders>
              <w:top w:val="nil"/>
              <w:left w:val="nil"/>
              <w:bottom w:val="single" w:sz="4" w:space="0" w:color="auto"/>
              <w:right w:val="single" w:sz="4" w:space="0" w:color="auto"/>
            </w:tcBorders>
            <w:shd w:val="clear" w:color="auto" w:fill="auto"/>
            <w:vAlign w:val="center"/>
            <w:hideMark/>
          </w:tcPr>
          <w:p w14:paraId="3BC57F8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22B9769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4006786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Владимир</w:t>
            </w:r>
          </w:p>
        </w:tc>
        <w:tc>
          <w:tcPr>
            <w:tcW w:w="2127" w:type="dxa"/>
            <w:tcBorders>
              <w:top w:val="nil"/>
              <w:left w:val="nil"/>
              <w:bottom w:val="single" w:sz="4" w:space="0" w:color="auto"/>
              <w:right w:val="single" w:sz="4" w:space="0" w:color="auto"/>
            </w:tcBorders>
            <w:shd w:val="clear" w:color="auto" w:fill="auto"/>
            <w:vAlign w:val="center"/>
            <w:hideMark/>
          </w:tcPr>
          <w:p w14:paraId="5347196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618D7D5B"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1D583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w:t>
            </w:r>
          </w:p>
        </w:tc>
        <w:tc>
          <w:tcPr>
            <w:tcW w:w="2620" w:type="dxa"/>
            <w:tcBorders>
              <w:top w:val="nil"/>
              <w:left w:val="nil"/>
              <w:bottom w:val="single" w:sz="4" w:space="0" w:color="auto"/>
              <w:right w:val="single" w:sz="4" w:space="0" w:color="auto"/>
            </w:tcBorders>
            <w:shd w:val="clear" w:color="auto" w:fill="auto"/>
            <w:vAlign w:val="center"/>
            <w:hideMark/>
          </w:tcPr>
          <w:p w14:paraId="7BCD5E9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10B38ED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537AC36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Гусь-Хрустальный</w:t>
            </w:r>
          </w:p>
        </w:tc>
        <w:tc>
          <w:tcPr>
            <w:tcW w:w="2127" w:type="dxa"/>
            <w:tcBorders>
              <w:top w:val="nil"/>
              <w:left w:val="nil"/>
              <w:bottom w:val="single" w:sz="4" w:space="0" w:color="auto"/>
              <w:right w:val="single" w:sz="4" w:space="0" w:color="auto"/>
            </w:tcBorders>
            <w:shd w:val="clear" w:color="auto" w:fill="auto"/>
            <w:vAlign w:val="center"/>
            <w:hideMark/>
          </w:tcPr>
          <w:p w14:paraId="27A78B0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32DEA030"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0F08E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w:t>
            </w:r>
          </w:p>
        </w:tc>
        <w:tc>
          <w:tcPr>
            <w:tcW w:w="2620" w:type="dxa"/>
            <w:tcBorders>
              <w:top w:val="nil"/>
              <w:left w:val="nil"/>
              <w:bottom w:val="single" w:sz="4" w:space="0" w:color="auto"/>
              <w:right w:val="single" w:sz="4" w:space="0" w:color="auto"/>
            </w:tcBorders>
            <w:shd w:val="clear" w:color="auto" w:fill="auto"/>
            <w:vAlign w:val="center"/>
            <w:hideMark/>
          </w:tcPr>
          <w:p w14:paraId="37D4DDD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7C4F076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Гусь-Хрустальный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7EDBB7C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Гусевский</w:t>
            </w:r>
          </w:p>
        </w:tc>
        <w:tc>
          <w:tcPr>
            <w:tcW w:w="2127" w:type="dxa"/>
            <w:tcBorders>
              <w:top w:val="nil"/>
              <w:left w:val="nil"/>
              <w:bottom w:val="single" w:sz="4" w:space="0" w:color="auto"/>
              <w:right w:val="single" w:sz="4" w:space="0" w:color="auto"/>
            </w:tcBorders>
            <w:shd w:val="clear" w:color="auto" w:fill="auto"/>
            <w:vAlign w:val="center"/>
            <w:hideMark/>
          </w:tcPr>
          <w:p w14:paraId="4E266AD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169443D6"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B42D9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w:t>
            </w:r>
          </w:p>
        </w:tc>
        <w:tc>
          <w:tcPr>
            <w:tcW w:w="2620" w:type="dxa"/>
            <w:tcBorders>
              <w:top w:val="nil"/>
              <w:left w:val="nil"/>
              <w:bottom w:val="single" w:sz="4" w:space="0" w:color="auto"/>
              <w:right w:val="single" w:sz="4" w:space="0" w:color="auto"/>
            </w:tcBorders>
            <w:shd w:val="clear" w:color="auto" w:fill="auto"/>
            <w:vAlign w:val="center"/>
            <w:hideMark/>
          </w:tcPr>
          <w:p w14:paraId="1846307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57BDC53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Гусь-Хрустальный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2644424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Новый</w:t>
            </w:r>
          </w:p>
        </w:tc>
        <w:tc>
          <w:tcPr>
            <w:tcW w:w="2127" w:type="dxa"/>
            <w:tcBorders>
              <w:top w:val="nil"/>
              <w:left w:val="nil"/>
              <w:bottom w:val="single" w:sz="4" w:space="0" w:color="auto"/>
              <w:right w:val="single" w:sz="4" w:space="0" w:color="auto"/>
            </w:tcBorders>
            <w:shd w:val="clear" w:color="auto" w:fill="auto"/>
            <w:vAlign w:val="center"/>
            <w:hideMark/>
          </w:tcPr>
          <w:p w14:paraId="23AF491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1B398273"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FB36F7"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w:t>
            </w:r>
          </w:p>
        </w:tc>
        <w:tc>
          <w:tcPr>
            <w:tcW w:w="2620" w:type="dxa"/>
            <w:tcBorders>
              <w:top w:val="nil"/>
              <w:left w:val="nil"/>
              <w:bottom w:val="single" w:sz="4" w:space="0" w:color="auto"/>
              <w:right w:val="single" w:sz="4" w:space="0" w:color="auto"/>
            </w:tcBorders>
            <w:shd w:val="clear" w:color="auto" w:fill="auto"/>
            <w:vAlign w:val="center"/>
            <w:hideMark/>
          </w:tcPr>
          <w:p w14:paraId="507893D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3CCCB7C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Гусь-Хрустальный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14B4611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Панфилово</w:t>
            </w:r>
          </w:p>
        </w:tc>
        <w:tc>
          <w:tcPr>
            <w:tcW w:w="2127" w:type="dxa"/>
            <w:tcBorders>
              <w:top w:val="nil"/>
              <w:left w:val="nil"/>
              <w:bottom w:val="single" w:sz="4" w:space="0" w:color="auto"/>
              <w:right w:val="single" w:sz="4" w:space="0" w:color="auto"/>
            </w:tcBorders>
            <w:shd w:val="clear" w:color="auto" w:fill="auto"/>
            <w:vAlign w:val="center"/>
            <w:hideMark/>
          </w:tcPr>
          <w:p w14:paraId="66FD372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150635B6"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4E40D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w:t>
            </w:r>
          </w:p>
        </w:tc>
        <w:tc>
          <w:tcPr>
            <w:tcW w:w="2620" w:type="dxa"/>
            <w:tcBorders>
              <w:top w:val="nil"/>
              <w:left w:val="nil"/>
              <w:bottom w:val="single" w:sz="4" w:space="0" w:color="auto"/>
              <w:right w:val="single" w:sz="4" w:space="0" w:color="auto"/>
            </w:tcBorders>
            <w:shd w:val="clear" w:color="auto" w:fill="auto"/>
            <w:vAlign w:val="center"/>
            <w:hideMark/>
          </w:tcPr>
          <w:p w14:paraId="3D1AEB8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4CCB397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2B6881B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Судогда</w:t>
            </w:r>
          </w:p>
        </w:tc>
        <w:tc>
          <w:tcPr>
            <w:tcW w:w="2127" w:type="dxa"/>
            <w:tcBorders>
              <w:top w:val="nil"/>
              <w:left w:val="nil"/>
              <w:bottom w:val="single" w:sz="4" w:space="0" w:color="auto"/>
              <w:right w:val="single" w:sz="4" w:space="0" w:color="auto"/>
            </w:tcBorders>
            <w:shd w:val="clear" w:color="auto" w:fill="auto"/>
            <w:vAlign w:val="center"/>
            <w:hideMark/>
          </w:tcPr>
          <w:p w14:paraId="634624F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77165BAF"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47504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w:t>
            </w:r>
          </w:p>
        </w:tc>
        <w:tc>
          <w:tcPr>
            <w:tcW w:w="2620" w:type="dxa"/>
            <w:tcBorders>
              <w:top w:val="nil"/>
              <w:left w:val="nil"/>
              <w:bottom w:val="single" w:sz="4" w:space="0" w:color="auto"/>
              <w:right w:val="single" w:sz="4" w:space="0" w:color="auto"/>
            </w:tcBorders>
            <w:shd w:val="clear" w:color="auto" w:fill="auto"/>
            <w:vAlign w:val="center"/>
            <w:hideMark/>
          </w:tcPr>
          <w:p w14:paraId="0CDE658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4AE9509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Судогодский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73C6AB2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Андреево</w:t>
            </w:r>
          </w:p>
        </w:tc>
        <w:tc>
          <w:tcPr>
            <w:tcW w:w="2127" w:type="dxa"/>
            <w:tcBorders>
              <w:top w:val="nil"/>
              <w:left w:val="nil"/>
              <w:bottom w:val="single" w:sz="4" w:space="0" w:color="auto"/>
              <w:right w:val="single" w:sz="4" w:space="0" w:color="auto"/>
            </w:tcBorders>
            <w:shd w:val="clear" w:color="auto" w:fill="auto"/>
            <w:vAlign w:val="center"/>
            <w:hideMark/>
          </w:tcPr>
          <w:p w14:paraId="27A16E6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2288CEC0"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C82DB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w:t>
            </w:r>
          </w:p>
        </w:tc>
        <w:tc>
          <w:tcPr>
            <w:tcW w:w="2620" w:type="dxa"/>
            <w:tcBorders>
              <w:top w:val="nil"/>
              <w:left w:val="nil"/>
              <w:bottom w:val="single" w:sz="4" w:space="0" w:color="auto"/>
              <w:right w:val="single" w:sz="4" w:space="0" w:color="auto"/>
            </w:tcBorders>
            <w:shd w:val="clear" w:color="auto" w:fill="auto"/>
            <w:vAlign w:val="center"/>
            <w:hideMark/>
          </w:tcPr>
          <w:p w14:paraId="2D8F1AC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6604095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Судогодский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43E6DA1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Болотский</w:t>
            </w:r>
          </w:p>
        </w:tc>
        <w:tc>
          <w:tcPr>
            <w:tcW w:w="2127" w:type="dxa"/>
            <w:tcBorders>
              <w:top w:val="nil"/>
              <w:left w:val="nil"/>
              <w:bottom w:val="single" w:sz="4" w:space="0" w:color="auto"/>
              <w:right w:val="single" w:sz="4" w:space="0" w:color="auto"/>
            </w:tcBorders>
            <w:shd w:val="clear" w:color="auto" w:fill="auto"/>
            <w:vAlign w:val="center"/>
            <w:hideMark/>
          </w:tcPr>
          <w:p w14:paraId="0A48B65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702D2DAE"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7061B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w:t>
            </w:r>
          </w:p>
        </w:tc>
        <w:tc>
          <w:tcPr>
            <w:tcW w:w="2620" w:type="dxa"/>
            <w:tcBorders>
              <w:top w:val="nil"/>
              <w:left w:val="nil"/>
              <w:bottom w:val="single" w:sz="4" w:space="0" w:color="auto"/>
              <w:right w:val="single" w:sz="4" w:space="0" w:color="auto"/>
            </w:tcBorders>
            <w:shd w:val="clear" w:color="auto" w:fill="auto"/>
            <w:vAlign w:val="center"/>
            <w:hideMark/>
          </w:tcPr>
          <w:p w14:paraId="736235C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19B6BE7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Судогодский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12B659C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Тюрмеровка</w:t>
            </w:r>
          </w:p>
        </w:tc>
        <w:tc>
          <w:tcPr>
            <w:tcW w:w="2127" w:type="dxa"/>
            <w:tcBorders>
              <w:top w:val="nil"/>
              <w:left w:val="nil"/>
              <w:bottom w:val="single" w:sz="4" w:space="0" w:color="auto"/>
              <w:right w:val="single" w:sz="4" w:space="0" w:color="auto"/>
            </w:tcBorders>
            <w:shd w:val="clear" w:color="auto" w:fill="auto"/>
            <w:vAlign w:val="center"/>
            <w:hideMark/>
          </w:tcPr>
          <w:p w14:paraId="789E68F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20FEF6A6"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03E72B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w:t>
            </w:r>
          </w:p>
        </w:tc>
        <w:tc>
          <w:tcPr>
            <w:tcW w:w="2620" w:type="dxa"/>
            <w:tcBorders>
              <w:top w:val="nil"/>
              <w:left w:val="nil"/>
              <w:bottom w:val="single" w:sz="4" w:space="0" w:color="auto"/>
              <w:right w:val="single" w:sz="4" w:space="0" w:color="auto"/>
            </w:tcBorders>
            <w:shd w:val="clear" w:color="auto" w:fill="auto"/>
            <w:vAlign w:val="center"/>
            <w:hideMark/>
          </w:tcPr>
          <w:p w14:paraId="46C3656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51158CC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Судогодский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42C6E49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Ликино</w:t>
            </w:r>
          </w:p>
        </w:tc>
        <w:tc>
          <w:tcPr>
            <w:tcW w:w="2127" w:type="dxa"/>
            <w:tcBorders>
              <w:top w:val="nil"/>
              <w:left w:val="nil"/>
              <w:bottom w:val="single" w:sz="4" w:space="0" w:color="auto"/>
              <w:right w:val="single" w:sz="4" w:space="0" w:color="auto"/>
            </w:tcBorders>
            <w:shd w:val="clear" w:color="auto" w:fill="auto"/>
            <w:vAlign w:val="center"/>
            <w:hideMark/>
          </w:tcPr>
          <w:p w14:paraId="633C726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54AD1488"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490E7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w:t>
            </w:r>
          </w:p>
        </w:tc>
        <w:tc>
          <w:tcPr>
            <w:tcW w:w="2620" w:type="dxa"/>
            <w:tcBorders>
              <w:top w:val="nil"/>
              <w:left w:val="nil"/>
              <w:bottom w:val="single" w:sz="4" w:space="0" w:color="auto"/>
              <w:right w:val="single" w:sz="4" w:space="0" w:color="auto"/>
            </w:tcBorders>
            <w:shd w:val="clear" w:color="auto" w:fill="auto"/>
            <w:vAlign w:val="center"/>
            <w:hideMark/>
          </w:tcPr>
          <w:p w14:paraId="3DBD45C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212B771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1B85120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Собинка</w:t>
            </w:r>
          </w:p>
        </w:tc>
        <w:tc>
          <w:tcPr>
            <w:tcW w:w="2127" w:type="dxa"/>
            <w:tcBorders>
              <w:top w:val="nil"/>
              <w:left w:val="nil"/>
              <w:bottom w:val="single" w:sz="4" w:space="0" w:color="auto"/>
              <w:right w:val="single" w:sz="4" w:space="0" w:color="auto"/>
            </w:tcBorders>
            <w:shd w:val="clear" w:color="auto" w:fill="auto"/>
            <w:vAlign w:val="center"/>
            <w:hideMark/>
          </w:tcPr>
          <w:p w14:paraId="5B11CB3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7543523E"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F9774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w:t>
            </w:r>
          </w:p>
        </w:tc>
        <w:tc>
          <w:tcPr>
            <w:tcW w:w="2620" w:type="dxa"/>
            <w:tcBorders>
              <w:top w:val="nil"/>
              <w:left w:val="nil"/>
              <w:bottom w:val="single" w:sz="4" w:space="0" w:color="auto"/>
              <w:right w:val="single" w:sz="4" w:space="0" w:color="auto"/>
            </w:tcBorders>
            <w:shd w:val="clear" w:color="auto" w:fill="auto"/>
            <w:vAlign w:val="center"/>
            <w:hideMark/>
          </w:tcPr>
          <w:p w14:paraId="1362B34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4C841FE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Собинский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03C9BA5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Лакинск</w:t>
            </w:r>
          </w:p>
        </w:tc>
        <w:tc>
          <w:tcPr>
            <w:tcW w:w="2127" w:type="dxa"/>
            <w:tcBorders>
              <w:top w:val="nil"/>
              <w:left w:val="nil"/>
              <w:bottom w:val="single" w:sz="4" w:space="0" w:color="auto"/>
              <w:right w:val="single" w:sz="4" w:space="0" w:color="auto"/>
            </w:tcBorders>
            <w:shd w:val="clear" w:color="auto" w:fill="auto"/>
            <w:vAlign w:val="center"/>
            <w:hideMark/>
          </w:tcPr>
          <w:p w14:paraId="6CFE5D0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3CB8A032"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B71507"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w:t>
            </w:r>
          </w:p>
        </w:tc>
        <w:tc>
          <w:tcPr>
            <w:tcW w:w="2620" w:type="dxa"/>
            <w:tcBorders>
              <w:top w:val="nil"/>
              <w:left w:val="nil"/>
              <w:bottom w:val="single" w:sz="4" w:space="0" w:color="auto"/>
              <w:right w:val="single" w:sz="4" w:space="0" w:color="auto"/>
            </w:tcBorders>
            <w:shd w:val="clear" w:color="auto" w:fill="auto"/>
            <w:vAlign w:val="center"/>
            <w:hideMark/>
          </w:tcPr>
          <w:p w14:paraId="34AE74C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23C3AC5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24B79DF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Петушки</w:t>
            </w:r>
          </w:p>
        </w:tc>
        <w:tc>
          <w:tcPr>
            <w:tcW w:w="2127" w:type="dxa"/>
            <w:tcBorders>
              <w:top w:val="nil"/>
              <w:left w:val="nil"/>
              <w:bottom w:val="single" w:sz="4" w:space="0" w:color="auto"/>
              <w:right w:val="single" w:sz="4" w:space="0" w:color="auto"/>
            </w:tcBorders>
            <w:shd w:val="clear" w:color="auto" w:fill="auto"/>
            <w:vAlign w:val="center"/>
            <w:hideMark/>
          </w:tcPr>
          <w:p w14:paraId="3332BE3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192C9E83"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E671F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w:t>
            </w:r>
          </w:p>
        </w:tc>
        <w:tc>
          <w:tcPr>
            <w:tcW w:w="2620" w:type="dxa"/>
            <w:tcBorders>
              <w:top w:val="nil"/>
              <w:left w:val="nil"/>
              <w:bottom w:val="single" w:sz="4" w:space="0" w:color="auto"/>
              <w:right w:val="single" w:sz="4" w:space="0" w:color="auto"/>
            </w:tcBorders>
            <w:shd w:val="clear" w:color="auto" w:fill="auto"/>
            <w:vAlign w:val="center"/>
            <w:hideMark/>
          </w:tcPr>
          <w:p w14:paraId="50ADBA8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33D9018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Петушинский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271BFB3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Городищи</w:t>
            </w:r>
          </w:p>
        </w:tc>
        <w:tc>
          <w:tcPr>
            <w:tcW w:w="2127" w:type="dxa"/>
            <w:tcBorders>
              <w:top w:val="nil"/>
              <w:left w:val="nil"/>
              <w:bottom w:val="single" w:sz="4" w:space="0" w:color="auto"/>
              <w:right w:val="single" w:sz="4" w:space="0" w:color="auto"/>
            </w:tcBorders>
            <w:shd w:val="clear" w:color="auto" w:fill="auto"/>
            <w:vAlign w:val="center"/>
            <w:hideMark/>
          </w:tcPr>
          <w:p w14:paraId="7780899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062F76B5"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C9C3E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w:t>
            </w:r>
          </w:p>
        </w:tc>
        <w:tc>
          <w:tcPr>
            <w:tcW w:w="2620" w:type="dxa"/>
            <w:tcBorders>
              <w:top w:val="nil"/>
              <w:left w:val="nil"/>
              <w:bottom w:val="single" w:sz="4" w:space="0" w:color="auto"/>
              <w:right w:val="single" w:sz="4" w:space="0" w:color="auto"/>
            </w:tcBorders>
            <w:shd w:val="clear" w:color="auto" w:fill="auto"/>
            <w:vAlign w:val="center"/>
            <w:hideMark/>
          </w:tcPr>
          <w:p w14:paraId="5A6D7D9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3577C95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4F7322D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Киржач</w:t>
            </w:r>
          </w:p>
        </w:tc>
        <w:tc>
          <w:tcPr>
            <w:tcW w:w="2127" w:type="dxa"/>
            <w:tcBorders>
              <w:top w:val="nil"/>
              <w:left w:val="nil"/>
              <w:bottom w:val="single" w:sz="4" w:space="0" w:color="auto"/>
              <w:right w:val="single" w:sz="4" w:space="0" w:color="auto"/>
            </w:tcBorders>
            <w:shd w:val="clear" w:color="auto" w:fill="auto"/>
            <w:vAlign w:val="center"/>
            <w:hideMark/>
          </w:tcPr>
          <w:p w14:paraId="0F0D241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5AC70B3E"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E9AF2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w:t>
            </w:r>
          </w:p>
        </w:tc>
        <w:tc>
          <w:tcPr>
            <w:tcW w:w="2620" w:type="dxa"/>
            <w:tcBorders>
              <w:top w:val="nil"/>
              <w:left w:val="nil"/>
              <w:bottom w:val="single" w:sz="4" w:space="0" w:color="auto"/>
              <w:right w:val="single" w:sz="4" w:space="0" w:color="auto"/>
            </w:tcBorders>
            <w:shd w:val="clear" w:color="auto" w:fill="auto"/>
            <w:vAlign w:val="center"/>
            <w:hideMark/>
          </w:tcPr>
          <w:p w14:paraId="50F079B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347AAE4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Киржачский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617C041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Кашино</w:t>
            </w:r>
          </w:p>
        </w:tc>
        <w:tc>
          <w:tcPr>
            <w:tcW w:w="2127" w:type="dxa"/>
            <w:tcBorders>
              <w:top w:val="nil"/>
              <w:left w:val="nil"/>
              <w:bottom w:val="single" w:sz="4" w:space="0" w:color="auto"/>
              <w:right w:val="single" w:sz="4" w:space="0" w:color="auto"/>
            </w:tcBorders>
            <w:shd w:val="clear" w:color="auto" w:fill="auto"/>
            <w:vAlign w:val="center"/>
            <w:hideMark/>
          </w:tcPr>
          <w:p w14:paraId="6DB52E8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1CEBC2E3"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0742D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w:t>
            </w:r>
          </w:p>
        </w:tc>
        <w:tc>
          <w:tcPr>
            <w:tcW w:w="2620" w:type="dxa"/>
            <w:tcBorders>
              <w:top w:val="nil"/>
              <w:left w:val="nil"/>
              <w:bottom w:val="single" w:sz="4" w:space="0" w:color="auto"/>
              <w:right w:val="single" w:sz="4" w:space="0" w:color="auto"/>
            </w:tcBorders>
            <w:shd w:val="clear" w:color="auto" w:fill="auto"/>
            <w:vAlign w:val="center"/>
            <w:hideMark/>
          </w:tcPr>
          <w:p w14:paraId="2E9BC22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2873B3F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79CC299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Кольчугино</w:t>
            </w:r>
          </w:p>
        </w:tc>
        <w:tc>
          <w:tcPr>
            <w:tcW w:w="2127" w:type="dxa"/>
            <w:tcBorders>
              <w:top w:val="nil"/>
              <w:left w:val="nil"/>
              <w:bottom w:val="single" w:sz="4" w:space="0" w:color="auto"/>
              <w:right w:val="single" w:sz="4" w:space="0" w:color="auto"/>
            </w:tcBorders>
            <w:shd w:val="clear" w:color="auto" w:fill="auto"/>
            <w:vAlign w:val="center"/>
            <w:hideMark/>
          </w:tcPr>
          <w:p w14:paraId="2863EF9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562E3033"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A02D1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w:t>
            </w:r>
          </w:p>
        </w:tc>
        <w:tc>
          <w:tcPr>
            <w:tcW w:w="2620" w:type="dxa"/>
            <w:tcBorders>
              <w:top w:val="nil"/>
              <w:left w:val="nil"/>
              <w:bottom w:val="single" w:sz="4" w:space="0" w:color="auto"/>
              <w:right w:val="single" w:sz="4" w:space="0" w:color="auto"/>
            </w:tcBorders>
            <w:shd w:val="clear" w:color="auto" w:fill="auto"/>
            <w:vAlign w:val="center"/>
            <w:hideMark/>
          </w:tcPr>
          <w:p w14:paraId="6AEDE4A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4368CD3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Кольчугинский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2695202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Бавлены</w:t>
            </w:r>
          </w:p>
        </w:tc>
        <w:tc>
          <w:tcPr>
            <w:tcW w:w="2127" w:type="dxa"/>
            <w:tcBorders>
              <w:top w:val="nil"/>
              <w:left w:val="nil"/>
              <w:bottom w:val="single" w:sz="4" w:space="0" w:color="auto"/>
              <w:right w:val="single" w:sz="4" w:space="0" w:color="auto"/>
            </w:tcBorders>
            <w:shd w:val="clear" w:color="auto" w:fill="auto"/>
            <w:vAlign w:val="center"/>
            <w:hideMark/>
          </w:tcPr>
          <w:p w14:paraId="41FE5C7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0987F890"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FBEEB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w:t>
            </w:r>
          </w:p>
        </w:tc>
        <w:tc>
          <w:tcPr>
            <w:tcW w:w="2620" w:type="dxa"/>
            <w:tcBorders>
              <w:top w:val="nil"/>
              <w:left w:val="nil"/>
              <w:bottom w:val="single" w:sz="4" w:space="0" w:color="auto"/>
              <w:right w:val="single" w:sz="4" w:space="0" w:color="auto"/>
            </w:tcBorders>
            <w:shd w:val="clear" w:color="auto" w:fill="auto"/>
            <w:vAlign w:val="center"/>
            <w:hideMark/>
          </w:tcPr>
          <w:p w14:paraId="1002BD2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54202C2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7149E47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Суздаль</w:t>
            </w:r>
          </w:p>
        </w:tc>
        <w:tc>
          <w:tcPr>
            <w:tcW w:w="2127" w:type="dxa"/>
            <w:tcBorders>
              <w:top w:val="nil"/>
              <w:left w:val="nil"/>
              <w:bottom w:val="single" w:sz="4" w:space="0" w:color="auto"/>
              <w:right w:val="single" w:sz="4" w:space="0" w:color="auto"/>
            </w:tcBorders>
            <w:shd w:val="clear" w:color="auto" w:fill="auto"/>
            <w:vAlign w:val="center"/>
            <w:hideMark/>
          </w:tcPr>
          <w:p w14:paraId="3ACDF04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6D5F3785"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57703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20</w:t>
            </w:r>
          </w:p>
        </w:tc>
        <w:tc>
          <w:tcPr>
            <w:tcW w:w="2620" w:type="dxa"/>
            <w:tcBorders>
              <w:top w:val="nil"/>
              <w:left w:val="nil"/>
              <w:bottom w:val="single" w:sz="4" w:space="0" w:color="auto"/>
              <w:right w:val="single" w:sz="4" w:space="0" w:color="auto"/>
            </w:tcBorders>
            <w:shd w:val="clear" w:color="auto" w:fill="auto"/>
            <w:vAlign w:val="center"/>
            <w:hideMark/>
          </w:tcPr>
          <w:p w14:paraId="75781DB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1C197A8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Суздальский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187E86F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Новый</w:t>
            </w:r>
          </w:p>
        </w:tc>
        <w:tc>
          <w:tcPr>
            <w:tcW w:w="2127" w:type="dxa"/>
            <w:tcBorders>
              <w:top w:val="nil"/>
              <w:left w:val="nil"/>
              <w:bottom w:val="single" w:sz="4" w:space="0" w:color="auto"/>
              <w:right w:val="single" w:sz="4" w:space="0" w:color="auto"/>
            </w:tcBorders>
            <w:shd w:val="clear" w:color="auto" w:fill="auto"/>
            <w:vAlign w:val="center"/>
            <w:hideMark/>
          </w:tcPr>
          <w:p w14:paraId="490C066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5D86AA3B"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E1E4C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21</w:t>
            </w:r>
          </w:p>
        </w:tc>
        <w:tc>
          <w:tcPr>
            <w:tcW w:w="2620" w:type="dxa"/>
            <w:tcBorders>
              <w:top w:val="nil"/>
              <w:left w:val="nil"/>
              <w:bottom w:val="single" w:sz="4" w:space="0" w:color="auto"/>
              <w:right w:val="single" w:sz="4" w:space="0" w:color="auto"/>
            </w:tcBorders>
            <w:shd w:val="clear" w:color="auto" w:fill="auto"/>
            <w:vAlign w:val="center"/>
            <w:hideMark/>
          </w:tcPr>
          <w:p w14:paraId="0D134D2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3883084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15E0D64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Ковров</w:t>
            </w:r>
          </w:p>
        </w:tc>
        <w:tc>
          <w:tcPr>
            <w:tcW w:w="2127" w:type="dxa"/>
            <w:tcBorders>
              <w:top w:val="nil"/>
              <w:left w:val="nil"/>
              <w:bottom w:val="single" w:sz="4" w:space="0" w:color="auto"/>
              <w:right w:val="single" w:sz="4" w:space="0" w:color="auto"/>
            </w:tcBorders>
            <w:shd w:val="clear" w:color="auto" w:fill="auto"/>
            <w:vAlign w:val="center"/>
            <w:hideMark/>
          </w:tcPr>
          <w:p w14:paraId="6D89E0E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43AD2C10"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3D73E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22</w:t>
            </w:r>
          </w:p>
        </w:tc>
        <w:tc>
          <w:tcPr>
            <w:tcW w:w="2620" w:type="dxa"/>
            <w:tcBorders>
              <w:top w:val="nil"/>
              <w:left w:val="nil"/>
              <w:bottom w:val="single" w:sz="4" w:space="0" w:color="auto"/>
              <w:right w:val="single" w:sz="4" w:space="0" w:color="auto"/>
            </w:tcBorders>
            <w:shd w:val="clear" w:color="auto" w:fill="auto"/>
            <w:vAlign w:val="center"/>
            <w:hideMark/>
          </w:tcPr>
          <w:p w14:paraId="5A93151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579C0BF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Ковровский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1883AD9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Ковров-8</w:t>
            </w:r>
          </w:p>
        </w:tc>
        <w:tc>
          <w:tcPr>
            <w:tcW w:w="2127" w:type="dxa"/>
            <w:tcBorders>
              <w:top w:val="nil"/>
              <w:left w:val="nil"/>
              <w:bottom w:val="single" w:sz="4" w:space="0" w:color="auto"/>
              <w:right w:val="single" w:sz="4" w:space="0" w:color="auto"/>
            </w:tcBorders>
            <w:shd w:val="clear" w:color="auto" w:fill="auto"/>
            <w:vAlign w:val="center"/>
            <w:hideMark/>
          </w:tcPr>
          <w:p w14:paraId="0EA74FC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4E081527"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802B5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23</w:t>
            </w:r>
          </w:p>
        </w:tc>
        <w:tc>
          <w:tcPr>
            <w:tcW w:w="2620" w:type="dxa"/>
            <w:tcBorders>
              <w:top w:val="nil"/>
              <w:left w:val="nil"/>
              <w:bottom w:val="single" w:sz="4" w:space="0" w:color="auto"/>
              <w:right w:val="single" w:sz="4" w:space="0" w:color="auto"/>
            </w:tcBorders>
            <w:shd w:val="clear" w:color="auto" w:fill="auto"/>
            <w:vAlign w:val="center"/>
            <w:hideMark/>
          </w:tcPr>
          <w:p w14:paraId="010AA38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103081D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14:paraId="2FF191A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Камешково</w:t>
            </w:r>
          </w:p>
        </w:tc>
        <w:tc>
          <w:tcPr>
            <w:tcW w:w="2127" w:type="dxa"/>
            <w:tcBorders>
              <w:top w:val="nil"/>
              <w:left w:val="nil"/>
              <w:bottom w:val="single" w:sz="4" w:space="0" w:color="auto"/>
              <w:right w:val="single" w:sz="4" w:space="0" w:color="auto"/>
            </w:tcBorders>
            <w:shd w:val="clear" w:color="auto" w:fill="auto"/>
            <w:vAlign w:val="center"/>
            <w:hideMark/>
          </w:tcPr>
          <w:p w14:paraId="616DD81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38DC9683"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20681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24</w:t>
            </w:r>
          </w:p>
        </w:tc>
        <w:tc>
          <w:tcPr>
            <w:tcW w:w="2620" w:type="dxa"/>
            <w:tcBorders>
              <w:top w:val="nil"/>
              <w:left w:val="nil"/>
              <w:bottom w:val="single" w:sz="4" w:space="0" w:color="auto"/>
              <w:right w:val="single" w:sz="4" w:space="0" w:color="auto"/>
            </w:tcBorders>
            <w:shd w:val="clear" w:color="auto" w:fill="auto"/>
            <w:vAlign w:val="center"/>
            <w:hideMark/>
          </w:tcPr>
          <w:p w14:paraId="2145010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6F466EB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Камешковский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7C12739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им. Карда Маркса</w:t>
            </w:r>
          </w:p>
        </w:tc>
        <w:tc>
          <w:tcPr>
            <w:tcW w:w="2127" w:type="dxa"/>
            <w:tcBorders>
              <w:top w:val="nil"/>
              <w:left w:val="nil"/>
              <w:bottom w:val="single" w:sz="4" w:space="0" w:color="auto"/>
              <w:right w:val="single" w:sz="4" w:space="0" w:color="auto"/>
            </w:tcBorders>
            <w:shd w:val="clear" w:color="auto" w:fill="auto"/>
            <w:vAlign w:val="center"/>
            <w:hideMark/>
          </w:tcPr>
          <w:p w14:paraId="6AEA481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287B891B" w14:textId="77777777" w:rsidTr="008F6BD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186F8A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25</w:t>
            </w:r>
          </w:p>
        </w:tc>
        <w:tc>
          <w:tcPr>
            <w:tcW w:w="2620" w:type="dxa"/>
            <w:tcBorders>
              <w:top w:val="nil"/>
              <w:left w:val="nil"/>
              <w:bottom w:val="single" w:sz="4" w:space="0" w:color="auto"/>
              <w:right w:val="single" w:sz="4" w:space="0" w:color="auto"/>
            </w:tcBorders>
            <w:shd w:val="clear" w:color="auto" w:fill="auto"/>
            <w:vAlign w:val="center"/>
            <w:hideMark/>
          </w:tcPr>
          <w:p w14:paraId="31FF03E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Владимирская область</w:t>
            </w:r>
          </w:p>
        </w:tc>
        <w:tc>
          <w:tcPr>
            <w:tcW w:w="2227" w:type="dxa"/>
            <w:tcBorders>
              <w:top w:val="nil"/>
              <w:left w:val="nil"/>
              <w:bottom w:val="single" w:sz="4" w:space="0" w:color="auto"/>
              <w:right w:val="single" w:sz="4" w:space="0" w:color="auto"/>
            </w:tcBorders>
            <w:shd w:val="clear" w:color="auto" w:fill="auto"/>
            <w:noWrap/>
            <w:vAlign w:val="bottom"/>
            <w:hideMark/>
          </w:tcPr>
          <w:p w14:paraId="1F46775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Камешковский район</w:t>
            </w:r>
          </w:p>
        </w:tc>
        <w:tc>
          <w:tcPr>
            <w:tcW w:w="2126" w:type="dxa"/>
            <w:tcBorders>
              <w:top w:val="nil"/>
              <w:left w:val="nil"/>
              <w:bottom w:val="single" w:sz="4" w:space="0" w:color="auto"/>
              <w:right w:val="single" w:sz="4" w:space="0" w:color="auto"/>
            </w:tcBorders>
            <w:shd w:val="clear" w:color="auto" w:fill="auto"/>
            <w:noWrap/>
            <w:vAlign w:val="bottom"/>
            <w:hideMark/>
          </w:tcPr>
          <w:p w14:paraId="6D5CF43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Лаптево</w:t>
            </w:r>
          </w:p>
        </w:tc>
        <w:tc>
          <w:tcPr>
            <w:tcW w:w="2127" w:type="dxa"/>
            <w:tcBorders>
              <w:top w:val="nil"/>
              <w:left w:val="nil"/>
              <w:bottom w:val="single" w:sz="4" w:space="0" w:color="auto"/>
              <w:right w:val="single" w:sz="4" w:space="0" w:color="auto"/>
            </w:tcBorders>
            <w:shd w:val="clear" w:color="auto" w:fill="auto"/>
            <w:vAlign w:val="center"/>
            <w:hideMark/>
          </w:tcPr>
          <w:p w14:paraId="221205F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bl>
    <w:p w14:paraId="631EFF49" w14:textId="77777777" w:rsidR="008F6BD7" w:rsidRPr="008F6BD7" w:rsidRDefault="008F6BD7" w:rsidP="008F6BD7"/>
    <w:p w14:paraId="4868DDE9" w14:textId="4ADA178C" w:rsidR="0063115D" w:rsidRPr="008F6BD7" w:rsidRDefault="008F6BD7" w:rsidP="008F6BD7">
      <w:pPr>
        <w:jc w:val="center"/>
        <w:rPr>
          <w:rFonts w:ascii="Tahoma" w:hAnsi="Tahoma" w:cs="Tahoma"/>
          <w:b/>
          <w:szCs w:val="20"/>
        </w:rPr>
      </w:pPr>
      <w:r w:rsidRPr="008F6BD7">
        <w:rPr>
          <w:rFonts w:ascii="Tahoma" w:hAnsi="Tahoma" w:cs="Tahoma"/>
          <w:b/>
          <w:szCs w:val="20"/>
        </w:rPr>
        <w:t>Ивановский филиал</w:t>
      </w:r>
    </w:p>
    <w:tbl>
      <w:tblPr>
        <w:tblW w:w="10060" w:type="dxa"/>
        <w:tblLook w:val="04A0" w:firstRow="1" w:lastRow="0" w:firstColumn="1" w:lastColumn="0" w:noHBand="0" w:noVBand="1"/>
      </w:tblPr>
      <w:tblGrid>
        <w:gridCol w:w="959"/>
        <w:gridCol w:w="2580"/>
        <w:gridCol w:w="2199"/>
        <w:gridCol w:w="2195"/>
        <w:gridCol w:w="2127"/>
      </w:tblGrid>
      <w:tr w:rsidR="008F6BD7" w:rsidRPr="008F6BD7" w14:paraId="06FED877" w14:textId="77777777" w:rsidTr="008F6BD7">
        <w:trPr>
          <w:trHeight w:val="510"/>
        </w:trPr>
        <w:tc>
          <w:tcPr>
            <w:tcW w:w="95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00B3D60"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 п/п</w:t>
            </w:r>
          </w:p>
        </w:tc>
        <w:tc>
          <w:tcPr>
            <w:tcW w:w="2580" w:type="dxa"/>
            <w:tcBorders>
              <w:top w:val="single" w:sz="4" w:space="0" w:color="auto"/>
              <w:left w:val="nil"/>
              <w:bottom w:val="single" w:sz="4" w:space="0" w:color="auto"/>
              <w:right w:val="single" w:sz="4" w:space="0" w:color="auto"/>
            </w:tcBorders>
            <w:shd w:val="clear" w:color="000000" w:fill="BFBFBF"/>
            <w:vAlign w:val="center"/>
            <w:hideMark/>
          </w:tcPr>
          <w:p w14:paraId="3A3E500F"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Регион</w:t>
            </w:r>
          </w:p>
        </w:tc>
        <w:tc>
          <w:tcPr>
            <w:tcW w:w="2199" w:type="dxa"/>
            <w:tcBorders>
              <w:top w:val="single" w:sz="4" w:space="0" w:color="auto"/>
              <w:left w:val="nil"/>
              <w:bottom w:val="single" w:sz="4" w:space="0" w:color="auto"/>
              <w:right w:val="single" w:sz="4" w:space="0" w:color="auto"/>
            </w:tcBorders>
            <w:shd w:val="clear" w:color="000000" w:fill="BFBFBF"/>
            <w:vAlign w:val="center"/>
            <w:hideMark/>
          </w:tcPr>
          <w:p w14:paraId="03923488"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Район</w:t>
            </w:r>
          </w:p>
        </w:tc>
        <w:tc>
          <w:tcPr>
            <w:tcW w:w="2195" w:type="dxa"/>
            <w:tcBorders>
              <w:top w:val="single" w:sz="4" w:space="0" w:color="auto"/>
              <w:left w:val="nil"/>
              <w:bottom w:val="single" w:sz="4" w:space="0" w:color="auto"/>
              <w:right w:val="single" w:sz="4" w:space="0" w:color="auto"/>
            </w:tcBorders>
            <w:shd w:val="clear" w:color="000000" w:fill="BFBFBF"/>
            <w:vAlign w:val="center"/>
            <w:hideMark/>
          </w:tcPr>
          <w:p w14:paraId="1AF5FA29"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Город / Населенный пункт 1</w:t>
            </w:r>
          </w:p>
        </w:tc>
        <w:tc>
          <w:tcPr>
            <w:tcW w:w="2127" w:type="dxa"/>
            <w:tcBorders>
              <w:top w:val="single" w:sz="4" w:space="0" w:color="auto"/>
              <w:left w:val="nil"/>
              <w:bottom w:val="single" w:sz="4" w:space="0" w:color="auto"/>
              <w:right w:val="single" w:sz="4" w:space="0" w:color="auto"/>
            </w:tcBorders>
            <w:shd w:val="clear" w:color="000000" w:fill="BFBFBF"/>
            <w:vAlign w:val="center"/>
            <w:hideMark/>
          </w:tcPr>
          <w:p w14:paraId="698AA593"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Населенный пункт 2</w:t>
            </w:r>
          </w:p>
        </w:tc>
      </w:tr>
      <w:tr w:rsidR="008F6BD7" w:rsidRPr="008F6BD7" w14:paraId="6F783D1E"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9C2FB7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w:t>
            </w:r>
          </w:p>
        </w:tc>
        <w:tc>
          <w:tcPr>
            <w:tcW w:w="2580" w:type="dxa"/>
            <w:tcBorders>
              <w:top w:val="nil"/>
              <w:left w:val="nil"/>
              <w:bottom w:val="single" w:sz="4" w:space="0" w:color="auto"/>
              <w:right w:val="single" w:sz="4" w:space="0" w:color="auto"/>
            </w:tcBorders>
            <w:shd w:val="clear" w:color="auto" w:fill="auto"/>
            <w:vAlign w:val="center"/>
            <w:hideMark/>
          </w:tcPr>
          <w:p w14:paraId="4835BA7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03FC7A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w:t>
            </w:r>
          </w:p>
        </w:tc>
        <w:tc>
          <w:tcPr>
            <w:tcW w:w="2195" w:type="dxa"/>
            <w:tcBorders>
              <w:top w:val="nil"/>
              <w:left w:val="nil"/>
              <w:bottom w:val="single" w:sz="4" w:space="0" w:color="auto"/>
              <w:right w:val="single" w:sz="4" w:space="0" w:color="auto"/>
            </w:tcBorders>
            <w:shd w:val="clear" w:color="auto" w:fill="auto"/>
            <w:noWrap/>
            <w:vAlign w:val="bottom"/>
            <w:hideMark/>
          </w:tcPr>
          <w:p w14:paraId="39DAB8F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Иваново</w:t>
            </w:r>
          </w:p>
        </w:tc>
        <w:tc>
          <w:tcPr>
            <w:tcW w:w="2127" w:type="dxa"/>
            <w:tcBorders>
              <w:top w:val="nil"/>
              <w:left w:val="nil"/>
              <w:bottom w:val="single" w:sz="4" w:space="0" w:color="auto"/>
              <w:right w:val="single" w:sz="4" w:space="0" w:color="auto"/>
            </w:tcBorders>
            <w:shd w:val="clear" w:color="auto" w:fill="auto"/>
            <w:vAlign w:val="center"/>
            <w:hideMark/>
          </w:tcPr>
          <w:p w14:paraId="16F5D1A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22DD77E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2CD9F1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w:t>
            </w:r>
          </w:p>
        </w:tc>
        <w:tc>
          <w:tcPr>
            <w:tcW w:w="2580" w:type="dxa"/>
            <w:tcBorders>
              <w:top w:val="nil"/>
              <w:left w:val="nil"/>
              <w:bottom w:val="single" w:sz="4" w:space="0" w:color="auto"/>
              <w:right w:val="single" w:sz="4" w:space="0" w:color="auto"/>
            </w:tcBorders>
            <w:shd w:val="clear" w:color="auto" w:fill="auto"/>
            <w:vAlign w:val="center"/>
            <w:hideMark/>
          </w:tcPr>
          <w:p w14:paraId="555DCEB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ACFF85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xml:space="preserve">Кинешемский </w:t>
            </w:r>
          </w:p>
        </w:tc>
        <w:tc>
          <w:tcPr>
            <w:tcW w:w="2195" w:type="dxa"/>
            <w:tcBorders>
              <w:top w:val="nil"/>
              <w:left w:val="nil"/>
              <w:bottom w:val="single" w:sz="4" w:space="0" w:color="auto"/>
              <w:right w:val="single" w:sz="4" w:space="0" w:color="auto"/>
            </w:tcBorders>
            <w:shd w:val="clear" w:color="auto" w:fill="auto"/>
            <w:noWrap/>
            <w:vAlign w:val="bottom"/>
            <w:hideMark/>
          </w:tcPr>
          <w:p w14:paraId="6777858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Кинешма</w:t>
            </w:r>
          </w:p>
        </w:tc>
        <w:tc>
          <w:tcPr>
            <w:tcW w:w="2127" w:type="dxa"/>
            <w:tcBorders>
              <w:top w:val="nil"/>
              <w:left w:val="nil"/>
              <w:bottom w:val="single" w:sz="4" w:space="0" w:color="auto"/>
              <w:right w:val="single" w:sz="4" w:space="0" w:color="auto"/>
            </w:tcBorders>
            <w:shd w:val="clear" w:color="auto" w:fill="auto"/>
            <w:vAlign w:val="center"/>
            <w:hideMark/>
          </w:tcPr>
          <w:p w14:paraId="6F4AC7B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0173748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54C9A87"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w:t>
            </w:r>
          </w:p>
        </w:tc>
        <w:tc>
          <w:tcPr>
            <w:tcW w:w="2580" w:type="dxa"/>
            <w:tcBorders>
              <w:top w:val="nil"/>
              <w:left w:val="nil"/>
              <w:bottom w:val="single" w:sz="4" w:space="0" w:color="auto"/>
              <w:right w:val="single" w:sz="4" w:space="0" w:color="auto"/>
            </w:tcBorders>
            <w:shd w:val="clear" w:color="auto" w:fill="auto"/>
            <w:vAlign w:val="center"/>
            <w:hideMark/>
          </w:tcPr>
          <w:p w14:paraId="06D0F1D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8DA221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noWrap/>
            <w:vAlign w:val="bottom"/>
            <w:hideMark/>
          </w:tcPr>
          <w:p w14:paraId="035B930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Шуя</w:t>
            </w:r>
          </w:p>
        </w:tc>
        <w:tc>
          <w:tcPr>
            <w:tcW w:w="2127" w:type="dxa"/>
            <w:tcBorders>
              <w:top w:val="nil"/>
              <w:left w:val="nil"/>
              <w:bottom w:val="single" w:sz="4" w:space="0" w:color="auto"/>
              <w:right w:val="single" w:sz="4" w:space="0" w:color="auto"/>
            </w:tcBorders>
            <w:shd w:val="clear" w:color="auto" w:fill="auto"/>
            <w:vAlign w:val="center"/>
            <w:hideMark/>
          </w:tcPr>
          <w:p w14:paraId="6B24E50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382365A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549DBA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w:t>
            </w:r>
          </w:p>
        </w:tc>
        <w:tc>
          <w:tcPr>
            <w:tcW w:w="2580" w:type="dxa"/>
            <w:tcBorders>
              <w:top w:val="nil"/>
              <w:left w:val="nil"/>
              <w:bottom w:val="single" w:sz="4" w:space="0" w:color="auto"/>
              <w:right w:val="single" w:sz="4" w:space="0" w:color="auto"/>
            </w:tcBorders>
            <w:shd w:val="clear" w:color="auto" w:fill="auto"/>
            <w:vAlign w:val="center"/>
            <w:hideMark/>
          </w:tcPr>
          <w:p w14:paraId="3D7D28A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58D8BC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Фурмановский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2238F7F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Фурманов</w:t>
            </w:r>
          </w:p>
        </w:tc>
        <w:tc>
          <w:tcPr>
            <w:tcW w:w="2127" w:type="dxa"/>
            <w:tcBorders>
              <w:top w:val="nil"/>
              <w:left w:val="nil"/>
              <w:bottom w:val="single" w:sz="4" w:space="0" w:color="auto"/>
              <w:right w:val="single" w:sz="4" w:space="0" w:color="auto"/>
            </w:tcBorders>
            <w:shd w:val="clear" w:color="auto" w:fill="auto"/>
            <w:vAlign w:val="center"/>
            <w:hideMark/>
          </w:tcPr>
          <w:p w14:paraId="7E8E677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 </w:t>
            </w:r>
          </w:p>
        </w:tc>
      </w:tr>
      <w:tr w:rsidR="008F6BD7" w:rsidRPr="008F6BD7" w14:paraId="6D1902F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0FF2DB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w:t>
            </w:r>
          </w:p>
        </w:tc>
        <w:tc>
          <w:tcPr>
            <w:tcW w:w="2580" w:type="dxa"/>
            <w:tcBorders>
              <w:top w:val="nil"/>
              <w:left w:val="nil"/>
              <w:bottom w:val="single" w:sz="4" w:space="0" w:color="auto"/>
              <w:right w:val="single" w:sz="4" w:space="0" w:color="auto"/>
            </w:tcBorders>
            <w:shd w:val="clear" w:color="auto" w:fill="auto"/>
            <w:vAlign w:val="center"/>
            <w:hideMark/>
          </w:tcPr>
          <w:p w14:paraId="1889262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089CF9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21ED550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Вичуга</w:t>
            </w:r>
          </w:p>
        </w:tc>
        <w:tc>
          <w:tcPr>
            <w:tcW w:w="2127" w:type="dxa"/>
            <w:tcBorders>
              <w:top w:val="nil"/>
              <w:left w:val="nil"/>
              <w:bottom w:val="single" w:sz="4" w:space="0" w:color="auto"/>
              <w:right w:val="single" w:sz="4" w:space="0" w:color="auto"/>
            </w:tcBorders>
            <w:shd w:val="clear" w:color="auto" w:fill="auto"/>
            <w:noWrap/>
            <w:vAlign w:val="bottom"/>
            <w:hideMark/>
          </w:tcPr>
          <w:p w14:paraId="28E4D05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498851D"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394103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w:t>
            </w:r>
          </w:p>
        </w:tc>
        <w:tc>
          <w:tcPr>
            <w:tcW w:w="2580" w:type="dxa"/>
            <w:tcBorders>
              <w:top w:val="nil"/>
              <w:left w:val="nil"/>
              <w:bottom w:val="single" w:sz="4" w:space="0" w:color="auto"/>
              <w:right w:val="single" w:sz="4" w:space="0" w:color="auto"/>
            </w:tcBorders>
            <w:shd w:val="clear" w:color="auto" w:fill="auto"/>
            <w:vAlign w:val="center"/>
            <w:hideMark/>
          </w:tcPr>
          <w:p w14:paraId="123E7D9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2642C6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5808F1A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Кохма</w:t>
            </w:r>
          </w:p>
        </w:tc>
        <w:tc>
          <w:tcPr>
            <w:tcW w:w="2127" w:type="dxa"/>
            <w:tcBorders>
              <w:top w:val="nil"/>
              <w:left w:val="nil"/>
              <w:bottom w:val="single" w:sz="4" w:space="0" w:color="auto"/>
              <w:right w:val="single" w:sz="4" w:space="0" w:color="auto"/>
            </w:tcBorders>
            <w:shd w:val="clear" w:color="auto" w:fill="auto"/>
            <w:noWrap/>
            <w:vAlign w:val="bottom"/>
            <w:hideMark/>
          </w:tcPr>
          <w:p w14:paraId="6A2BFD1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C82CF0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A3780C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w:t>
            </w:r>
          </w:p>
        </w:tc>
        <w:tc>
          <w:tcPr>
            <w:tcW w:w="2580" w:type="dxa"/>
            <w:tcBorders>
              <w:top w:val="nil"/>
              <w:left w:val="nil"/>
              <w:bottom w:val="single" w:sz="4" w:space="0" w:color="auto"/>
              <w:right w:val="single" w:sz="4" w:space="0" w:color="auto"/>
            </w:tcBorders>
            <w:shd w:val="clear" w:color="auto" w:fill="auto"/>
            <w:vAlign w:val="center"/>
            <w:hideMark/>
          </w:tcPr>
          <w:p w14:paraId="1E53301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868191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4C96D56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Тейково</w:t>
            </w:r>
          </w:p>
        </w:tc>
        <w:tc>
          <w:tcPr>
            <w:tcW w:w="2127" w:type="dxa"/>
            <w:tcBorders>
              <w:top w:val="nil"/>
              <w:left w:val="nil"/>
              <w:bottom w:val="single" w:sz="4" w:space="0" w:color="auto"/>
              <w:right w:val="single" w:sz="4" w:space="0" w:color="auto"/>
            </w:tcBorders>
            <w:shd w:val="clear" w:color="auto" w:fill="auto"/>
            <w:noWrap/>
            <w:vAlign w:val="bottom"/>
            <w:hideMark/>
          </w:tcPr>
          <w:p w14:paraId="5184BE3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B7CF4F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14D011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w:t>
            </w:r>
          </w:p>
        </w:tc>
        <w:tc>
          <w:tcPr>
            <w:tcW w:w="2580" w:type="dxa"/>
            <w:tcBorders>
              <w:top w:val="nil"/>
              <w:left w:val="nil"/>
              <w:bottom w:val="single" w:sz="4" w:space="0" w:color="auto"/>
              <w:right w:val="single" w:sz="4" w:space="0" w:color="auto"/>
            </w:tcBorders>
            <w:shd w:val="clear" w:color="auto" w:fill="auto"/>
            <w:vAlign w:val="center"/>
            <w:hideMark/>
          </w:tcPr>
          <w:p w14:paraId="3230404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01DB03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0DFD129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Тейково</w:t>
            </w:r>
          </w:p>
        </w:tc>
        <w:tc>
          <w:tcPr>
            <w:tcW w:w="2127" w:type="dxa"/>
            <w:tcBorders>
              <w:top w:val="nil"/>
              <w:left w:val="nil"/>
              <w:bottom w:val="single" w:sz="4" w:space="0" w:color="auto"/>
              <w:right w:val="single" w:sz="4" w:space="0" w:color="auto"/>
            </w:tcBorders>
            <w:shd w:val="clear" w:color="auto" w:fill="auto"/>
            <w:noWrap/>
            <w:vAlign w:val="bottom"/>
            <w:hideMark/>
          </w:tcPr>
          <w:p w14:paraId="40BE9C3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E975D8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3CF3A4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w:t>
            </w:r>
          </w:p>
        </w:tc>
        <w:tc>
          <w:tcPr>
            <w:tcW w:w="2580" w:type="dxa"/>
            <w:tcBorders>
              <w:top w:val="nil"/>
              <w:left w:val="nil"/>
              <w:bottom w:val="single" w:sz="4" w:space="0" w:color="auto"/>
              <w:right w:val="single" w:sz="4" w:space="0" w:color="auto"/>
            </w:tcBorders>
            <w:shd w:val="clear" w:color="auto" w:fill="auto"/>
            <w:vAlign w:val="center"/>
            <w:hideMark/>
          </w:tcPr>
          <w:p w14:paraId="2FFB30E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290AEF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Юрьевецкий</w:t>
            </w:r>
          </w:p>
        </w:tc>
        <w:tc>
          <w:tcPr>
            <w:tcW w:w="2195" w:type="dxa"/>
            <w:tcBorders>
              <w:top w:val="nil"/>
              <w:left w:val="nil"/>
              <w:bottom w:val="single" w:sz="4" w:space="0" w:color="auto"/>
              <w:right w:val="single" w:sz="4" w:space="0" w:color="auto"/>
            </w:tcBorders>
            <w:shd w:val="clear" w:color="auto" w:fill="auto"/>
            <w:noWrap/>
            <w:vAlign w:val="bottom"/>
            <w:hideMark/>
          </w:tcPr>
          <w:p w14:paraId="1396174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Юрьевец</w:t>
            </w:r>
          </w:p>
        </w:tc>
        <w:tc>
          <w:tcPr>
            <w:tcW w:w="2127" w:type="dxa"/>
            <w:tcBorders>
              <w:top w:val="nil"/>
              <w:left w:val="nil"/>
              <w:bottom w:val="single" w:sz="4" w:space="0" w:color="auto"/>
              <w:right w:val="single" w:sz="4" w:space="0" w:color="auto"/>
            </w:tcBorders>
            <w:shd w:val="clear" w:color="auto" w:fill="auto"/>
            <w:noWrap/>
            <w:vAlign w:val="bottom"/>
            <w:hideMark/>
          </w:tcPr>
          <w:p w14:paraId="0007997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3299FAE"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FEC8C3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lastRenderedPageBreak/>
              <w:t>10</w:t>
            </w:r>
          </w:p>
        </w:tc>
        <w:tc>
          <w:tcPr>
            <w:tcW w:w="2580" w:type="dxa"/>
            <w:tcBorders>
              <w:top w:val="nil"/>
              <w:left w:val="nil"/>
              <w:bottom w:val="single" w:sz="4" w:space="0" w:color="auto"/>
              <w:right w:val="single" w:sz="4" w:space="0" w:color="auto"/>
            </w:tcBorders>
            <w:shd w:val="clear" w:color="auto" w:fill="auto"/>
            <w:vAlign w:val="center"/>
            <w:hideMark/>
          </w:tcPr>
          <w:p w14:paraId="40CCF97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28B4D5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052370F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Приволжск</w:t>
            </w:r>
          </w:p>
        </w:tc>
        <w:tc>
          <w:tcPr>
            <w:tcW w:w="2127" w:type="dxa"/>
            <w:tcBorders>
              <w:top w:val="nil"/>
              <w:left w:val="nil"/>
              <w:bottom w:val="single" w:sz="4" w:space="0" w:color="auto"/>
              <w:right w:val="single" w:sz="4" w:space="0" w:color="auto"/>
            </w:tcBorders>
            <w:shd w:val="clear" w:color="auto" w:fill="auto"/>
            <w:noWrap/>
            <w:vAlign w:val="bottom"/>
            <w:hideMark/>
          </w:tcPr>
          <w:p w14:paraId="3BB112C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3D4BB6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EDF8BB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w:t>
            </w:r>
          </w:p>
        </w:tc>
        <w:tc>
          <w:tcPr>
            <w:tcW w:w="2580" w:type="dxa"/>
            <w:tcBorders>
              <w:top w:val="nil"/>
              <w:left w:val="nil"/>
              <w:bottom w:val="single" w:sz="4" w:space="0" w:color="auto"/>
              <w:right w:val="single" w:sz="4" w:space="0" w:color="auto"/>
            </w:tcBorders>
            <w:shd w:val="clear" w:color="auto" w:fill="auto"/>
            <w:vAlign w:val="center"/>
            <w:hideMark/>
          </w:tcPr>
          <w:p w14:paraId="20FF931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7BBC31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Южский</w:t>
            </w:r>
          </w:p>
        </w:tc>
        <w:tc>
          <w:tcPr>
            <w:tcW w:w="2195" w:type="dxa"/>
            <w:tcBorders>
              <w:top w:val="nil"/>
              <w:left w:val="nil"/>
              <w:bottom w:val="single" w:sz="4" w:space="0" w:color="auto"/>
              <w:right w:val="single" w:sz="4" w:space="0" w:color="auto"/>
            </w:tcBorders>
            <w:shd w:val="clear" w:color="auto" w:fill="auto"/>
            <w:noWrap/>
            <w:vAlign w:val="bottom"/>
            <w:hideMark/>
          </w:tcPr>
          <w:p w14:paraId="4938E18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Южа</w:t>
            </w:r>
          </w:p>
        </w:tc>
        <w:tc>
          <w:tcPr>
            <w:tcW w:w="2127" w:type="dxa"/>
            <w:tcBorders>
              <w:top w:val="nil"/>
              <w:left w:val="nil"/>
              <w:bottom w:val="single" w:sz="4" w:space="0" w:color="auto"/>
              <w:right w:val="single" w:sz="4" w:space="0" w:color="auto"/>
            </w:tcBorders>
            <w:shd w:val="clear" w:color="auto" w:fill="auto"/>
            <w:noWrap/>
            <w:vAlign w:val="bottom"/>
            <w:hideMark/>
          </w:tcPr>
          <w:p w14:paraId="26303E5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8B1F12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326BE9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w:t>
            </w:r>
          </w:p>
        </w:tc>
        <w:tc>
          <w:tcPr>
            <w:tcW w:w="2580" w:type="dxa"/>
            <w:tcBorders>
              <w:top w:val="nil"/>
              <w:left w:val="nil"/>
              <w:bottom w:val="single" w:sz="4" w:space="0" w:color="auto"/>
              <w:right w:val="single" w:sz="4" w:space="0" w:color="auto"/>
            </w:tcBorders>
            <w:shd w:val="clear" w:color="auto" w:fill="auto"/>
            <w:vAlign w:val="center"/>
            <w:hideMark/>
          </w:tcPr>
          <w:p w14:paraId="706B05C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4C918A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41C3A09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Комсомольск</w:t>
            </w:r>
          </w:p>
        </w:tc>
        <w:tc>
          <w:tcPr>
            <w:tcW w:w="2127" w:type="dxa"/>
            <w:tcBorders>
              <w:top w:val="nil"/>
              <w:left w:val="nil"/>
              <w:bottom w:val="single" w:sz="4" w:space="0" w:color="auto"/>
              <w:right w:val="single" w:sz="4" w:space="0" w:color="auto"/>
            </w:tcBorders>
            <w:shd w:val="clear" w:color="auto" w:fill="auto"/>
            <w:noWrap/>
            <w:vAlign w:val="bottom"/>
            <w:hideMark/>
          </w:tcPr>
          <w:p w14:paraId="08F4F6E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D1E5059"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D7C9C0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w:t>
            </w:r>
          </w:p>
        </w:tc>
        <w:tc>
          <w:tcPr>
            <w:tcW w:w="2580" w:type="dxa"/>
            <w:tcBorders>
              <w:top w:val="nil"/>
              <w:left w:val="nil"/>
              <w:bottom w:val="single" w:sz="4" w:space="0" w:color="auto"/>
              <w:right w:val="single" w:sz="4" w:space="0" w:color="auto"/>
            </w:tcBorders>
            <w:shd w:val="clear" w:color="auto" w:fill="auto"/>
            <w:vAlign w:val="center"/>
            <w:hideMark/>
          </w:tcPr>
          <w:p w14:paraId="507AFAA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8EFD74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Родниковский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44219D9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Родники</w:t>
            </w:r>
          </w:p>
        </w:tc>
        <w:tc>
          <w:tcPr>
            <w:tcW w:w="2127" w:type="dxa"/>
            <w:tcBorders>
              <w:top w:val="nil"/>
              <w:left w:val="nil"/>
              <w:bottom w:val="single" w:sz="4" w:space="0" w:color="auto"/>
              <w:right w:val="single" w:sz="4" w:space="0" w:color="auto"/>
            </w:tcBorders>
            <w:shd w:val="clear" w:color="auto" w:fill="auto"/>
            <w:noWrap/>
            <w:vAlign w:val="bottom"/>
            <w:hideMark/>
          </w:tcPr>
          <w:p w14:paraId="58A8C1C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A8CA3C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EFD3F7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w:t>
            </w:r>
          </w:p>
        </w:tc>
        <w:tc>
          <w:tcPr>
            <w:tcW w:w="2580" w:type="dxa"/>
            <w:tcBorders>
              <w:top w:val="nil"/>
              <w:left w:val="nil"/>
              <w:bottom w:val="single" w:sz="4" w:space="0" w:color="auto"/>
              <w:right w:val="single" w:sz="4" w:space="0" w:color="auto"/>
            </w:tcBorders>
            <w:shd w:val="clear" w:color="auto" w:fill="auto"/>
            <w:vAlign w:val="center"/>
            <w:hideMark/>
          </w:tcPr>
          <w:p w14:paraId="0479CAD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F66B27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31D9EA8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Заволжск</w:t>
            </w:r>
          </w:p>
        </w:tc>
        <w:tc>
          <w:tcPr>
            <w:tcW w:w="2127" w:type="dxa"/>
            <w:tcBorders>
              <w:top w:val="nil"/>
              <w:left w:val="nil"/>
              <w:bottom w:val="single" w:sz="4" w:space="0" w:color="auto"/>
              <w:right w:val="single" w:sz="4" w:space="0" w:color="auto"/>
            </w:tcBorders>
            <w:shd w:val="clear" w:color="auto" w:fill="auto"/>
            <w:noWrap/>
            <w:vAlign w:val="bottom"/>
            <w:hideMark/>
          </w:tcPr>
          <w:p w14:paraId="10063E3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87F4E69"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074228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w:t>
            </w:r>
          </w:p>
        </w:tc>
        <w:tc>
          <w:tcPr>
            <w:tcW w:w="2580" w:type="dxa"/>
            <w:tcBorders>
              <w:top w:val="nil"/>
              <w:left w:val="nil"/>
              <w:bottom w:val="single" w:sz="4" w:space="0" w:color="auto"/>
              <w:right w:val="single" w:sz="4" w:space="0" w:color="auto"/>
            </w:tcBorders>
            <w:shd w:val="clear" w:color="auto" w:fill="auto"/>
            <w:vAlign w:val="center"/>
            <w:hideMark/>
          </w:tcPr>
          <w:p w14:paraId="625D339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C91EC1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xml:space="preserve">Пучежский </w:t>
            </w:r>
          </w:p>
        </w:tc>
        <w:tc>
          <w:tcPr>
            <w:tcW w:w="2195" w:type="dxa"/>
            <w:tcBorders>
              <w:top w:val="nil"/>
              <w:left w:val="nil"/>
              <w:bottom w:val="single" w:sz="4" w:space="0" w:color="auto"/>
              <w:right w:val="single" w:sz="4" w:space="0" w:color="auto"/>
            </w:tcBorders>
            <w:shd w:val="clear" w:color="auto" w:fill="auto"/>
            <w:noWrap/>
            <w:vAlign w:val="bottom"/>
            <w:hideMark/>
          </w:tcPr>
          <w:p w14:paraId="751A46C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Пучеж</w:t>
            </w:r>
          </w:p>
        </w:tc>
        <w:tc>
          <w:tcPr>
            <w:tcW w:w="2127" w:type="dxa"/>
            <w:tcBorders>
              <w:top w:val="nil"/>
              <w:left w:val="nil"/>
              <w:bottom w:val="single" w:sz="4" w:space="0" w:color="auto"/>
              <w:right w:val="single" w:sz="4" w:space="0" w:color="auto"/>
            </w:tcBorders>
            <w:shd w:val="clear" w:color="auto" w:fill="auto"/>
            <w:noWrap/>
            <w:vAlign w:val="bottom"/>
            <w:hideMark/>
          </w:tcPr>
          <w:p w14:paraId="0C1B25A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4D5E7B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6EFB91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w:t>
            </w:r>
          </w:p>
        </w:tc>
        <w:tc>
          <w:tcPr>
            <w:tcW w:w="2580" w:type="dxa"/>
            <w:tcBorders>
              <w:top w:val="nil"/>
              <w:left w:val="nil"/>
              <w:bottom w:val="single" w:sz="4" w:space="0" w:color="auto"/>
              <w:right w:val="single" w:sz="4" w:space="0" w:color="auto"/>
            </w:tcBorders>
            <w:shd w:val="clear" w:color="auto" w:fill="auto"/>
            <w:vAlign w:val="center"/>
            <w:hideMark/>
          </w:tcPr>
          <w:p w14:paraId="059D2C0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9AF05F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xml:space="preserve">Кинешемский </w:t>
            </w:r>
          </w:p>
        </w:tc>
        <w:tc>
          <w:tcPr>
            <w:tcW w:w="2195" w:type="dxa"/>
            <w:tcBorders>
              <w:top w:val="nil"/>
              <w:left w:val="nil"/>
              <w:bottom w:val="single" w:sz="4" w:space="0" w:color="auto"/>
              <w:right w:val="single" w:sz="4" w:space="0" w:color="auto"/>
            </w:tcBorders>
            <w:shd w:val="clear" w:color="auto" w:fill="auto"/>
            <w:noWrap/>
            <w:vAlign w:val="bottom"/>
            <w:hideMark/>
          </w:tcPr>
          <w:p w14:paraId="4A84FDD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Наволоки</w:t>
            </w:r>
          </w:p>
        </w:tc>
        <w:tc>
          <w:tcPr>
            <w:tcW w:w="2127" w:type="dxa"/>
            <w:tcBorders>
              <w:top w:val="nil"/>
              <w:left w:val="nil"/>
              <w:bottom w:val="single" w:sz="4" w:space="0" w:color="auto"/>
              <w:right w:val="single" w:sz="4" w:space="0" w:color="auto"/>
            </w:tcBorders>
            <w:shd w:val="clear" w:color="auto" w:fill="auto"/>
            <w:noWrap/>
            <w:vAlign w:val="bottom"/>
            <w:hideMark/>
          </w:tcPr>
          <w:p w14:paraId="6B0B1FF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887214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D2694D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w:t>
            </w:r>
          </w:p>
        </w:tc>
        <w:tc>
          <w:tcPr>
            <w:tcW w:w="2580" w:type="dxa"/>
            <w:tcBorders>
              <w:top w:val="nil"/>
              <w:left w:val="nil"/>
              <w:bottom w:val="single" w:sz="4" w:space="0" w:color="auto"/>
              <w:right w:val="single" w:sz="4" w:space="0" w:color="auto"/>
            </w:tcBorders>
            <w:shd w:val="clear" w:color="auto" w:fill="auto"/>
            <w:vAlign w:val="center"/>
            <w:hideMark/>
          </w:tcPr>
          <w:p w14:paraId="0C29F67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0E2248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Лежневский</w:t>
            </w:r>
          </w:p>
        </w:tc>
        <w:tc>
          <w:tcPr>
            <w:tcW w:w="2195" w:type="dxa"/>
            <w:tcBorders>
              <w:top w:val="nil"/>
              <w:left w:val="nil"/>
              <w:bottom w:val="single" w:sz="4" w:space="0" w:color="auto"/>
              <w:right w:val="single" w:sz="4" w:space="0" w:color="auto"/>
            </w:tcBorders>
            <w:shd w:val="clear" w:color="auto" w:fill="auto"/>
            <w:noWrap/>
            <w:vAlign w:val="bottom"/>
            <w:hideMark/>
          </w:tcPr>
          <w:p w14:paraId="3EA11AD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Лежнево</w:t>
            </w:r>
          </w:p>
        </w:tc>
        <w:tc>
          <w:tcPr>
            <w:tcW w:w="2127" w:type="dxa"/>
            <w:tcBorders>
              <w:top w:val="nil"/>
              <w:left w:val="nil"/>
              <w:bottom w:val="single" w:sz="4" w:space="0" w:color="auto"/>
              <w:right w:val="single" w:sz="4" w:space="0" w:color="auto"/>
            </w:tcBorders>
            <w:shd w:val="clear" w:color="auto" w:fill="auto"/>
            <w:noWrap/>
            <w:vAlign w:val="bottom"/>
            <w:hideMark/>
          </w:tcPr>
          <w:p w14:paraId="458EF62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393ABB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31436C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w:t>
            </w:r>
          </w:p>
        </w:tc>
        <w:tc>
          <w:tcPr>
            <w:tcW w:w="2580" w:type="dxa"/>
            <w:tcBorders>
              <w:top w:val="nil"/>
              <w:left w:val="nil"/>
              <w:bottom w:val="single" w:sz="4" w:space="0" w:color="auto"/>
              <w:right w:val="single" w:sz="4" w:space="0" w:color="auto"/>
            </w:tcBorders>
            <w:shd w:val="clear" w:color="auto" w:fill="auto"/>
            <w:vAlign w:val="center"/>
            <w:hideMark/>
          </w:tcPr>
          <w:p w14:paraId="09851FB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31DAF2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34D4590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Гаврилов Посад</w:t>
            </w:r>
          </w:p>
        </w:tc>
        <w:tc>
          <w:tcPr>
            <w:tcW w:w="2127" w:type="dxa"/>
            <w:tcBorders>
              <w:top w:val="nil"/>
              <w:left w:val="nil"/>
              <w:bottom w:val="single" w:sz="4" w:space="0" w:color="auto"/>
              <w:right w:val="single" w:sz="4" w:space="0" w:color="auto"/>
            </w:tcBorders>
            <w:shd w:val="clear" w:color="auto" w:fill="auto"/>
            <w:noWrap/>
            <w:vAlign w:val="bottom"/>
            <w:hideMark/>
          </w:tcPr>
          <w:p w14:paraId="516966A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760295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330962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w:t>
            </w:r>
          </w:p>
        </w:tc>
        <w:tc>
          <w:tcPr>
            <w:tcW w:w="2580" w:type="dxa"/>
            <w:tcBorders>
              <w:top w:val="nil"/>
              <w:left w:val="nil"/>
              <w:bottom w:val="single" w:sz="4" w:space="0" w:color="auto"/>
              <w:right w:val="single" w:sz="4" w:space="0" w:color="auto"/>
            </w:tcBorders>
            <w:shd w:val="clear" w:color="auto" w:fill="auto"/>
            <w:vAlign w:val="center"/>
            <w:hideMark/>
          </w:tcPr>
          <w:p w14:paraId="59FC3E5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CF14F7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Южский</w:t>
            </w:r>
          </w:p>
        </w:tc>
        <w:tc>
          <w:tcPr>
            <w:tcW w:w="2195" w:type="dxa"/>
            <w:tcBorders>
              <w:top w:val="nil"/>
              <w:left w:val="nil"/>
              <w:bottom w:val="single" w:sz="4" w:space="0" w:color="auto"/>
              <w:right w:val="single" w:sz="4" w:space="0" w:color="auto"/>
            </w:tcBorders>
            <w:shd w:val="clear" w:color="auto" w:fill="auto"/>
            <w:noWrap/>
            <w:vAlign w:val="bottom"/>
            <w:hideMark/>
          </w:tcPr>
          <w:p w14:paraId="1082BF0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Талицы</w:t>
            </w:r>
          </w:p>
        </w:tc>
        <w:tc>
          <w:tcPr>
            <w:tcW w:w="2127" w:type="dxa"/>
            <w:tcBorders>
              <w:top w:val="nil"/>
              <w:left w:val="nil"/>
              <w:bottom w:val="single" w:sz="4" w:space="0" w:color="auto"/>
              <w:right w:val="single" w:sz="4" w:space="0" w:color="auto"/>
            </w:tcBorders>
            <w:shd w:val="clear" w:color="auto" w:fill="auto"/>
            <w:noWrap/>
            <w:vAlign w:val="bottom"/>
            <w:hideMark/>
          </w:tcPr>
          <w:p w14:paraId="02E85DB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643E32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F1E0197"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20</w:t>
            </w:r>
          </w:p>
        </w:tc>
        <w:tc>
          <w:tcPr>
            <w:tcW w:w="2580" w:type="dxa"/>
            <w:tcBorders>
              <w:top w:val="nil"/>
              <w:left w:val="nil"/>
              <w:bottom w:val="single" w:sz="4" w:space="0" w:color="auto"/>
              <w:right w:val="single" w:sz="4" w:space="0" w:color="auto"/>
            </w:tcBorders>
            <w:shd w:val="clear" w:color="auto" w:fill="auto"/>
            <w:vAlign w:val="center"/>
            <w:hideMark/>
          </w:tcPr>
          <w:p w14:paraId="2D2FBD5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B7EC6D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99FB81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Ново-Талицы</w:t>
            </w:r>
          </w:p>
        </w:tc>
        <w:tc>
          <w:tcPr>
            <w:tcW w:w="2127" w:type="dxa"/>
            <w:tcBorders>
              <w:top w:val="nil"/>
              <w:left w:val="nil"/>
              <w:bottom w:val="single" w:sz="4" w:space="0" w:color="auto"/>
              <w:right w:val="single" w:sz="4" w:space="0" w:color="auto"/>
            </w:tcBorders>
            <w:shd w:val="clear" w:color="auto" w:fill="auto"/>
            <w:noWrap/>
            <w:vAlign w:val="bottom"/>
            <w:hideMark/>
          </w:tcPr>
          <w:p w14:paraId="2F673AB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819368E"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56D5DB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21</w:t>
            </w:r>
          </w:p>
        </w:tc>
        <w:tc>
          <w:tcPr>
            <w:tcW w:w="2580" w:type="dxa"/>
            <w:tcBorders>
              <w:top w:val="nil"/>
              <w:left w:val="nil"/>
              <w:bottom w:val="single" w:sz="4" w:space="0" w:color="auto"/>
              <w:right w:val="single" w:sz="4" w:space="0" w:color="auto"/>
            </w:tcBorders>
            <w:shd w:val="clear" w:color="auto" w:fill="auto"/>
            <w:vAlign w:val="center"/>
            <w:hideMark/>
          </w:tcPr>
          <w:p w14:paraId="1FB1824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7DF081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4245A28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Плес</w:t>
            </w:r>
          </w:p>
        </w:tc>
        <w:tc>
          <w:tcPr>
            <w:tcW w:w="2127" w:type="dxa"/>
            <w:tcBorders>
              <w:top w:val="nil"/>
              <w:left w:val="nil"/>
              <w:bottom w:val="single" w:sz="4" w:space="0" w:color="auto"/>
              <w:right w:val="single" w:sz="4" w:space="0" w:color="auto"/>
            </w:tcBorders>
            <w:shd w:val="clear" w:color="auto" w:fill="auto"/>
            <w:noWrap/>
            <w:vAlign w:val="bottom"/>
            <w:hideMark/>
          </w:tcPr>
          <w:p w14:paraId="04792F5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382D7B4"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A4EB04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22</w:t>
            </w:r>
          </w:p>
        </w:tc>
        <w:tc>
          <w:tcPr>
            <w:tcW w:w="2580" w:type="dxa"/>
            <w:tcBorders>
              <w:top w:val="nil"/>
              <w:left w:val="nil"/>
              <w:bottom w:val="single" w:sz="4" w:space="0" w:color="auto"/>
              <w:right w:val="single" w:sz="4" w:space="0" w:color="auto"/>
            </w:tcBorders>
            <w:shd w:val="clear" w:color="auto" w:fill="auto"/>
            <w:vAlign w:val="center"/>
            <w:hideMark/>
          </w:tcPr>
          <w:p w14:paraId="77CDE46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0BFC48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47E3D7D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Старая Вичуга</w:t>
            </w:r>
          </w:p>
        </w:tc>
        <w:tc>
          <w:tcPr>
            <w:tcW w:w="2127" w:type="dxa"/>
            <w:tcBorders>
              <w:top w:val="nil"/>
              <w:left w:val="nil"/>
              <w:bottom w:val="single" w:sz="4" w:space="0" w:color="auto"/>
              <w:right w:val="single" w:sz="4" w:space="0" w:color="auto"/>
            </w:tcBorders>
            <w:shd w:val="clear" w:color="auto" w:fill="auto"/>
            <w:noWrap/>
            <w:vAlign w:val="bottom"/>
            <w:hideMark/>
          </w:tcPr>
          <w:p w14:paraId="0ADC610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26D00D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D99FAE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23</w:t>
            </w:r>
          </w:p>
        </w:tc>
        <w:tc>
          <w:tcPr>
            <w:tcW w:w="2580" w:type="dxa"/>
            <w:tcBorders>
              <w:top w:val="nil"/>
              <w:left w:val="nil"/>
              <w:bottom w:val="single" w:sz="4" w:space="0" w:color="auto"/>
              <w:right w:val="single" w:sz="4" w:space="0" w:color="auto"/>
            </w:tcBorders>
            <w:shd w:val="clear" w:color="auto" w:fill="auto"/>
            <w:vAlign w:val="center"/>
            <w:hideMark/>
          </w:tcPr>
          <w:p w14:paraId="673AE93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A130FB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xml:space="preserve">Кинешемский </w:t>
            </w:r>
          </w:p>
        </w:tc>
        <w:tc>
          <w:tcPr>
            <w:tcW w:w="2195" w:type="dxa"/>
            <w:tcBorders>
              <w:top w:val="nil"/>
              <w:left w:val="nil"/>
              <w:bottom w:val="single" w:sz="4" w:space="0" w:color="auto"/>
              <w:right w:val="single" w:sz="4" w:space="0" w:color="auto"/>
            </w:tcBorders>
            <w:shd w:val="clear" w:color="auto" w:fill="auto"/>
            <w:noWrap/>
            <w:vAlign w:val="bottom"/>
            <w:hideMark/>
          </w:tcPr>
          <w:p w14:paraId="284EED0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Октябрьский</w:t>
            </w:r>
          </w:p>
        </w:tc>
        <w:tc>
          <w:tcPr>
            <w:tcW w:w="2127" w:type="dxa"/>
            <w:tcBorders>
              <w:top w:val="nil"/>
              <w:left w:val="nil"/>
              <w:bottom w:val="single" w:sz="4" w:space="0" w:color="auto"/>
              <w:right w:val="single" w:sz="4" w:space="0" w:color="auto"/>
            </w:tcBorders>
            <w:shd w:val="clear" w:color="auto" w:fill="auto"/>
            <w:noWrap/>
            <w:vAlign w:val="bottom"/>
            <w:hideMark/>
          </w:tcPr>
          <w:p w14:paraId="76E7B73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236247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AC5163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24</w:t>
            </w:r>
          </w:p>
        </w:tc>
        <w:tc>
          <w:tcPr>
            <w:tcW w:w="2580" w:type="dxa"/>
            <w:tcBorders>
              <w:top w:val="nil"/>
              <w:left w:val="nil"/>
              <w:bottom w:val="single" w:sz="4" w:space="0" w:color="auto"/>
              <w:right w:val="single" w:sz="4" w:space="0" w:color="auto"/>
            </w:tcBorders>
            <w:shd w:val="clear" w:color="auto" w:fill="auto"/>
            <w:vAlign w:val="center"/>
            <w:hideMark/>
          </w:tcPr>
          <w:p w14:paraId="15F0F52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7F87D4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Лежневский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2E9FC0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Новые Горки</w:t>
            </w:r>
          </w:p>
        </w:tc>
        <w:tc>
          <w:tcPr>
            <w:tcW w:w="2127" w:type="dxa"/>
            <w:tcBorders>
              <w:top w:val="nil"/>
              <w:left w:val="nil"/>
              <w:bottom w:val="single" w:sz="4" w:space="0" w:color="auto"/>
              <w:right w:val="single" w:sz="4" w:space="0" w:color="auto"/>
            </w:tcBorders>
            <w:shd w:val="clear" w:color="auto" w:fill="auto"/>
            <w:noWrap/>
            <w:vAlign w:val="bottom"/>
            <w:hideMark/>
          </w:tcPr>
          <w:p w14:paraId="15769B7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A1AE5B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22241C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25</w:t>
            </w:r>
          </w:p>
        </w:tc>
        <w:tc>
          <w:tcPr>
            <w:tcW w:w="2580" w:type="dxa"/>
            <w:tcBorders>
              <w:top w:val="nil"/>
              <w:left w:val="nil"/>
              <w:bottom w:val="single" w:sz="4" w:space="0" w:color="auto"/>
              <w:right w:val="single" w:sz="4" w:space="0" w:color="auto"/>
            </w:tcBorders>
            <w:shd w:val="clear" w:color="auto" w:fill="auto"/>
            <w:vAlign w:val="center"/>
            <w:hideMark/>
          </w:tcPr>
          <w:p w14:paraId="2742208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EE68C1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Палехский</w:t>
            </w:r>
          </w:p>
        </w:tc>
        <w:tc>
          <w:tcPr>
            <w:tcW w:w="2195" w:type="dxa"/>
            <w:tcBorders>
              <w:top w:val="nil"/>
              <w:left w:val="nil"/>
              <w:bottom w:val="single" w:sz="4" w:space="0" w:color="auto"/>
              <w:right w:val="single" w:sz="4" w:space="0" w:color="auto"/>
            </w:tcBorders>
            <w:shd w:val="clear" w:color="auto" w:fill="auto"/>
            <w:noWrap/>
            <w:vAlign w:val="bottom"/>
            <w:hideMark/>
          </w:tcPr>
          <w:p w14:paraId="5D9A5A2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Палех</w:t>
            </w:r>
          </w:p>
        </w:tc>
        <w:tc>
          <w:tcPr>
            <w:tcW w:w="2127" w:type="dxa"/>
            <w:tcBorders>
              <w:top w:val="nil"/>
              <w:left w:val="nil"/>
              <w:bottom w:val="single" w:sz="4" w:space="0" w:color="auto"/>
              <w:right w:val="single" w:sz="4" w:space="0" w:color="auto"/>
            </w:tcBorders>
            <w:shd w:val="clear" w:color="auto" w:fill="auto"/>
            <w:noWrap/>
            <w:vAlign w:val="bottom"/>
            <w:hideMark/>
          </w:tcPr>
          <w:p w14:paraId="058067C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E4E546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4EB407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26</w:t>
            </w:r>
          </w:p>
        </w:tc>
        <w:tc>
          <w:tcPr>
            <w:tcW w:w="2580" w:type="dxa"/>
            <w:tcBorders>
              <w:top w:val="nil"/>
              <w:left w:val="nil"/>
              <w:bottom w:val="single" w:sz="4" w:space="0" w:color="auto"/>
              <w:right w:val="single" w:sz="4" w:space="0" w:color="auto"/>
            </w:tcBorders>
            <w:shd w:val="clear" w:color="auto" w:fill="auto"/>
            <w:vAlign w:val="center"/>
            <w:hideMark/>
          </w:tcPr>
          <w:p w14:paraId="3015352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8A3FE4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065F4BC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Писцово</w:t>
            </w:r>
          </w:p>
        </w:tc>
        <w:tc>
          <w:tcPr>
            <w:tcW w:w="2127" w:type="dxa"/>
            <w:tcBorders>
              <w:top w:val="nil"/>
              <w:left w:val="nil"/>
              <w:bottom w:val="single" w:sz="4" w:space="0" w:color="auto"/>
              <w:right w:val="single" w:sz="4" w:space="0" w:color="auto"/>
            </w:tcBorders>
            <w:shd w:val="clear" w:color="auto" w:fill="auto"/>
            <w:noWrap/>
            <w:vAlign w:val="bottom"/>
            <w:hideMark/>
          </w:tcPr>
          <w:p w14:paraId="10EAE48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FA7EDD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E08DE3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27</w:t>
            </w:r>
          </w:p>
        </w:tc>
        <w:tc>
          <w:tcPr>
            <w:tcW w:w="2580" w:type="dxa"/>
            <w:tcBorders>
              <w:top w:val="nil"/>
              <w:left w:val="nil"/>
              <w:bottom w:val="single" w:sz="4" w:space="0" w:color="auto"/>
              <w:right w:val="single" w:sz="4" w:space="0" w:color="auto"/>
            </w:tcBorders>
            <w:shd w:val="clear" w:color="auto" w:fill="auto"/>
            <w:vAlign w:val="center"/>
            <w:hideMark/>
          </w:tcPr>
          <w:p w14:paraId="7540D16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2AEEAF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1B799BC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Марково</w:t>
            </w:r>
          </w:p>
        </w:tc>
        <w:tc>
          <w:tcPr>
            <w:tcW w:w="2127" w:type="dxa"/>
            <w:tcBorders>
              <w:top w:val="nil"/>
              <w:left w:val="nil"/>
              <w:bottom w:val="single" w:sz="4" w:space="0" w:color="auto"/>
              <w:right w:val="single" w:sz="4" w:space="0" w:color="auto"/>
            </w:tcBorders>
            <w:shd w:val="clear" w:color="auto" w:fill="auto"/>
            <w:noWrap/>
            <w:vAlign w:val="bottom"/>
            <w:hideMark/>
          </w:tcPr>
          <w:p w14:paraId="235A70D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9038A6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85CA6C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28</w:t>
            </w:r>
          </w:p>
        </w:tc>
        <w:tc>
          <w:tcPr>
            <w:tcW w:w="2580" w:type="dxa"/>
            <w:tcBorders>
              <w:top w:val="nil"/>
              <w:left w:val="nil"/>
              <w:bottom w:val="single" w:sz="4" w:space="0" w:color="auto"/>
              <w:right w:val="single" w:sz="4" w:space="0" w:color="auto"/>
            </w:tcBorders>
            <w:shd w:val="clear" w:color="auto" w:fill="auto"/>
            <w:vAlign w:val="center"/>
            <w:hideMark/>
          </w:tcPr>
          <w:p w14:paraId="2577E1D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31EAC2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Фурмановский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4ABF018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Дуляпино</w:t>
            </w:r>
          </w:p>
        </w:tc>
        <w:tc>
          <w:tcPr>
            <w:tcW w:w="2127" w:type="dxa"/>
            <w:tcBorders>
              <w:top w:val="nil"/>
              <w:left w:val="nil"/>
              <w:bottom w:val="single" w:sz="4" w:space="0" w:color="auto"/>
              <w:right w:val="single" w:sz="4" w:space="0" w:color="auto"/>
            </w:tcBorders>
            <w:shd w:val="clear" w:color="auto" w:fill="auto"/>
            <w:noWrap/>
            <w:vAlign w:val="bottom"/>
            <w:hideMark/>
          </w:tcPr>
          <w:p w14:paraId="1CA9613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E1F9F3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7E1117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29</w:t>
            </w:r>
          </w:p>
        </w:tc>
        <w:tc>
          <w:tcPr>
            <w:tcW w:w="2580" w:type="dxa"/>
            <w:tcBorders>
              <w:top w:val="nil"/>
              <w:left w:val="nil"/>
              <w:bottom w:val="single" w:sz="4" w:space="0" w:color="auto"/>
              <w:right w:val="single" w:sz="4" w:space="0" w:color="auto"/>
            </w:tcBorders>
            <w:shd w:val="clear" w:color="auto" w:fill="auto"/>
            <w:vAlign w:val="center"/>
            <w:hideMark/>
          </w:tcPr>
          <w:p w14:paraId="6068EF9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4BBF4A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29A690F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Новое</w:t>
            </w:r>
          </w:p>
        </w:tc>
        <w:tc>
          <w:tcPr>
            <w:tcW w:w="2127" w:type="dxa"/>
            <w:tcBorders>
              <w:top w:val="nil"/>
              <w:left w:val="nil"/>
              <w:bottom w:val="single" w:sz="4" w:space="0" w:color="auto"/>
              <w:right w:val="single" w:sz="4" w:space="0" w:color="auto"/>
            </w:tcBorders>
            <w:shd w:val="clear" w:color="auto" w:fill="auto"/>
            <w:noWrap/>
            <w:vAlign w:val="bottom"/>
            <w:hideMark/>
          </w:tcPr>
          <w:p w14:paraId="7614918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7361A1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E2AE8A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30</w:t>
            </w:r>
          </w:p>
        </w:tc>
        <w:tc>
          <w:tcPr>
            <w:tcW w:w="2580" w:type="dxa"/>
            <w:tcBorders>
              <w:top w:val="nil"/>
              <w:left w:val="nil"/>
              <w:bottom w:val="single" w:sz="4" w:space="0" w:color="auto"/>
              <w:right w:val="single" w:sz="4" w:space="0" w:color="auto"/>
            </w:tcBorders>
            <w:shd w:val="clear" w:color="auto" w:fill="auto"/>
            <w:vAlign w:val="center"/>
            <w:hideMark/>
          </w:tcPr>
          <w:p w14:paraId="7F2C1DF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A85874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Ильинский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4FA3C22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Ильинское-Хованское</w:t>
            </w:r>
          </w:p>
        </w:tc>
        <w:tc>
          <w:tcPr>
            <w:tcW w:w="2127" w:type="dxa"/>
            <w:tcBorders>
              <w:top w:val="nil"/>
              <w:left w:val="nil"/>
              <w:bottom w:val="single" w:sz="4" w:space="0" w:color="auto"/>
              <w:right w:val="single" w:sz="4" w:space="0" w:color="auto"/>
            </w:tcBorders>
            <w:shd w:val="clear" w:color="auto" w:fill="auto"/>
            <w:noWrap/>
            <w:vAlign w:val="bottom"/>
            <w:hideMark/>
          </w:tcPr>
          <w:p w14:paraId="585D1D3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42FC70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194127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31</w:t>
            </w:r>
          </w:p>
        </w:tc>
        <w:tc>
          <w:tcPr>
            <w:tcW w:w="2580" w:type="dxa"/>
            <w:tcBorders>
              <w:top w:val="nil"/>
              <w:left w:val="nil"/>
              <w:bottom w:val="single" w:sz="4" w:space="0" w:color="auto"/>
              <w:right w:val="single" w:sz="4" w:space="0" w:color="auto"/>
            </w:tcBorders>
            <w:shd w:val="clear" w:color="auto" w:fill="auto"/>
            <w:vAlign w:val="center"/>
            <w:hideMark/>
          </w:tcPr>
          <w:p w14:paraId="6896245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2FD2320"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243976B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Савино</w:t>
            </w:r>
          </w:p>
        </w:tc>
        <w:tc>
          <w:tcPr>
            <w:tcW w:w="2127" w:type="dxa"/>
            <w:tcBorders>
              <w:top w:val="nil"/>
              <w:left w:val="nil"/>
              <w:bottom w:val="single" w:sz="4" w:space="0" w:color="auto"/>
              <w:right w:val="single" w:sz="4" w:space="0" w:color="auto"/>
            </w:tcBorders>
            <w:shd w:val="clear" w:color="auto" w:fill="auto"/>
            <w:noWrap/>
            <w:vAlign w:val="bottom"/>
            <w:hideMark/>
          </w:tcPr>
          <w:p w14:paraId="4B8B25A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98380A7"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7F3A8E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32</w:t>
            </w:r>
          </w:p>
        </w:tc>
        <w:tc>
          <w:tcPr>
            <w:tcW w:w="2580" w:type="dxa"/>
            <w:tcBorders>
              <w:top w:val="nil"/>
              <w:left w:val="nil"/>
              <w:bottom w:val="single" w:sz="4" w:space="0" w:color="auto"/>
              <w:right w:val="single" w:sz="4" w:space="0" w:color="auto"/>
            </w:tcBorders>
            <w:shd w:val="clear" w:color="auto" w:fill="auto"/>
            <w:vAlign w:val="center"/>
            <w:hideMark/>
          </w:tcPr>
          <w:p w14:paraId="49A3200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20F6C6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4BF75E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Новое Леушино</w:t>
            </w:r>
          </w:p>
        </w:tc>
        <w:tc>
          <w:tcPr>
            <w:tcW w:w="2127" w:type="dxa"/>
            <w:tcBorders>
              <w:top w:val="nil"/>
              <w:left w:val="nil"/>
              <w:bottom w:val="single" w:sz="4" w:space="0" w:color="auto"/>
              <w:right w:val="single" w:sz="4" w:space="0" w:color="auto"/>
            </w:tcBorders>
            <w:shd w:val="clear" w:color="auto" w:fill="auto"/>
            <w:noWrap/>
            <w:vAlign w:val="bottom"/>
            <w:hideMark/>
          </w:tcPr>
          <w:p w14:paraId="701BE74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F021C24"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4EB70F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33</w:t>
            </w:r>
          </w:p>
        </w:tc>
        <w:tc>
          <w:tcPr>
            <w:tcW w:w="2580" w:type="dxa"/>
            <w:tcBorders>
              <w:top w:val="nil"/>
              <w:left w:val="nil"/>
              <w:bottom w:val="single" w:sz="4" w:space="0" w:color="auto"/>
              <w:right w:val="single" w:sz="4" w:space="0" w:color="auto"/>
            </w:tcBorders>
            <w:shd w:val="clear" w:color="auto" w:fill="auto"/>
            <w:vAlign w:val="center"/>
            <w:hideMark/>
          </w:tcPr>
          <w:p w14:paraId="175A908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8672CC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792D04A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Каменка</w:t>
            </w:r>
          </w:p>
        </w:tc>
        <w:tc>
          <w:tcPr>
            <w:tcW w:w="2127" w:type="dxa"/>
            <w:tcBorders>
              <w:top w:val="nil"/>
              <w:left w:val="nil"/>
              <w:bottom w:val="single" w:sz="4" w:space="0" w:color="auto"/>
              <w:right w:val="single" w:sz="4" w:space="0" w:color="auto"/>
            </w:tcBorders>
            <w:shd w:val="clear" w:color="auto" w:fill="auto"/>
            <w:noWrap/>
            <w:vAlign w:val="bottom"/>
            <w:hideMark/>
          </w:tcPr>
          <w:p w14:paraId="4F17CC3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6EDD73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EFE79D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34</w:t>
            </w:r>
          </w:p>
        </w:tc>
        <w:tc>
          <w:tcPr>
            <w:tcW w:w="2580" w:type="dxa"/>
            <w:tcBorders>
              <w:top w:val="nil"/>
              <w:left w:val="nil"/>
              <w:bottom w:val="single" w:sz="4" w:space="0" w:color="auto"/>
              <w:right w:val="single" w:sz="4" w:space="0" w:color="auto"/>
            </w:tcBorders>
            <w:shd w:val="clear" w:color="auto" w:fill="auto"/>
            <w:vAlign w:val="center"/>
            <w:hideMark/>
          </w:tcPr>
          <w:p w14:paraId="3394914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5974EB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nil"/>
              <w:right w:val="nil"/>
            </w:tcBorders>
            <w:shd w:val="clear" w:color="auto" w:fill="auto"/>
            <w:noWrap/>
            <w:vAlign w:val="bottom"/>
            <w:hideMark/>
          </w:tcPr>
          <w:p w14:paraId="78B3226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г.Кохма</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14:paraId="0B3BF9E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мкр. Просторный</w:t>
            </w:r>
          </w:p>
        </w:tc>
      </w:tr>
      <w:tr w:rsidR="008F6BD7" w:rsidRPr="008F6BD7" w14:paraId="4E166AF4"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D667F2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35</w:t>
            </w:r>
          </w:p>
        </w:tc>
        <w:tc>
          <w:tcPr>
            <w:tcW w:w="2580" w:type="dxa"/>
            <w:tcBorders>
              <w:top w:val="nil"/>
              <w:left w:val="nil"/>
              <w:bottom w:val="single" w:sz="4" w:space="0" w:color="auto"/>
              <w:right w:val="single" w:sz="4" w:space="0" w:color="auto"/>
            </w:tcBorders>
            <w:shd w:val="clear" w:color="auto" w:fill="auto"/>
            <w:vAlign w:val="center"/>
            <w:hideMark/>
          </w:tcPr>
          <w:p w14:paraId="2029902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58CFC5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single" w:sz="4" w:space="0" w:color="auto"/>
              <w:left w:val="nil"/>
              <w:bottom w:val="single" w:sz="4" w:space="0" w:color="auto"/>
              <w:right w:val="single" w:sz="4" w:space="0" w:color="auto"/>
            </w:tcBorders>
            <w:shd w:val="clear" w:color="auto" w:fill="auto"/>
            <w:noWrap/>
            <w:vAlign w:val="bottom"/>
            <w:hideMark/>
          </w:tcPr>
          <w:p w14:paraId="3CB9885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Подозерский</w:t>
            </w:r>
          </w:p>
        </w:tc>
        <w:tc>
          <w:tcPr>
            <w:tcW w:w="2127" w:type="dxa"/>
            <w:tcBorders>
              <w:top w:val="nil"/>
              <w:left w:val="nil"/>
              <w:bottom w:val="single" w:sz="4" w:space="0" w:color="auto"/>
              <w:right w:val="single" w:sz="4" w:space="0" w:color="auto"/>
            </w:tcBorders>
            <w:shd w:val="clear" w:color="auto" w:fill="auto"/>
            <w:noWrap/>
            <w:vAlign w:val="bottom"/>
            <w:hideMark/>
          </w:tcPr>
          <w:p w14:paraId="34AF8F3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4DDBCED"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D11E60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36</w:t>
            </w:r>
          </w:p>
        </w:tc>
        <w:tc>
          <w:tcPr>
            <w:tcW w:w="2580" w:type="dxa"/>
            <w:tcBorders>
              <w:top w:val="nil"/>
              <w:left w:val="nil"/>
              <w:bottom w:val="single" w:sz="4" w:space="0" w:color="auto"/>
              <w:right w:val="single" w:sz="4" w:space="0" w:color="auto"/>
            </w:tcBorders>
            <w:shd w:val="clear" w:color="auto" w:fill="auto"/>
            <w:vAlign w:val="center"/>
            <w:hideMark/>
          </w:tcPr>
          <w:p w14:paraId="42B2C77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F9B75D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Южский</w:t>
            </w:r>
          </w:p>
        </w:tc>
        <w:tc>
          <w:tcPr>
            <w:tcW w:w="2195" w:type="dxa"/>
            <w:tcBorders>
              <w:top w:val="nil"/>
              <w:left w:val="nil"/>
              <w:bottom w:val="single" w:sz="4" w:space="0" w:color="auto"/>
              <w:right w:val="single" w:sz="4" w:space="0" w:color="auto"/>
            </w:tcBorders>
            <w:shd w:val="clear" w:color="auto" w:fill="auto"/>
            <w:noWrap/>
            <w:vAlign w:val="bottom"/>
            <w:hideMark/>
          </w:tcPr>
          <w:p w14:paraId="6A05009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Мугреевский</w:t>
            </w:r>
          </w:p>
        </w:tc>
        <w:tc>
          <w:tcPr>
            <w:tcW w:w="2127" w:type="dxa"/>
            <w:tcBorders>
              <w:top w:val="nil"/>
              <w:left w:val="nil"/>
              <w:bottom w:val="single" w:sz="4" w:space="0" w:color="auto"/>
              <w:right w:val="single" w:sz="4" w:space="0" w:color="auto"/>
            </w:tcBorders>
            <w:shd w:val="clear" w:color="auto" w:fill="auto"/>
            <w:noWrap/>
            <w:vAlign w:val="bottom"/>
            <w:hideMark/>
          </w:tcPr>
          <w:p w14:paraId="5CF3826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437EA9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9A582F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37</w:t>
            </w:r>
          </w:p>
        </w:tc>
        <w:tc>
          <w:tcPr>
            <w:tcW w:w="2580" w:type="dxa"/>
            <w:tcBorders>
              <w:top w:val="nil"/>
              <w:left w:val="nil"/>
              <w:bottom w:val="single" w:sz="4" w:space="0" w:color="auto"/>
              <w:right w:val="single" w:sz="4" w:space="0" w:color="auto"/>
            </w:tcBorders>
            <w:shd w:val="clear" w:color="auto" w:fill="auto"/>
            <w:vAlign w:val="center"/>
            <w:hideMark/>
          </w:tcPr>
          <w:p w14:paraId="6D9E711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266132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Пестяковский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50FA23E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Пестяки</w:t>
            </w:r>
          </w:p>
        </w:tc>
        <w:tc>
          <w:tcPr>
            <w:tcW w:w="2127" w:type="dxa"/>
            <w:tcBorders>
              <w:top w:val="nil"/>
              <w:left w:val="nil"/>
              <w:bottom w:val="single" w:sz="4" w:space="0" w:color="auto"/>
              <w:right w:val="single" w:sz="4" w:space="0" w:color="auto"/>
            </w:tcBorders>
            <w:shd w:val="clear" w:color="auto" w:fill="auto"/>
            <w:noWrap/>
            <w:vAlign w:val="bottom"/>
            <w:hideMark/>
          </w:tcPr>
          <w:p w14:paraId="274103B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48982F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0300A7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38</w:t>
            </w:r>
          </w:p>
        </w:tc>
        <w:tc>
          <w:tcPr>
            <w:tcW w:w="2580" w:type="dxa"/>
            <w:tcBorders>
              <w:top w:val="nil"/>
              <w:left w:val="nil"/>
              <w:bottom w:val="single" w:sz="4" w:space="0" w:color="auto"/>
              <w:right w:val="single" w:sz="4" w:space="0" w:color="auto"/>
            </w:tcBorders>
            <w:shd w:val="clear" w:color="auto" w:fill="auto"/>
            <w:vAlign w:val="center"/>
            <w:hideMark/>
          </w:tcPr>
          <w:p w14:paraId="7E0E15A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D6177E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1F423A8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Ново-Писцово</w:t>
            </w:r>
          </w:p>
        </w:tc>
        <w:tc>
          <w:tcPr>
            <w:tcW w:w="2127" w:type="dxa"/>
            <w:tcBorders>
              <w:top w:val="nil"/>
              <w:left w:val="nil"/>
              <w:bottom w:val="single" w:sz="4" w:space="0" w:color="auto"/>
              <w:right w:val="single" w:sz="4" w:space="0" w:color="auto"/>
            </w:tcBorders>
            <w:shd w:val="clear" w:color="auto" w:fill="auto"/>
            <w:noWrap/>
            <w:vAlign w:val="bottom"/>
            <w:hideMark/>
          </w:tcPr>
          <w:p w14:paraId="4ACC23E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38280E9"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A7162B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39</w:t>
            </w:r>
          </w:p>
        </w:tc>
        <w:tc>
          <w:tcPr>
            <w:tcW w:w="2580" w:type="dxa"/>
            <w:tcBorders>
              <w:top w:val="nil"/>
              <w:left w:val="nil"/>
              <w:bottom w:val="single" w:sz="4" w:space="0" w:color="auto"/>
              <w:right w:val="single" w:sz="4" w:space="0" w:color="auto"/>
            </w:tcBorders>
            <w:shd w:val="clear" w:color="auto" w:fill="auto"/>
            <w:vAlign w:val="center"/>
            <w:hideMark/>
          </w:tcPr>
          <w:p w14:paraId="6AE405E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8C3547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Лухский</w:t>
            </w:r>
          </w:p>
        </w:tc>
        <w:tc>
          <w:tcPr>
            <w:tcW w:w="2195" w:type="dxa"/>
            <w:tcBorders>
              <w:top w:val="nil"/>
              <w:left w:val="nil"/>
              <w:bottom w:val="single" w:sz="4" w:space="0" w:color="auto"/>
              <w:right w:val="single" w:sz="4" w:space="0" w:color="auto"/>
            </w:tcBorders>
            <w:shd w:val="clear" w:color="auto" w:fill="auto"/>
            <w:noWrap/>
            <w:vAlign w:val="bottom"/>
            <w:hideMark/>
          </w:tcPr>
          <w:p w14:paraId="088B780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Лух</w:t>
            </w:r>
          </w:p>
        </w:tc>
        <w:tc>
          <w:tcPr>
            <w:tcW w:w="2127" w:type="dxa"/>
            <w:tcBorders>
              <w:top w:val="nil"/>
              <w:left w:val="nil"/>
              <w:bottom w:val="single" w:sz="4" w:space="0" w:color="auto"/>
              <w:right w:val="single" w:sz="4" w:space="0" w:color="auto"/>
            </w:tcBorders>
            <w:shd w:val="clear" w:color="auto" w:fill="auto"/>
            <w:noWrap/>
            <w:vAlign w:val="bottom"/>
            <w:hideMark/>
          </w:tcPr>
          <w:p w14:paraId="69894E0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B5C5F2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09850D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40</w:t>
            </w:r>
          </w:p>
        </w:tc>
        <w:tc>
          <w:tcPr>
            <w:tcW w:w="2580" w:type="dxa"/>
            <w:tcBorders>
              <w:top w:val="nil"/>
              <w:left w:val="nil"/>
              <w:bottom w:val="single" w:sz="4" w:space="0" w:color="auto"/>
              <w:right w:val="single" w:sz="4" w:space="0" w:color="auto"/>
            </w:tcBorders>
            <w:shd w:val="clear" w:color="auto" w:fill="auto"/>
            <w:vAlign w:val="center"/>
            <w:hideMark/>
          </w:tcPr>
          <w:p w14:paraId="7E62656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FD81E3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Лежневский</w:t>
            </w:r>
          </w:p>
        </w:tc>
        <w:tc>
          <w:tcPr>
            <w:tcW w:w="2195" w:type="dxa"/>
            <w:tcBorders>
              <w:top w:val="nil"/>
              <w:left w:val="nil"/>
              <w:bottom w:val="single" w:sz="4" w:space="0" w:color="auto"/>
              <w:right w:val="single" w:sz="4" w:space="0" w:color="auto"/>
            </w:tcBorders>
            <w:shd w:val="clear" w:color="auto" w:fill="auto"/>
            <w:noWrap/>
            <w:vAlign w:val="bottom"/>
            <w:hideMark/>
          </w:tcPr>
          <w:p w14:paraId="410B23A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Чернцы</w:t>
            </w:r>
          </w:p>
        </w:tc>
        <w:tc>
          <w:tcPr>
            <w:tcW w:w="2127" w:type="dxa"/>
            <w:tcBorders>
              <w:top w:val="nil"/>
              <w:left w:val="nil"/>
              <w:bottom w:val="single" w:sz="4" w:space="0" w:color="auto"/>
              <w:right w:val="single" w:sz="4" w:space="0" w:color="auto"/>
            </w:tcBorders>
            <w:shd w:val="clear" w:color="auto" w:fill="auto"/>
            <w:noWrap/>
            <w:vAlign w:val="bottom"/>
            <w:hideMark/>
          </w:tcPr>
          <w:p w14:paraId="6362AB8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CC2088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1BAF24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41</w:t>
            </w:r>
          </w:p>
        </w:tc>
        <w:tc>
          <w:tcPr>
            <w:tcW w:w="2580" w:type="dxa"/>
            <w:tcBorders>
              <w:top w:val="nil"/>
              <w:left w:val="nil"/>
              <w:bottom w:val="single" w:sz="4" w:space="0" w:color="auto"/>
              <w:right w:val="single" w:sz="4" w:space="0" w:color="auto"/>
            </w:tcBorders>
            <w:shd w:val="clear" w:color="auto" w:fill="auto"/>
            <w:vAlign w:val="center"/>
            <w:hideMark/>
          </w:tcPr>
          <w:p w14:paraId="7BEC32A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F5F18D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6E49C70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Петровский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1F6625B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12B16A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ACE8A4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42</w:t>
            </w:r>
          </w:p>
        </w:tc>
        <w:tc>
          <w:tcPr>
            <w:tcW w:w="2580" w:type="dxa"/>
            <w:tcBorders>
              <w:top w:val="nil"/>
              <w:left w:val="nil"/>
              <w:bottom w:val="single" w:sz="4" w:space="0" w:color="auto"/>
              <w:right w:val="single" w:sz="4" w:space="0" w:color="auto"/>
            </w:tcBorders>
            <w:shd w:val="clear" w:color="auto" w:fill="auto"/>
            <w:vAlign w:val="center"/>
            <w:hideMark/>
          </w:tcPr>
          <w:p w14:paraId="509B67B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4E77BF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Фурмановский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F8CEAA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Иванково</w:t>
            </w:r>
          </w:p>
        </w:tc>
        <w:tc>
          <w:tcPr>
            <w:tcW w:w="2127" w:type="dxa"/>
            <w:tcBorders>
              <w:top w:val="nil"/>
              <w:left w:val="nil"/>
              <w:bottom w:val="single" w:sz="4" w:space="0" w:color="auto"/>
              <w:right w:val="single" w:sz="4" w:space="0" w:color="auto"/>
            </w:tcBorders>
            <w:shd w:val="clear" w:color="auto" w:fill="auto"/>
            <w:noWrap/>
            <w:vAlign w:val="bottom"/>
            <w:hideMark/>
          </w:tcPr>
          <w:p w14:paraId="0C12329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5B198C7"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D10078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43</w:t>
            </w:r>
          </w:p>
        </w:tc>
        <w:tc>
          <w:tcPr>
            <w:tcW w:w="2580" w:type="dxa"/>
            <w:tcBorders>
              <w:top w:val="nil"/>
              <w:left w:val="nil"/>
              <w:bottom w:val="single" w:sz="4" w:space="0" w:color="auto"/>
              <w:right w:val="single" w:sz="4" w:space="0" w:color="auto"/>
            </w:tcBorders>
            <w:shd w:val="clear" w:color="auto" w:fill="auto"/>
            <w:vAlign w:val="center"/>
            <w:hideMark/>
          </w:tcPr>
          <w:p w14:paraId="4AFE05E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E3682A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5C3E4E6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Богородское</w:t>
            </w:r>
          </w:p>
        </w:tc>
        <w:tc>
          <w:tcPr>
            <w:tcW w:w="2127" w:type="dxa"/>
            <w:tcBorders>
              <w:top w:val="nil"/>
              <w:left w:val="nil"/>
              <w:bottom w:val="single" w:sz="4" w:space="0" w:color="auto"/>
              <w:right w:val="single" w:sz="4" w:space="0" w:color="auto"/>
            </w:tcBorders>
            <w:shd w:val="clear" w:color="auto" w:fill="auto"/>
            <w:noWrap/>
            <w:vAlign w:val="bottom"/>
            <w:hideMark/>
          </w:tcPr>
          <w:p w14:paraId="5D529F2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8CCEEE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93EE7C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44</w:t>
            </w:r>
          </w:p>
        </w:tc>
        <w:tc>
          <w:tcPr>
            <w:tcW w:w="2580" w:type="dxa"/>
            <w:tcBorders>
              <w:top w:val="nil"/>
              <w:left w:val="nil"/>
              <w:bottom w:val="single" w:sz="4" w:space="0" w:color="auto"/>
              <w:right w:val="single" w:sz="4" w:space="0" w:color="auto"/>
            </w:tcBorders>
            <w:shd w:val="clear" w:color="auto" w:fill="auto"/>
            <w:vAlign w:val="center"/>
            <w:hideMark/>
          </w:tcPr>
          <w:p w14:paraId="0D4F97B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17B0A3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xml:space="preserve">Кинешемский </w:t>
            </w:r>
          </w:p>
        </w:tc>
        <w:tc>
          <w:tcPr>
            <w:tcW w:w="2195" w:type="dxa"/>
            <w:tcBorders>
              <w:top w:val="nil"/>
              <w:left w:val="nil"/>
              <w:bottom w:val="single" w:sz="4" w:space="0" w:color="auto"/>
              <w:right w:val="single" w:sz="4" w:space="0" w:color="auto"/>
            </w:tcBorders>
            <w:shd w:val="clear" w:color="auto" w:fill="auto"/>
            <w:noWrap/>
            <w:vAlign w:val="bottom"/>
            <w:hideMark/>
          </w:tcPr>
          <w:p w14:paraId="28439A3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Луговое</w:t>
            </w:r>
          </w:p>
        </w:tc>
        <w:tc>
          <w:tcPr>
            <w:tcW w:w="2127" w:type="dxa"/>
            <w:tcBorders>
              <w:top w:val="nil"/>
              <w:left w:val="nil"/>
              <w:bottom w:val="single" w:sz="4" w:space="0" w:color="auto"/>
              <w:right w:val="single" w:sz="4" w:space="0" w:color="auto"/>
            </w:tcBorders>
            <w:shd w:val="clear" w:color="auto" w:fill="auto"/>
            <w:noWrap/>
            <w:vAlign w:val="bottom"/>
            <w:hideMark/>
          </w:tcPr>
          <w:p w14:paraId="447F758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44B02D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8F5B72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45</w:t>
            </w:r>
          </w:p>
        </w:tc>
        <w:tc>
          <w:tcPr>
            <w:tcW w:w="2580" w:type="dxa"/>
            <w:tcBorders>
              <w:top w:val="nil"/>
              <w:left w:val="nil"/>
              <w:bottom w:val="single" w:sz="4" w:space="0" w:color="auto"/>
              <w:right w:val="single" w:sz="4" w:space="0" w:color="auto"/>
            </w:tcBorders>
            <w:shd w:val="clear" w:color="auto" w:fill="auto"/>
            <w:vAlign w:val="center"/>
            <w:hideMark/>
          </w:tcPr>
          <w:p w14:paraId="257F7B6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6AEE9E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F500C9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Новое Горяново</w:t>
            </w:r>
          </w:p>
        </w:tc>
        <w:tc>
          <w:tcPr>
            <w:tcW w:w="2127" w:type="dxa"/>
            <w:tcBorders>
              <w:top w:val="nil"/>
              <w:left w:val="nil"/>
              <w:bottom w:val="single" w:sz="4" w:space="0" w:color="auto"/>
              <w:right w:val="single" w:sz="4" w:space="0" w:color="auto"/>
            </w:tcBorders>
            <w:shd w:val="clear" w:color="auto" w:fill="auto"/>
            <w:noWrap/>
            <w:vAlign w:val="bottom"/>
            <w:hideMark/>
          </w:tcPr>
          <w:p w14:paraId="5CFF2C1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34D79E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CB7AF9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46</w:t>
            </w:r>
          </w:p>
        </w:tc>
        <w:tc>
          <w:tcPr>
            <w:tcW w:w="2580" w:type="dxa"/>
            <w:tcBorders>
              <w:top w:val="nil"/>
              <w:left w:val="nil"/>
              <w:bottom w:val="single" w:sz="4" w:space="0" w:color="auto"/>
              <w:right w:val="single" w:sz="4" w:space="0" w:color="auto"/>
            </w:tcBorders>
            <w:shd w:val="clear" w:color="auto" w:fill="auto"/>
            <w:vAlign w:val="center"/>
            <w:hideMark/>
          </w:tcPr>
          <w:p w14:paraId="7DD81F6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73898D0"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014B55F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Куликово</w:t>
            </w:r>
          </w:p>
        </w:tc>
        <w:tc>
          <w:tcPr>
            <w:tcW w:w="2127" w:type="dxa"/>
            <w:tcBorders>
              <w:top w:val="nil"/>
              <w:left w:val="nil"/>
              <w:bottom w:val="single" w:sz="4" w:space="0" w:color="auto"/>
              <w:right w:val="single" w:sz="4" w:space="0" w:color="auto"/>
            </w:tcBorders>
            <w:shd w:val="clear" w:color="auto" w:fill="auto"/>
            <w:noWrap/>
            <w:vAlign w:val="bottom"/>
            <w:hideMark/>
          </w:tcPr>
          <w:p w14:paraId="422E3FA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92FB69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E49B49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47</w:t>
            </w:r>
          </w:p>
        </w:tc>
        <w:tc>
          <w:tcPr>
            <w:tcW w:w="2580" w:type="dxa"/>
            <w:tcBorders>
              <w:top w:val="nil"/>
              <w:left w:val="nil"/>
              <w:bottom w:val="single" w:sz="4" w:space="0" w:color="auto"/>
              <w:right w:val="single" w:sz="4" w:space="0" w:color="auto"/>
            </w:tcBorders>
            <w:shd w:val="clear" w:color="auto" w:fill="auto"/>
            <w:vAlign w:val="center"/>
            <w:hideMark/>
          </w:tcPr>
          <w:p w14:paraId="7CA19E0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F388AF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Родниковский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737517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Каминский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403C024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451A419"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67D323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48</w:t>
            </w:r>
          </w:p>
        </w:tc>
        <w:tc>
          <w:tcPr>
            <w:tcW w:w="2580" w:type="dxa"/>
            <w:tcBorders>
              <w:top w:val="nil"/>
              <w:left w:val="nil"/>
              <w:bottom w:val="single" w:sz="4" w:space="0" w:color="auto"/>
              <w:right w:val="single" w:sz="4" w:space="0" w:color="auto"/>
            </w:tcBorders>
            <w:shd w:val="clear" w:color="auto" w:fill="auto"/>
            <w:vAlign w:val="center"/>
            <w:hideMark/>
          </w:tcPr>
          <w:p w14:paraId="5BFC8D5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2C7649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366B368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Нерль</w:t>
            </w:r>
          </w:p>
        </w:tc>
        <w:tc>
          <w:tcPr>
            <w:tcW w:w="2127" w:type="dxa"/>
            <w:tcBorders>
              <w:top w:val="nil"/>
              <w:left w:val="nil"/>
              <w:bottom w:val="single" w:sz="4" w:space="0" w:color="auto"/>
              <w:right w:val="single" w:sz="4" w:space="0" w:color="auto"/>
            </w:tcBorders>
            <w:shd w:val="clear" w:color="auto" w:fill="auto"/>
            <w:noWrap/>
            <w:vAlign w:val="bottom"/>
            <w:hideMark/>
          </w:tcPr>
          <w:p w14:paraId="4A18611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0558594"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B11066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49</w:t>
            </w:r>
          </w:p>
        </w:tc>
        <w:tc>
          <w:tcPr>
            <w:tcW w:w="2580" w:type="dxa"/>
            <w:tcBorders>
              <w:top w:val="nil"/>
              <w:left w:val="nil"/>
              <w:bottom w:val="single" w:sz="4" w:space="0" w:color="auto"/>
              <w:right w:val="single" w:sz="4" w:space="0" w:color="auto"/>
            </w:tcBorders>
            <w:shd w:val="clear" w:color="auto" w:fill="auto"/>
            <w:vAlign w:val="center"/>
            <w:hideMark/>
          </w:tcPr>
          <w:p w14:paraId="072FADE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B2E725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4FE673F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Ингарь</w:t>
            </w:r>
          </w:p>
        </w:tc>
        <w:tc>
          <w:tcPr>
            <w:tcW w:w="2127" w:type="dxa"/>
            <w:tcBorders>
              <w:top w:val="nil"/>
              <w:left w:val="nil"/>
              <w:bottom w:val="single" w:sz="4" w:space="0" w:color="auto"/>
              <w:right w:val="single" w:sz="4" w:space="0" w:color="auto"/>
            </w:tcBorders>
            <w:shd w:val="clear" w:color="auto" w:fill="auto"/>
            <w:noWrap/>
            <w:vAlign w:val="bottom"/>
            <w:hideMark/>
          </w:tcPr>
          <w:p w14:paraId="56FC83B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9FDBA4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BF25BE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50</w:t>
            </w:r>
          </w:p>
        </w:tc>
        <w:tc>
          <w:tcPr>
            <w:tcW w:w="2580" w:type="dxa"/>
            <w:tcBorders>
              <w:top w:val="nil"/>
              <w:left w:val="nil"/>
              <w:bottom w:val="single" w:sz="4" w:space="0" w:color="auto"/>
              <w:right w:val="single" w:sz="4" w:space="0" w:color="auto"/>
            </w:tcBorders>
            <w:shd w:val="clear" w:color="auto" w:fill="auto"/>
            <w:vAlign w:val="center"/>
            <w:hideMark/>
          </w:tcPr>
          <w:p w14:paraId="7BBC7E4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945C0C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5400D7A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Коляново</w:t>
            </w:r>
          </w:p>
        </w:tc>
        <w:tc>
          <w:tcPr>
            <w:tcW w:w="2127" w:type="dxa"/>
            <w:tcBorders>
              <w:top w:val="nil"/>
              <w:left w:val="nil"/>
              <w:bottom w:val="single" w:sz="4" w:space="0" w:color="auto"/>
              <w:right w:val="single" w:sz="4" w:space="0" w:color="auto"/>
            </w:tcBorders>
            <w:shd w:val="clear" w:color="auto" w:fill="auto"/>
            <w:noWrap/>
            <w:vAlign w:val="bottom"/>
            <w:hideMark/>
          </w:tcPr>
          <w:p w14:paraId="3F5CE65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CC35284"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5DFF66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51</w:t>
            </w:r>
          </w:p>
        </w:tc>
        <w:tc>
          <w:tcPr>
            <w:tcW w:w="2580" w:type="dxa"/>
            <w:tcBorders>
              <w:top w:val="nil"/>
              <w:left w:val="nil"/>
              <w:bottom w:val="single" w:sz="4" w:space="0" w:color="auto"/>
              <w:right w:val="single" w:sz="4" w:space="0" w:color="auto"/>
            </w:tcBorders>
            <w:shd w:val="clear" w:color="auto" w:fill="auto"/>
            <w:vAlign w:val="center"/>
            <w:hideMark/>
          </w:tcPr>
          <w:p w14:paraId="3BFBD71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77807E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62D4856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Октябрьский</w:t>
            </w:r>
          </w:p>
        </w:tc>
        <w:tc>
          <w:tcPr>
            <w:tcW w:w="2127" w:type="dxa"/>
            <w:tcBorders>
              <w:top w:val="nil"/>
              <w:left w:val="nil"/>
              <w:bottom w:val="single" w:sz="4" w:space="0" w:color="auto"/>
              <w:right w:val="single" w:sz="4" w:space="0" w:color="auto"/>
            </w:tcBorders>
            <w:shd w:val="clear" w:color="auto" w:fill="auto"/>
            <w:noWrap/>
            <w:vAlign w:val="bottom"/>
            <w:hideMark/>
          </w:tcPr>
          <w:p w14:paraId="0E0FBC9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403AFD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C413B0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52</w:t>
            </w:r>
          </w:p>
        </w:tc>
        <w:tc>
          <w:tcPr>
            <w:tcW w:w="2580" w:type="dxa"/>
            <w:tcBorders>
              <w:top w:val="nil"/>
              <w:left w:val="nil"/>
              <w:bottom w:val="single" w:sz="4" w:space="0" w:color="auto"/>
              <w:right w:val="single" w:sz="4" w:space="0" w:color="auto"/>
            </w:tcBorders>
            <w:shd w:val="clear" w:color="auto" w:fill="auto"/>
            <w:vAlign w:val="center"/>
            <w:hideMark/>
          </w:tcPr>
          <w:p w14:paraId="2D81D09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82CC770"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Лежневский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8EBFA9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Шилыково</w:t>
            </w:r>
          </w:p>
        </w:tc>
        <w:tc>
          <w:tcPr>
            <w:tcW w:w="2127" w:type="dxa"/>
            <w:tcBorders>
              <w:top w:val="nil"/>
              <w:left w:val="nil"/>
              <w:bottom w:val="single" w:sz="4" w:space="0" w:color="auto"/>
              <w:right w:val="single" w:sz="4" w:space="0" w:color="auto"/>
            </w:tcBorders>
            <w:shd w:val="clear" w:color="auto" w:fill="auto"/>
            <w:noWrap/>
            <w:vAlign w:val="bottom"/>
            <w:hideMark/>
          </w:tcPr>
          <w:p w14:paraId="2FF84F3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DA707CD"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C7DDA8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53</w:t>
            </w:r>
          </w:p>
        </w:tc>
        <w:tc>
          <w:tcPr>
            <w:tcW w:w="2580" w:type="dxa"/>
            <w:tcBorders>
              <w:top w:val="nil"/>
              <w:left w:val="nil"/>
              <w:bottom w:val="single" w:sz="4" w:space="0" w:color="auto"/>
              <w:right w:val="single" w:sz="4" w:space="0" w:color="auto"/>
            </w:tcBorders>
            <w:shd w:val="clear" w:color="auto" w:fill="auto"/>
            <w:vAlign w:val="center"/>
            <w:hideMark/>
          </w:tcPr>
          <w:p w14:paraId="0334ED1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07978C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 xml:space="preserve">Кинешемский </w:t>
            </w:r>
          </w:p>
        </w:tc>
        <w:tc>
          <w:tcPr>
            <w:tcW w:w="2195" w:type="dxa"/>
            <w:tcBorders>
              <w:top w:val="nil"/>
              <w:left w:val="nil"/>
              <w:bottom w:val="single" w:sz="4" w:space="0" w:color="auto"/>
              <w:right w:val="single" w:sz="4" w:space="0" w:color="auto"/>
            </w:tcBorders>
            <w:shd w:val="clear" w:color="auto" w:fill="auto"/>
            <w:noWrap/>
            <w:vAlign w:val="bottom"/>
            <w:hideMark/>
          </w:tcPr>
          <w:p w14:paraId="6F1B652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Решма</w:t>
            </w:r>
          </w:p>
        </w:tc>
        <w:tc>
          <w:tcPr>
            <w:tcW w:w="2127" w:type="dxa"/>
            <w:tcBorders>
              <w:top w:val="nil"/>
              <w:left w:val="nil"/>
              <w:bottom w:val="single" w:sz="4" w:space="0" w:color="auto"/>
              <w:right w:val="single" w:sz="4" w:space="0" w:color="auto"/>
            </w:tcBorders>
            <w:shd w:val="clear" w:color="auto" w:fill="auto"/>
            <w:noWrap/>
            <w:vAlign w:val="bottom"/>
            <w:hideMark/>
          </w:tcPr>
          <w:p w14:paraId="09055BF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2C95A8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BE305D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54</w:t>
            </w:r>
          </w:p>
        </w:tc>
        <w:tc>
          <w:tcPr>
            <w:tcW w:w="2580" w:type="dxa"/>
            <w:tcBorders>
              <w:top w:val="nil"/>
              <w:left w:val="nil"/>
              <w:bottom w:val="single" w:sz="4" w:space="0" w:color="auto"/>
              <w:right w:val="single" w:sz="4" w:space="0" w:color="auto"/>
            </w:tcBorders>
            <w:shd w:val="clear" w:color="auto" w:fill="auto"/>
            <w:vAlign w:val="center"/>
            <w:hideMark/>
          </w:tcPr>
          <w:p w14:paraId="4F64A03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26328F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11281E9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Архиповка</w:t>
            </w:r>
          </w:p>
        </w:tc>
        <w:tc>
          <w:tcPr>
            <w:tcW w:w="2127" w:type="dxa"/>
            <w:tcBorders>
              <w:top w:val="nil"/>
              <w:left w:val="nil"/>
              <w:bottom w:val="single" w:sz="4" w:space="0" w:color="auto"/>
              <w:right w:val="single" w:sz="4" w:space="0" w:color="auto"/>
            </w:tcBorders>
            <w:shd w:val="clear" w:color="auto" w:fill="auto"/>
            <w:noWrap/>
            <w:vAlign w:val="bottom"/>
            <w:hideMark/>
          </w:tcPr>
          <w:p w14:paraId="4B29846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B3B201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1A3CC1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55</w:t>
            </w:r>
          </w:p>
        </w:tc>
        <w:tc>
          <w:tcPr>
            <w:tcW w:w="2580" w:type="dxa"/>
            <w:tcBorders>
              <w:top w:val="nil"/>
              <w:left w:val="nil"/>
              <w:bottom w:val="single" w:sz="4" w:space="0" w:color="auto"/>
              <w:right w:val="single" w:sz="4" w:space="0" w:color="auto"/>
            </w:tcBorders>
            <w:shd w:val="clear" w:color="auto" w:fill="auto"/>
            <w:vAlign w:val="center"/>
            <w:hideMark/>
          </w:tcPr>
          <w:p w14:paraId="13D91AF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AEB7D2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noWrap/>
            <w:vAlign w:val="bottom"/>
            <w:hideMark/>
          </w:tcPr>
          <w:p w14:paraId="072DD0D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Колобово</w:t>
            </w:r>
          </w:p>
        </w:tc>
        <w:tc>
          <w:tcPr>
            <w:tcW w:w="2127" w:type="dxa"/>
            <w:tcBorders>
              <w:top w:val="nil"/>
              <w:left w:val="nil"/>
              <w:bottom w:val="single" w:sz="4" w:space="0" w:color="auto"/>
              <w:right w:val="single" w:sz="4" w:space="0" w:color="auto"/>
            </w:tcBorders>
            <w:shd w:val="clear" w:color="auto" w:fill="auto"/>
            <w:noWrap/>
            <w:vAlign w:val="bottom"/>
            <w:hideMark/>
          </w:tcPr>
          <w:p w14:paraId="03B2538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13BDF6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64AAEC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56</w:t>
            </w:r>
          </w:p>
        </w:tc>
        <w:tc>
          <w:tcPr>
            <w:tcW w:w="2580" w:type="dxa"/>
            <w:tcBorders>
              <w:top w:val="nil"/>
              <w:left w:val="nil"/>
              <w:bottom w:val="single" w:sz="4" w:space="0" w:color="auto"/>
              <w:right w:val="single" w:sz="4" w:space="0" w:color="auto"/>
            </w:tcBorders>
            <w:shd w:val="clear" w:color="auto" w:fill="auto"/>
            <w:vAlign w:val="center"/>
            <w:hideMark/>
          </w:tcPr>
          <w:p w14:paraId="0A1EF5F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0CE9BA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Лежневский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1366C3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Чернцы</w:t>
            </w:r>
          </w:p>
        </w:tc>
        <w:tc>
          <w:tcPr>
            <w:tcW w:w="2127" w:type="dxa"/>
            <w:tcBorders>
              <w:top w:val="nil"/>
              <w:left w:val="nil"/>
              <w:bottom w:val="single" w:sz="4" w:space="0" w:color="auto"/>
              <w:right w:val="single" w:sz="4" w:space="0" w:color="auto"/>
            </w:tcBorders>
            <w:shd w:val="clear" w:color="auto" w:fill="auto"/>
            <w:noWrap/>
            <w:vAlign w:val="bottom"/>
            <w:hideMark/>
          </w:tcPr>
          <w:p w14:paraId="4FE1B72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1556D9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0F57D6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57</w:t>
            </w:r>
          </w:p>
        </w:tc>
        <w:tc>
          <w:tcPr>
            <w:tcW w:w="2580" w:type="dxa"/>
            <w:tcBorders>
              <w:top w:val="nil"/>
              <w:left w:val="nil"/>
              <w:bottom w:val="single" w:sz="4" w:space="0" w:color="auto"/>
              <w:right w:val="single" w:sz="4" w:space="0" w:color="auto"/>
            </w:tcBorders>
            <w:shd w:val="clear" w:color="auto" w:fill="auto"/>
            <w:vAlign w:val="center"/>
            <w:hideMark/>
          </w:tcPr>
          <w:p w14:paraId="34D7D6B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7551A9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76E9490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Заречный</w:t>
            </w:r>
          </w:p>
        </w:tc>
        <w:tc>
          <w:tcPr>
            <w:tcW w:w="2127" w:type="dxa"/>
            <w:tcBorders>
              <w:top w:val="nil"/>
              <w:left w:val="nil"/>
              <w:bottom w:val="single" w:sz="4" w:space="0" w:color="auto"/>
              <w:right w:val="single" w:sz="4" w:space="0" w:color="auto"/>
            </w:tcBorders>
            <w:shd w:val="clear" w:color="auto" w:fill="auto"/>
            <w:noWrap/>
            <w:vAlign w:val="bottom"/>
            <w:hideMark/>
          </w:tcPr>
          <w:p w14:paraId="6EA454C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4C81D2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559700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lastRenderedPageBreak/>
              <w:t>58</w:t>
            </w:r>
          </w:p>
        </w:tc>
        <w:tc>
          <w:tcPr>
            <w:tcW w:w="2580" w:type="dxa"/>
            <w:tcBorders>
              <w:top w:val="nil"/>
              <w:left w:val="nil"/>
              <w:bottom w:val="single" w:sz="4" w:space="0" w:color="auto"/>
              <w:right w:val="single" w:sz="4" w:space="0" w:color="auto"/>
            </w:tcBorders>
            <w:shd w:val="clear" w:color="auto" w:fill="auto"/>
            <w:vAlign w:val="center"/>
            <w:hideMark/>
          </w:tcPr>
          <w:p w14:paraId="432C7FC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D2F0C6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30FC733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Толпыгино</w:t>
            </w:r>
          </w:p>
        </w:tc>
        <w:tc>
          <w:tcPr>
            <w:tcW w:w="2127" w:type="dxa"/>
            <w:tcBorders>
              <w:top w:val="nil"/>
              <w:left w:val="nil"/>
              <w:bottom w:val="single" w:sz="4" w:space="0" w:color="auto"/>
              <w:right w:val="single" w:sz="4" w:space="0" w:color="auto"/>
            </w:tcBorders>
            <w:shd w:val="clear" w:color="auto" w:fill="auto"/>
            <w:noWrap/>
            <w:vAlign w:val="bottom"/>
            <w:hideMark/>
          </w:tcPr>
          <w:p w14:paraId="5FDDA32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F3F052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C12434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59</w:t>
            </w:r>
          </w:p>
        </w:tc>
        <w:tc>
          <w:tcPr>
            <w:tcW w:w="2580" w:type="dxa"/>
            <w:tcBorders>
              <w:top w:val="nil"/>
              <w:left w:val="nil"/>
              <w:bottom w:val="single" w:sz="4" w:space="0" w:color="auto"/>
              <w:right w:val="single" w:sz="4" w:space="0" w:color="auto"/>
            </w:tcBorders>
            <w:shd w:val="clear" w:color="auto" w:fill="auto"/>
            <w:vAlign w:val="center"/>
            <w:hideMark/>
          </w:tcPr>
          <w:p w14:paraId="03AC78F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AA8E0E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0BC9344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Липовая Роща</w:t>
            </w:r>
          </w:p>
        </w:tc>
        <w:tc>
          <w:tcPr>
            <w:tcW w:w="2127" w:type="dxa"/>
            <w:tcBorders>
              <w:top w:val="nil"/>
              <w:left w:val="nil"/>
              <w:bottom w:val="single" w:sz="4" w:space="0" w:color="auto"/>
              <w:right w:val="single" w:sz="4" w:space="0" w:color="auto"/>
            </w:tcBorders>
            <w:shd w:val="clear" w:color="auto" w:fill="auto"/>
            <w:noWrap/>
            <w:vAlign w:val="bottom"/>
            <w:hideMark/>
          </w:tcPr>
          <w:p w14:paraId="40E7FF6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600BDD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FB5ECC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60</w:t>
            </w:r>
          </w:p>
        </w:tc>
        <w:tc>
          <w:tcPr>
            <w:tcW w:w="2580" w:type="dxa"/>
            <w:tcBorders>
              <w:top w:val="nil"/>
              <w:left w:val="nil"/>
              <w:bottom w:val="single" w:sz="4" w:space="0" w:color="auto"/>
              <w:right w:val="single" w:sz="4" w:space="0" w:color="auto"/>
            </w:tcBorders>
            <w:shd w:val="clear" w:color="auto" w:fill="auto"/>
            <w:vAlign w:val="center"/>
            <w:hideMark/>
          </w:tcPr>
          <w:p w14:paraId="114A7EC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1EEF10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6A2B8F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Дерябиха</w:t>
            </w:r>
          </w:p>
        </w:tc>
        <w:tc>
          <w:tcPr>
            <w:tcW w:w="2127" w:type="dxa"/>
            <w:tcBorders>
              <w:top w:val="nil"/>
              <w:left w:val="nil"/>
              <w:bottom w:val="single" w:sz="4" w:space="0" w:color="auto"/>
              <w:right w:val="single" w:sz="4" w:space="0" w:color="auto"/>
            </w:tcBorders>
            <w:shd w:val="clear" w:color="auto" w:fill="auto"/>
            <w:noWrap/>
            <w:vAlign w:val="bottom"/>
            <w:hideMark/>
          </w:tcPr>
          <w:p w14:paraId="5B9DF65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D1A5CF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57F2D67"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61</w:t>
            </w:r>
          </w:p>
        </w:tc>
        <w:tc>
          <w:tcPr>
            <w:tcW w:w="2580" w:type="dxa"/>
            <w:tcBorders>
              <w:top w:val="nil"/>
              <w:left w:val="nil"/>
              <w:bottom w:val="single" w:sz="4" w:space="0" w:color="auto"/>
              <w:right w:val="single" w:sz="4" w:space="0" w:color="auto"/>
            </w:tcBorders>
            <w:shd w:val="clear" w:color="auto" w:fill="auto"/>
            <w:vAlign w:val="center"/>
            <w:hideMark/>
          </w:tcPr>
          <w:p w14:paraId="2AFDBBE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31DA37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Палехский</w:t>
            </w:r>
          </w:p>
        </w:tc>
        <w:tc>
          <w:tcPr>
            <w:tcW w:w="2195" w:type="dxa"/>
            <w:tcBorders>
              <w:top w:val="nil"/>
              <w:left w:val="nil"/>
              <w:bottom w:val="single" w:sz="4" w:space="0" w:color="auto"/>
              <w:right w:val="single" w:sz="4" w:space="0" w:color="auto"/>
            </w:tcBorders>
            <w:shd w:val="clear" w:color="auto" w:fill="auto"/>
            <w:noWrap/>
            <w:vAlign w:val="bottom"/>
            <w:hideMark/>
          </w:tcPr>
          <w:p w14:paraId="0316032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с. Майдаково </w:t>
            </w:r>
          </w:p>
        </w:tc>
        <w:tc>
          <w:tcPr>
            <w:tcW w:w="2127" w:type="dxa"/>
            <w:tcBorders>
              <w:top w:val="nil"/>
              <w:left w:val="nil"/>
              <w:bottom w:val="single" w:sz="4" w:space="0" w:color="auto"/>
              <w:right w:val="single" w:sz="4" w:space="0" w:color="auto"/>
            </w:tcBorders>
            <w:shd w:val="clear" w:color="auto" w:fill="auto"/>
            <w:noWrap/>
            <w:vAlign w:val="bottom"/>
            <w:hideMark/>
          </w:tcPr>
          <w:p w14:paraId="7E84861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25CB1A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76DF48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62</w:t>
            </w:r>
          </w:p>
        </w:tc>
        <w:tc>
          <w:tcPr>
            <w:tcW w:w="2580" w:type="dxa"/>
            <w:tcBorders>
              <w:top w:val="nil"/>
              <w:left w:val="nil"/>
              <w:bottom w:val="single" w:sz="4" w:space="0" w:color="auto"/>
              <w:right w:val="single" w:sz="4" w:space="0" w:color="auto"/>
            </w:tcBorders>
            <w:shd w:val="clear" w:color="auto" w:fill="auto"/>
            <w:vAlign w:val="center"/>
            <w:hideMark/>
          </w:tcPr>
          <w:p w14:paraId="104BD09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78E0500"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Палехский</w:t>
            </w:r>
          </w:p>
        </w:tc>
        <w:tc>
          <w:tcPr>
            <w:tcW w:w="2195" w:type="dxa"/>
            <w:tcBorders>
              <w:top w:val="nil"/>
              <w:left w:val="nil"/>
              <w:bottom w:val="single" w:sz="4" w:space="0" w:color="auto"/>
              <w:right w:val="single" w:sz="4" w:space="0" w:color="auto"/>
            </w:tcBorders>
            <w:shd w:val="clear" w:color="auto" w:fill="auto"/>
            <w:noWrap/>
            <w:vAlign w:val="bottom"/>
            <w:hideMark/>
          </w:tcPr>
          <w:p w14:paraId="2E62AA2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д. Мухино </w:t>
            </w:r>
          </w:p>
        </w:tc>
        <w:tc>
          <w:tcPr>
            <w:tcW w:w="2127" w:type="dxa"/>
            <w:tcBorders>
              <w:top w:val="nil"/>
              <w:left w:val="nil"/>
              <w:bottom w:val="single" w:sz="4" w:space="0" w:color="auto"/>
              <w:right w:val="single" w:sz="4" w:space="0" w:color="auto"/>
            </w:tcBorders>
            <w:shd w:val="clear" w:color="auto" w:fill="auto"/>
            <w:noWrap/>
            <w:vAlign w:val="bottom"/>
            <w:hideMark/>
          </w:tcPr>
          <w:p w14:paraId="1A26ECF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CB8897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918B7F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63</w:t>
            </w:r>
          </w:p>
        </w:tc>
        <w:tc>
          <w:tcPr>
            <w:tcW w:w="2580" w:type="dxa"/>
            <w:tcBorders>
              <w:top w:val="nil"/>
              <w:left w:val="nil"/>
              <w:bottom w:val="single" w:sz="4" w:space="0" w:color="auto"/>
              <w:right w:val="single" w:sz="4" w:space="0" w:color="auto"/>
            </w:tcBorders>
            <w:shd w:val="clear" w:color="auto" w:fill="auto"/>
            <w:vAlign w:val="center"/>
            <w:hideMark/>
          </w:tcPr>
          <w:p w14:paraId="6456B6E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DB3A7E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Кинешемский /Палехский</w:t>
            </w:r>
          </w:p>
        </w:tc>
        <w:tc>
          <w:tcPr>
            <w:tcW w:w="2195" w:type="dxa"/>
            <w:tcBorders>
              <w:top w:val="nil"/>
              <w:left w:val="nil"/>
              <w:bottom w:val="single" w:sz="4" w:space="0" w:color="auto"/>
              <w:right w:val="single" w:sz="4" w:space="0" w:color="auto"/>
            </w:tcBorders>
            <w:shd w:val="clear" w:color="auto" w:fill="auto"/>
            <w:noWrap/>
            <w:vAlign w:val="bottom"/>
            <w:hideMark/>
          </w:tcPr>
          <w:p w14:paraId="203CA5D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Пеньки</w:t>
            </w:r>
          </w:p>
        </w:tc>
        <w:tc>
          <w:tcPr>
            <w:tcW w:w="2127" w:type="dxa"/>
            <w:tcBorders>
              <w:top w:val="nil"/>
              <w:left w:val="nil"/>
              <w:bottom w:val="single" w:sz="4" w:space="0" w:color="auto"/>
              <w:right w:val="single" w:sz="4" w:space="0" w:color="auto"/>
            </w:tcBorders>
            <w:shd w:val="clear" w:color="auto" w:fill="auto"/>
            <w:noWrap/>
            <w:vAlign w:val="bottom"/>
            <w:hideMark/>
          </w:tcPr>
          <w:p w14:paraId="51B375B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244170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E7E376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64</w:t>
            </w:r>
          </w:p>
        </w:tc>
        <w:tc>
          <w:tcPr>
            <w:tcW w:w="2580" w:type="dxa"/>
            <w:tcBorders>
              <w:top w:val="nil"/>
              <w:left w:val="nil"/>
              <w:bottom w:val="single" w:sz="4" w:space="0" w:color="auto"/>
              <w:right w:val="single" w:sz="4" w:space="0" w:color="auto"/>
            </w:tcBorders>
            <w:shd w:val="clear" w:color="auto" w:fill="auto"/>
            <w:vAlign w:val="center"/>
            <w:hideMark/>
          </w:tcPr>
          <w:p w14:paraId="4B1F510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B74CD8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Верхнеландеховский</w:t>
            </w:r>
          </w:p>
        </w:tc>
        <w:tc>
          <w:tcPr>
            <w:tcW w:w="2195" w:type="dxa"/>
            <w:tcBorders>
              <w:top w:val="nil"/>
              <w:left w:val="nil"/>
              <w:bottom w:val="single" w:sz="4" w:space="0" w:color="auto"/>
              <w:right w:val="single" w:sz="4" w:space="0" w:color="auto"/>
            </w:tcBorders>
            <w:shd w:val="clear" w:color="auto" w:fill="auto"/>
            <w:vAlign w:val="center"/>
            <w:hideMark/>
          </w:tcPr>
          <w:p w14:paraId="1AFD157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Мыт</w:t>
            </w:r>
          </w:p>
        </w:tc>
        <w:tc>
          <w:tcPr>
            <w:tcW w:w="2127" w:type="dxa"/>
            <w:tcBorders>
              <w:top w:val="nil"/>
              <w:left w:val="nil"/>
              <w:bottom w:val="single" w:sz="4" w:space="0" w:color="auto"/>
              <w:right w:val="single" w:sz="4" w:space="0" w:color="auto"/>
            </w:tcBorders>
            <w:shd w:val="clear" w:color="auto" w:fill="auto"/>
            <w:noWrap/>
            <w:vAlign w:val="bottom"/>
            <w:hideMark/>
          </w:tcPr>
          <w:p w14:paraId="7A2D989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8B61A27"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9341B5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65</w:t>
            </w:r>
          </w:p>
        </w:tc>
        <w:tc>
          <w:tcPr>
            <w:tcW w:w="2580" w:type="dxa"/>
            <w:tcBorders>
              <w:top w:val="nil"/>
              <w:left w:val="nil"/>
              <w:bottom w:val="single" w:sz="4" w:space="0" w:color="auto"/>
              <w:right w:val="single" w:sz="4" w:space="0" w:color="auto"/>
            </w:tcBorders>
            <w:shd w:val="clear" w:color="auto" w:fill="auto"/>
            <w:vAlign w:val="center"/>
            <w:hideMark/>
          </w:tcPr>
          <w:p w14:paraId="6F08DFF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2851C5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Палехский</w:t>
            </w:r>
          </w:p>
        </w:tc>
        <w:tc>
          <w:tcPr>
            <w:tcW w:w="2195" w:type="dxa"/>
            <w:tcBorders>
              <w:top w:val="nil"/>
              <w:left w:val="nil"/>
              <w:bottom w:val="single" w:sz="4" w:space="0" w:color="auto"/>
              <w:right w:val="single" w:sz="4" w:space="0" w:color="auto"/>
            </w:tcBorders>
            <w:shd w:val="clear" w:color="auto" w:fill="auto"/>
            <w:noWrap/>
            <w:vAlign w:val="bottom"/>
            <w:hideMark/>
          </w:tcPr>
          <w:p w14:paraId="079DEB9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Паново</w:t>
            </w:r>
          </w:p>
        </w:tc>
        <w:tc>
          <w:tcPr>
            <w:tcW w:w="2127" w:type="dxa"/>
            <w:tcBorders>
              <w:top w:val="nil"/>
              <w:left w:val="nil"/>
              <w:bottom w:val="single" w:sz="4" w:space="0" w:color="auto"/>
              <w:right w:val="single" w:sz="4" w:space="0" w:color="auto"/>
            </w:tcBorders>
            <w:shd w:val="clear" w:color="auto" w:fill="auto"/>
            <w:noWrap/>
            <w:vAlign w:val="bottom"/>
            <w:hideMark/>
          </w:tcPr>
          <w:p w14:paraId="50639E2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3A0F54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D160C8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66</w:t>
            </w:r>
          </w:p>
        </w:tc>
        <w:tc>
          <w:tcPr>
            <w:tcW w:w="2580" w:type="dxa"/>
            <w:tcBorders>
              <w:top w:val="nil"/>
              <w:left w:val="nil"/>
              <w:bottom w:val="single" w:sz="4" w:space="0" w:color="auto"/>
              <w:right w:val="single" w:sz="4" w:space="0" w:color="auto"/>
            </w:tcBorders>
            <w:shd w:val="clear" w:color="auto" w:fill="auto"/>
            <w:vAlign w:val="center"/>
            <w:hideMark/>
          </w:tcPr>
          <w:p w14:paraId="71EC7AE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832D4A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Пестяковский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115702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Демидово</w:t>
            </w:r>
          </w:p>
        </w:tc>
        <w:tc>
          <w:tcPr>
            <w:tcW w:w="2127" w:type="dxa"/>
            <w:tcBorders>
              <w:top w:val="nil"/>
              <w:left w:val="nil"/>
              <w:bottom w:val="single" w:sz="4" w:space="0" w:color="auto"/>
              <w:right w:val="single" w:sz="4" w:space="0" w:color="auto"/>
            </w:tcBorders>
            <w:shd w:val="clear" w:color="auto" w:fill="auto"/>
            <w:noWrap/>
            <w:vAlign w:val="bottom"/>
            <w:hideMark/>
          </w:tcPr>
          <w:p w14:paraId="5E7D2FD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6C0E1A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0EEFBD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67</w:t>
            </w:r>
          </w:p>
        </w:tc>
        <w:tc>
          <w:tcPr>
            <w:tcW w:w="2580" w:type="dxa"/>
            <w:tcBorders>
              <w:top w:val="nil"/>
              <w:left w:val="nil"/>
              <w:bottom w:val="single" w:sz="4" w:space="0" w:color="auto"/>
              <w:right w:val="single" w:sz="4" w:space="0" w:color="auto"/>
            </w:tcBorders>
            <w:shd w:val="clear" w:color="auto" w:fill="auto"/>
            <w:vAlign w:val="center"/>
            <w:hideMark/>
          </w:tcPr>
          <w:p w14:paraId="7B40266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70EC35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Пестяковский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3C69C79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Нижний Ландех</w:t>
            </w:r>
          </w:p>
        </w:tc>
        <w:tc>
          <w:tcPr>
            <w:tcW w:w="2127" w:type="dxa"/>
            <w:tcBorders>
              <w:top w:val="nil"/>
              <w:left w:val="nil"/>
              <w:bottom w:val="single" w:sz="4" w:space="0" w:color="auto"/>
              <w:right w:val="single" w:sz="4" w:space="0" w:color="auto"/>
            </w:tcBorders>
            <w:shd w:val="clear" w:color="auto" w:fill="auto"/>
            <w:noWrap/>
            <w:vAlign w:val="bottom"/>
            <w:hideMark/>
          </w:tcPr>
          <w:p w14:paraId="411AA88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0528FE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09D482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68</w:t>
            </w:r>
          </w:p>
        </w:tc>
        <w:tc>
          <w:tcPr>
            <w:tcW w:w="2580" w:type="dxa"/>
            <w:tcBorders>
              <w:top w:val="nil"/>
              <w:left w:val="nil"/>
              <w:bottom w:val="single" w:sz="4" w:space="0" w:color="auto"/>
              <w:right w:val="single" w:sz="4" w:space="0" w:color="auto"/>
            </w:tcBorders>
            <w:shd w:val="clear" w:color="auto" w:fill="auto"/>
            <w:vAlign w:val="center"/>
            <w:hideMark/>
          </w:tcPr>
          <w:p w14:paraId="4CE6493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993107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Фурмановский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59EC083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Хромцово</w:t>
            </w:r>
          </w:p>
        </w:tc>
        <w:tc>
          <w:tcPr>
            <w:tcW w:w="2127" w:type="dxa"/>
            <w:tcBorders>
              <w:top w:val="nil"/>
              <w:left w:val="nil"/>
              <w:bottom w:val="single" w:sz="4" w:space="0" w:color="auto"/>
              <w:right w:val="single" w:sz="4" w:space="0" w:color="auto"/>
            </w:tcBorders>
            <w:shd w:val="clear" w:color="auto" w:fill="auto"/>
            <w:noWrap/>
            <w:vAlign w:val="bottom"/>
            <w:hideMark/>
          </w:tcPr>
          <w:p w14:paraId="4F02FA8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1B190E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A681A0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69</w:t>
            </w:r>
          </w:p>
        </w:tc>
        <w:tc>
          <w:tcPr>
            <w:tcW w:w="2580" w:type="dxa"/>
            <w:tcBorders>
              <w:top w:val="nil"/>
              <w:left w:val="nil"/>
              <w:bottom w:val="single" w:sz="4" w:space="0" w:color="auto"/>
              <w:right w:val="single" w:sz="4" w:space="0" w:color="auto"/>
            </w:tcBorders>
            <w:shd w:val="clear" w:color="auto" w:fill="auto"/>
            <w:vAlign w:val="center"/>
            <w:hideMark/>
          </w:tcPr>
          <w:p w14:paraId="46BAD7A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8F0177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Фурмановский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DC0ABA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Иванцево</w:t>
            </w:r>
          </w:p>
        </w:tc>
        <w:tc>
          <w:tcPr>
            <w:tcW w:w="2127" w:type="dxa"/>
            <w:tcBorders>
              <w:top w:val="nil"/>
              <w:left w:val="nil"/>
              <w:bottom w:val="single" w:sz="4" w:space="0" w:color="auto"/>
              <w:right w:val="single" w:sz="4" w:space="0" w:color="auto"/>
            </w:tcBorders>
            <w:shd w:val="clear" w:color="auto" w:fill="auto"/>
            <w:noWrap/>
            <w:vAlign w:val="bottom"/>
            <w:hideMark/>
          </w:tcPr>
          <w:p w14:paraId="6386492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021C0C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4117E3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70</w:t>
            </w:r>
          </w:p>
        </w:tc>
        <w:tc>
          <w:tcPr>
            <w:tcW w:w="2580" w:type="dxa"/>
            <w:tcBorders>
              <w:top w:val="nil"/>
              <w:left w:val="nil"/>
              <w:bottom w:val="single" w:sz="4" w:space="0" w:color="auto"/>
              <w:right w:val="single" w:sz="4" w:space="0" w:color="auto"/>
            </w:tcBorders>
            <w:shd w:val="clear" w:color="auto" w:fill="auto"/>
            <w:vAlign w:val="center"/>
            <w:hideMark/>
          </w:tcPr>
          <w:p w14:paraId="2E23943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5FAD1F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2255902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Утес</w:t>
            </w:r>
          </w:p>
        </w:tc>
        <w:tc>
          <w:tcPr>
            <w:tcW w:w="2127" w:type="dxa"/>
            <w:tcBorders>
              <w:top w:val="nil"/>
              <w:left w:val="nil"/>
              <w:bottom w:val="single" w:sz="4" w:space="0" w:color="auto"/>
              <w:right w:val="single" w:sz="4" w:space="0" w:color="auto"/>
            </w:tcBorders>
            <w:shd w:val="clear" w:color="auto" w:fill="auto"/>
            <w:noWrap/>
            <w:vAlign w:val="bottom"/>
            <w:hideMark/>
          </w:tcPr>
          <w:p w14:paraId="4786F99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8A02FF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9EDE24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71</w:t>
            </w:r>
          </w:p>
        </w:tc>
        <w:tc>
          <w:tcPr>
            <w:tcW w:w="2580" w:type="dxa"/>
            <w:tcBorders>
              <w:top w:val="nil"/>
              <w:left w:val="nil"/>
              <w:bottom w:val="single" w:sz="4" w:space="0" w:color="auto"/>
              <w:right w:val="single" w:sz="4" w:space="0" w:color="auto"/>
            </w:tcBorders>
            <w:shd w:val="clear" w:color="auto" w:fill="auto"/>
            <w:vAlign w:val="center"/>
            <w:hideMark/>
          </w:tcPr>
          <w:p w14:paraId="460F3A1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133DB2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4D6AF80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Парушево</w:t>
            </w:r>
          </w:p>
        </w:tc>
        <w:tc>
          <w:tcPr>
            <w:tcW w:w="2127" w:type="dxa"/>
            <w:tcBorders>
              <w:top w:val="nil"/>
              <w:left w:val="nil"/>
              <w:bottom w:val="single" w:sz="4" w:space="0" w:color="auto"/>
              <w:right w:val="single" w:sz="4" w:space="0" w:color="auto"/>
            </w:tcBorders>
            <w:shd w:val="clear" w:color="auto" w:fill="auto"/>
            <w:noWrap/>
            <w:vAlign w:val="bottom"/>
            <w:hideMark/>
          </w:tcPr>
          <w:p w14:paraId="1BB9F95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39807B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45BEB2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72</w:t>
            </w:r>
          </w:p>
        </w:tc>
        <w:tc>
          <w:tcPr>
            <w:tcW w:w="2580" w:type="dxa"/>
            <w:tcBorders>
              <w:top w:val="nil"/>
              <w:left w:val="nil"/>
              <w:bottom w:val="single" w:sz="4" w:space="0" w:color="auto"/>
              <w:right w:val="single" w:sz="4" w:space="0" w:color="auto"/>
            </w:tcBorders>
            <w:shd w:val="clear" w:color="auto" w:fill="auto"/>
            <w:vAlign w:val="center"/>
            <w:hideMark/>
          </w:tcPr>
          <w:p w14:paraId="1558C5E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9AE0CF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7534EAF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Мелехово</w:t>
            </w:r>
          </w:p>
        </w:tc>
        <w:tc>
          <w:tcPr>
            <w:tcW w:w="2127" w:type="dxa"/>
            <w:tcBorders>
              <w:top w:val="nil"/>
              <w:left w:val="nil"/>
              <w:bottom w:val="single" w:sz="4" w:space="0" w:color="auto"/>
              <w:right w:val="single" w:sz="4" w:space="0" w:color="auto"/>
            </w:tcBorders>
            <w:shd w:val="clear" w:color="auto" w:fill="auto"/>
            <w:noWrap/>
            <w:vAlign w:val="bottom"/>
            <w:hideMark/>
          </w:tcPr>
          <w:p w14:paraId="0A28357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7AF4AD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A6E0B5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73</w:t>
            </w:r>
          </w:p>
        </w:tc>
        <w:tc>
          <w:tcPr>
            <w:tcW w:w="2580" w:type="dxa"/>
            <w:tcBorders>
              <w:top w:val="nil"/>
              <w:left w:val="nil"/>
              <w:bottom w:val="single" w:sz="4" w:space="0" w:color="auto"/>
              <w:right w:val="single" w:sz="4" w:space="0" w:color="auto"/>
            </w:tcBorders>
            <w:shd w:val="clear" w:color="auto" w:fill="auto"/>
            <w:vAlign w:val="center"/>
            <w:hideMark/>
          </w:tcPr>
          <w:p w14:paraId="2AB60A7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4BBFC0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5AC063F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Поверстное</w:t>
            </w:r>
          </w:p>
        </w:tc>
        <w:tc>
          <w:tcPr>
            <w:tcW w:w="2127" w:type="dxa"/>
            <w:tcBorders>
              <w:top w:val="nil"/>
              <w:left w:val="nil"/>
              <w:bottom w:val="single" w:sz="4" w:space="0" w:color="auto"/>
              <w:right w:val="single" w:sz="4" w:space="0" w:color="auto"/>
            </w:tcBorders>
            <w:shd w:val="clear" w:color="auto" w:fill="auto"/>
            <w:noWrap/>
            <w:vAlign w:val="bottom"/>
            <w:hideMark/>
          </w:tcPr>
          <w:p w14:paraId="21C9041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DFB0AE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AD5E09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74</w:t>
            </w:r>
          </w:p>
        </w:tc>
        <w:tc>
          <w:tcPr>
            <w:tcW w:w="2580" w:type="dxa"/>
            <w:tcBorders>
              <w:top w:val="nil"/>
              <w:left w:val="nil"/>
              <w:bottom w:val="single" w:sz="4" w:space="0" w:color="auto"/>
              <w:right w:val="single" w:sz="4" w:space="0" w:color="auto"/>
            </w:tcBorders>
            <w:shd w:val="clear" w:color="auto" w:fill="auto"/>
            <w:vAlign w:val="center"/>
            <w:hideMark/>
          </w:tcPr>
          <w:p w14:paraId="5A1597D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96FA3B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1AE7B62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Горки Чириковы</w:t>
            </w:r>
          </w:p>
        </w:tc>
        <w:tc>
          <w:tcPr>
            <w:tcW w:w="2127" w:type="dxa"/>
            <w:tcBorders>
              <w:top w:val="nil"/>
              <w:left w:val="nil"/>
              <w:bottom w:val="single" w:sz="4" w:space="0" w:color="auto"/>
              <w:right w:val="single" w:sz="4" w:space="0" w:color="auto"/>
            </w:tcBorders>
            <w:shd w:val="clear" w:color="auto" w:fill="auto"/>
            <w:noWrap/>
            <w:vAlign w:val="bottom"/>
            <w:hideMark/>
          </w:tcPr>
          <w:p w14:paraId="46441C3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EF6D25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2DD033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75</w:t>
            </w:r>
          </w:p>
        </w:tc>
        <w:tc>
          <w:tcPr>
            <w:tcW w:w="2580" w:type="dxa"/>
            <w:tcBorders>
              <w:top w:val="nil"/>
              <w:left w:val="nil"/>
              <w:bottom w:val="single" w:sz="4" w:space="0" w:color="auto"/>
              <w:right w:val="single" w:sz="4" w:space="0" w:color="auto"/>
            </w:tcBorders>
            <w:shd w:val="clear" w:color="auto" w:fill="auto"/>
            <w:vAlign w:val="center"/>
            <w:hideMark/>
          </w:tcPr>
          <w:p w14:paraId="53D279D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C99849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Приволжский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3880CAB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Пеньки</w:t>
            </w:r>
          </w:p>
        </w:tc>
        <w:tc>
          <w:tcPr>
            <w:tcW w:w="2127" w:type="dxa"/>
            <w:tcBorders>
              <w:top w:val="nil"/>
              <w:left w:val="nil"/>
              <w:bottom w:val="single" w:sz="4" w:space="0" w:color="auto"/>
              <w:right w:val="single" w:sz="4" w:space="0" w:color="auto"/>
            </w:tcBorders>
            <w:shd w:val="clear" w:color="auto" w:fill="auto"/>
            <w:noWrap/>
            <w:vAlign w:val="bottom"/>
            <w:hideMark/>
          </w:tcPr>
          <w:p w14:paraId="3FED558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BB6E21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DF12E1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76</w:t>
            </w:r>
          </w:p>
        </w:tc>
        <w:tc>
          <w:tcPr>
            <w:tcW w:w="2580" w:type="dxa"/>
            <w:tcBorders>
              <w:top w:val="nil"/>
              <w:left w:val="nil"/>
              <w:bottom w:val="single" w:sz="4" w:space="0" w:color="auto"/>
              <w:right w:val="single" w:sz="4" w:space="0" w:color="auto"/>
            </w:tcBorders>
            <w:shd w:val="clear" w:color="auto" w:fill="auto"/>
            <w:vAlign w:val="center"/>
            <w:hideMark/>
          </w:tcPr>
          <w:p w14:paraId="1881652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71218E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4C52354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Балахонки</w:t>
            </w:r>
          </w:p>
        </w:tc>
        <w:tc>
          <w:tcPr>
            <w:tcW w:w="2127" w:type="dxa"/>
            <w:tcBorders>
              <w:top w:val="nil"/>
              <w:left w:val="nil"/>
              <w:bottom w:val="single" w:sz="4" w:space="0" w:color="auto"/>
              <w:right w:val="single" w:sz="4" w:space="0" w:color="auto"/>
            </w:tcBorders>
            <w:shd w:val="clear" w:color="auto" w:fill="auto"/>
            <w:noWrap/>
            <w:vAlign w:val="bottom"/>
            <w:hideMark/>
          </w:tcPr>
          <w:p w14:paraId="08D3AD9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AE5A49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20CE96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77</w:t>
            </w:r>
          </w:p>
        </w:tc>
        <w:tc>
          <w:tcPr>
            <w:tcW w:w="2580" w:type="dxa"/>
            <w:tcBorders>
              <w:top w:val="nil"/>
              <w:left w:val="nil"/>
              <w:bottom w:val="single" w:sz="4" w:space="0" w:color="auto"/>
              <w:right w:val="single" w:sz="4" w:space="0" w:color="auto"/>
            </w:tcBorders>
            <w:shd w:val="clear" w:color="auto" w:fill="auto"/>
            <w:vAlign w:val="center"/>
            <w:hideMark/>
          </w:tcPr>
          <w:p w14:paraId="74629B6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5EFFAC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273BD9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Буньково</w:t>
            </w:r>
          </w:p>
        </w:tc>
        <w:tc>
          <w:tcPr>
            <w:tcW w:w="2127" w:type="dxa"/>
            <w:tcBorders>
              <w:top w:val="nil"/>
              <w:left w:val="nil"/>
              <w:bottom w:val="single" w:sz="4" w:space="0" w:color="auto"/>
              <w:right w:val="single" w:sz="4" w:space="0" w:color="auto"/>
            </w:tcBorders>
            <w:shd w:val="clear" w:color="auto" w:fill="auto"/>
            <w:noWrap/>
            <w:vAlign w:val="bottom"/>
            <w:hideMark/>
          </w:tcPr>
          <w:p w14:paraId="0D3C3C6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6F1D38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6E7192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78</w:t>
            </w:r>
          </w:p>
        </w:tc>
        <w:tc>
          <w:tcPr>
            <w:tcW w:w="2580" w:type="dxa"/>
            <w:tcBorders>
              <w:top w:val="nil"/>
              <w:left w:val="nil"/>
              <w:bottom w:val="single" w:sz="4" w:space="0" w:color="auto"/>
              <w:right w:val="single" w:sz="4" w:space="0" w:color="auto"/>
            </w:tcBorders>
            <w:shd w:val="clear" w:color="auto" w:fill="auto"/>
            <w:vAlign w:val="center"/>
            <w:hideMark/>
          </w:tcPr>
          <w:p w14:paraId="5ABCDC2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A5604E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107EC9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с. Богородское </w:t>
            </w:r>
          </w:p>
        </w:tc>
        <w:tc>
          <w:tcPr>
            <w:tcW w:w="2127" w:type="dxa"/>
            <w:tcBorders>
              <w:top w:val="nil"/>
              <w:left w:val="nil"/>
              <w:bottom w:val="single" w:sz="4" w:space="0" w:color="auto"/>
              <w:right w:val="single" w:sz="4" w:space="0" w:color="auto"/>
            </w:tcBorders>
            <w:shd w:val="clear" w:color="auto" w:fill="auto"/>
            <w:noWrap/>
            <w:vAlign w:val="bottom"/>
            <w:hideMark/>
          </w:tcPr>
          <w:p w14:paraId="580D07D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0E15CB4"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64D1D3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79</w:t>
            </w:r>
          </w:p>
        </w:tc>
        <w:tc>
          <w:tcPr>
            <w:tcW w:w="2580" w:type="dxa"/>
            <w:tcBorders>
              <w:top w:val="nil"/>
              <w:left w:val="nil"/>
              <w:bottom w:val="single" w:sz="4" w:space="0" w:color="auto"/>
              <w:right w:val="single" w:sz="4" w:space="0" w:color="auto"/>
            </w:tcBorders>
            <w:shd w:val="clear" w:color="auto" w:fill="auto"/>
            <w:vAlign w:val="center"/>
            <w:hideMark/>
          </w:tcPr>
          <w:p w14:paraId="576696C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5B33B4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7F66E6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Богданиха</w:t>
            </w:r>
          </w:p>
        </w:tc>
        <w:tc>
          <w:tcPr>
            <w:tcW w:w="2127" w:type="dxa"/>
            <w:tcBorders>
              <w:top w:val="nil"/>
              <w:left w:val="nil"/>
              <w:bottom w:val="single" w:sz="4" w:space="0" w:color="auto"/>
              <w:right w:val="single" w:sz="4" w:space="0" w:color="auto"/>
            </w:tcBorders>
            <w:shd w:val="clear" w:color="auto" w:fill="auto"/>
            <w:noWrap/>
            <w:vAlign w:val="bottom"/>
            <w:hideMark/>
          </w:tcPr>
          <w:p w14:paraId="63F6748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ED3AEE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0AE09F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80</w:t>
            </w:r>
          </w:p>
        </w:tc>
        <w:tc>
          <w:tcPr>
            <w:tcW w:w="2580" w:type="dxa"/>
            <w:tcBorders>
              <w:top w:val="nil"/>
              <w:left w:val="nil"/>
              <w:bottom w:val="single" w:sz="4" w:space="0" w:color="auto"/>
              <w:right w:val="single" w:sz="4" w:space="0" w:color="auto"/>
            </w:tcBorders>
            <w:shd w:val="clear" w:color="auto" w:fill="auto"/>
            <w:vAlign w:val="center"/>
            <w:hideMark/>
          </w:tcPr>
          <w:p w14:paraId="0FC0C81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1C7B46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5609BC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с. Бибирево </w:t>
            </w:r>
          </w:p>
        </w:tc>
        <w:tc>
          <w:tcPr>
            <w:tcW w:w="2127" w:type="dxa"/>
            <w:tcBorders>
              <w:top w:val="nil"/>
              <w:left w:val="nil"/>
              <w:bottom w:val="single" w:sz="4" w:space="0" w:color="auto"/>
              <w:right w:val="single" w:sz="4" w:space="0" w:color="auto"/>
            </w:tcBorders>
            <w:shd w:val="clear" w:color="auto" w:fill="auto"/>
            <w:noWrap/>
            <w:vAlign w:val="bottom"/>
            <w:hideMark/>
          </w:tcPr>
          <w:p w14:paraId="3645CCE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3D207EE"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9EA026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81</w:t>
            </w:r>
          </w:p>
        </w:tc>
        <w:tc>
          <w:tcPr>
            <w:tcW w:w="2580" w:type="dxa"/>
            <w:tcBorders>
              <w:top w:val="nil"/>
              <w:left w:val="nil"/>
              <w:bottom w:val="single" w:sz="4" w:space="0" w:color="auto"/>
              <w:right w:val="single" w:sz="4" w:space="0" w:color="auto"/>
            </w:tcBorders>
            <w:shd w:val="clear" w:color="auto" w:fill="auto"/>
            <w:vAlign w:val="center"/>
            <w:hideMark/>
          </w:tcPr>
          <w:p w14:paraId="716BEB0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4239CA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53D359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Ермолино</w:t>
            </w:r>
          </w:p>
        </w:tc>
        <w:tc>
          <w:tcPr>
            <w:tcW w:w="2127" w:type="dxa"/>
            <w:tcBorders>
              <w:top w:val="nil"/>
              <w:left w:val="nil"/>
              <w:bottom w:val="single" w:sz="4" w:space="0" w:color="auto"/>
              <w:right w:val="single" w:sz="4" w:space="0" w:color="auto"/>
            </w:tcBorders>
            <w:shd w:val="clear" w:color="auto" w:fill="auto"/>
            <w:noWrap/>
            <w:vAlign w:val="bottom"/>
            <w:hideMark/>
          </w:tcPr>
          <w:p w14:paraId="483DBEE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0B80D0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B86DEA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82</w:t>
            </w:r>
          </w:p>
        </w:tc>
        <w:tc>
          <w:tcPr>
            <w:tcW w:w="2580" w:type="dxa"/>
            <w:tcBorders>
              <w:top w:val="nil"/>
              <w:left w:val="nil"/>
              <w:bottom w:val="single" w:sz="4" w:space="0" w:color="auto"/>
              <w:right w:val="single" w:sz="4" w:space="0" w:color="auto"/>
            </w:tcBorders>
            <w:shd w:val="clear" w:color="auto" w:fill="auto"/>
            <w:vAlign w:val="center"/>
            <w:hideMark/>
          </w:tcPr>
          <w:p w14:paraId="7019429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41BF64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0FC45C8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Куликово</w:t>
            </w:r>
          </w:p>
        </w:tc>
        <w:tc>
          <w:tcPr>
            <w:tcW w:w="2127" w:type="dxa"/>
            <w:tcBorders>
              <w:top w:val="nil"/>
              <w:left w:val="nil"/>
              <w:bottom w:val="single" w:sz="4" w:space="0" w:color="auto"/>
              <w:right w:val="single" w:sz="4" w:space="0" w:color="auto"/>
            </w:tcBorders>
            <w:shd w:val="clear" w:color="auto" w:fill="auto"/>
            <w:noWrap/>
            <w:vAlign w:val="bottom"/>
            <w:hideMark/>
          </w:tcPr>
          <w:p w14:paraId="7B1DC91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B68CC7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FD7F29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83</w:t>
            </w:r>
          </w:p>
        </w:tc>
        <w:tc>
          <w:tcPr>
            <w:tcW w:w="2580" w:type="dxa"/>
            <w:tcBorders>
              <w:top w:val="nil"/>
              <w:left w:val="nil"/>
              <w:bottom w:val="single" w:sz="4" w:space="0" w:color="auto"/>
              <w:right w:val="single" w:sz="4" w:space="0" w:color="auto"/>
            </w:tcBorders>
            <w:shd w:val="clear" w:color="auto" w:fill="auto"/>
            <w:vAlign w:val="center"/>
            <w:hideMark/>
          </w:tcPr>
          <w:p w14:paraId="4A82AE8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26D32F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024874F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д. Коляново </w:t>
            </w:r>
          </w:p>
        </w:tc>
        <w:tc>
          <w:tcPr>
            <w:tcW w:w="2127" w:type="dxa"/>
            <w:tcBorders>
              <w:top w:val="nil"/>
              <w:left w:val="nil"/>
              <w:bottom w:val="single" w:sz="4" w:space="0" w:color="auto"/>
              <w:right w:val="single" w:sz="4" w:space="0" w:color="auto"/>
            </w:tcBorders>
            <w:shd w:val="clear" w:color="auto" w:fill="auto"/>
            <w:noWrap/>
            <w:vAlign w:val="bottom"/>
            <w:hideMark/>
          </w:tcPr>
          <w:p w14:paraId="30BADAC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097412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E796BA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84</w:t>
            </w:r>
          </w:p>
        </w:tc>
        <w:tc>
          <w:tcPr>
            <w:tcW w:w="2580" w:type="dxa"/>
            <w:tcBorders>
              <w:top w:val="nil"/>
              <w:left w:val="nil"/>
              <w:bottom w:val="single" w:sz="4" w:space="0" w:color="auto"/>
              <w:right w:val="single" w:sz="4" w:space="0" w:color="auto"/>
            </w:tcBorders>
            <w:shd w:val="clear" w:color="auto" w:fill="auto"/>
            <w:vAlign w:val="center"/>
            <w:hideMark/>
          </w:tcPr>
          <w:p w14:paraId="23234E1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C76B3B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0D8A57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Кочорский</w:t>
            </w:r>
          </w:p>
        </w:tc>
        <w:tc>
          <w:tcPr>
            <w:tcW w:w="2127" w:type="dxa"/>
            <w:tcBorders>
              <w:top w:val="nil"/>
              <w:left w:val="nil"/>
              <w:bottom w:val="single" w:sz="4" w:space="0" w:color="auto"/>
              <w:right w:val="single" w:sz="4" w:space="0" w:color="auto"/>
            </w:tcBorders>
            <w:shd w:val="clear" w:color="auto" w:fill="auto"/>
            <w:noWrap/>
            <w:vAlign w:val="bottom"/>
            <w:hideMark/>
          </w:tcPr>
          <w:p w14:paraId="6251362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29BB9C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5AC080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85</w:t>
            </w:r>
          </w:p>
        </w:tc>
        <w:tc>
          <w:tcPr>
            <w:tcW w:w="2580" w:type="dxa"/>
            <w:tcBorders>
              <w:top w:val="nil"/>
              <w:left w:val="nil"/>
              <w:bottom w:val="single" w:sz="4" w:space="0" w:color="auto"/>
              <w:right w:val="single" w:sz="4" w:space="0" w:color="auto"/>
            </w:tcBorders>
            <w:shd w:val="clear" w:color="auto" w:fill="auto"/>
            <w:vAlign w:val="center"/>
            <w:hideMark/>
          </w:tcPr>
          <w:p w14:paraId="53BBF21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C43537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DE6DB4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Крутово</w:t>
            </w:r>
          </w:p>
        </w:tc>
        <w:tc>
          <w:tcPr>
            <w:tcW w:w="2127" w:type="dxa"/>
            <w:tcBorders>
              <w:top w:val="nil"/>
              <w:left w:val="nil"/>
              <w:bottom w:val="single" w:sz="4" w:space="0" w:color="auto"/>
              <w:right w:val="single" w:sz="4" w:space="0" w:color="auto"/>
            </w:tcBorders>
            <w:shd w:val="clear" w:color="auto" w:fill="auto"/>
            <w:noWrap/>
            <w:vAlign w:val="bottom"/>
            <w:hideMark/>
          </w:tcPr>
          <w:p w14:paraId="4C76BF7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FD9308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B33E68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86</w:t>
            </w:r>
          </w:p>
        </w:tc>
        <w:tc>
          <w:tcPr>
            <w:tcW w:w="2580" w:type="dxa"/>
            <w:tcBorders>
              <w:top w:val="nil"/>
              <w:left w:val="nil"/>
              <w:bottom w:val="single" w:sz="4" w:space="0" w:color="auto"/>
              <w:right w:val="single" w:sz="4" w:space="0" w:color="auto"/>
            </w:tcBorders>
            <w:shd w:val="clear" w:color="auto" w:fill="auto"/>
            <w:vAlign w:val="center"/>
            <w:hideMark/>
          </w:tcPr>
          <w:p w14:paraId="0120C3D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104AE1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0B97BD0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Лебяжий Луг</w:t>
            </w:r>
          </w:p>
        </w:tc>
        <w:tc>
          <w:tcPr>
            <w:tcW w:w="2127" w:type="dxa"/>
            <w:tcBorders>
              <w:top w:val="nil"/>
              <w:left w:val="nil"/>
              <w:bottom w:val="single" w:sz="4" w:space="0" w:color="auto"/>
              <w:right w:val="single" w:sz="4" w:space="0" w:color="auto"/>
            </w:tcBorders>
            <w:shd w:val="clear" w:color="auto" w:fill="auto"/>
            <w:noWrap/>
            <w:vAlign w:val="bottom"/>
            <w:hideMark/>
          </w:tcPr>
          <w:p w14:paraId="573B0FC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0CAD66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A270F0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87</w:t>
            </w:r>
          </w:p>
        </w:tc>
        <w:tc>
          <w:tcPr>
            <w:tcW w:w="2580" w:type="dxa"/>
            <w:tcBorders>
              <w:top w:val="nil"/>
              <w:left w:val="nil"/>
              <w:bottom w:val="single" w:sz="4" w:space="0" w:color="auto"/>
              <w:right w:val="single" w:sz="4" w:space="0" w:color="auto"/>
            </w:tcBorders>
            <w:shd w:val="clear" w:color="auto" w:fill="auto"/>
            <w:vAlign w:val="center"/>
            <w:hideMark/>
          </w:tcPr>
          <w:p w14:paraId="67780F3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3EC164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320951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с. Михалево </w:t>
            </w:r>
          </w:p>
        </w:tc>
        <w:tc>
          <w:tcPr>
            <w:tcW w:w="2127" w:type="dxa"/>
            <w:tcBorders>
              <w:top w:val="nil"/>
              <w:left w:val="nil"/>
              <w:bottom w:val="single" w:sz="4" w:space="0" w:color="auto"/>
              <w:right w:val="single" w:sz="4" w:space="0" w:color="auto"/>
            </w:tcBorders>
            <w:shd w:val="clear" w:color="auto" w:fill="auto"/>
            <w:noWrap/>
            <w:vAlign w:val="bottom"/>
            <w:hideMark/>
          </w:tcPr>
          <w:p w14:paraId="640361C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175C5F4"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08FEF5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88</w:t>
            </w:r>
          </w:p>
        </w:tc>
        <w:tc>
          <w:tcPr>
            <w:tcW w:w="2580" w:type="dxa"/>
            <w:tcBorders>
              <w:top w:val="nil"/>
              <w:left w:val="nil"/>
              <w:bottom w:val="single" w:sz="4" w:space="0" w:color="auto"/>
              <w:right w:val="single" w:sz="4" w:space="0" w:color="auto"/>
            </w:tcBorders>
            <w:shd w:val="clear" w:color="auto" w:fill="auto"/>
            <w:vAlign w:val="center"/>
            <w:hideMark/>
          </w:tcPr>
          <w:p w14:paraId="1CDE49E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6C6069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45F6FF3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Ново-Талицы</w:t>
            </w:r>
          </w:p>
        </w:tc>
        <w:tc>
          <w:tcPr>
            <w:tcW w:w="2127" w:type="dxa"/>
            <w:tcBorders>
              <w:top w:val="nil"/>
              <w:left w:val="nil"/>
              <w:bottom w:val="single" w:sz="4" w:space="0" w:color="auto"/>
              <w:right w:val="single" w:sz="4" w:space="0" w:color="auto"/>
            </w:tcBorders>
            <w:shd w:val="clear" w:color="auto" w:fill="auto"/>
            <w:noWrap/>
            <w:vAlign w:val="bottom"/>
            <w:hideMark/>
          </w:tcPr>
          <w:p w14:paraId="2FA96AD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5C04BC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E37EC6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89</w:t>
            </w:r>
          </w:p>
        </w:tc>
        <w:tc>
          <w:tcPr>
            <w:tcW w:w="2580" w:type="dxa"/>
            <w:tcBorders>
              <w:top w:val="nil"/>
              <w:left w:val="nil"/>
              <w:bottom w:val="single" w:sz="4" w:space="0" w:color="auto"/>
              <w:right w:val="single" w:sz="4" w:space="0" w:color="auto"/>
            </w:tcBorders>
            <w:shd w:val="clear" w:color="auto" w:fill="auto"/>
            <w:vAlign w:val="center"/>
            <w:hideMark/>
          </w:tcPr>
          <w:p w14:paraId="7275A95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6EEAB80"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2D36243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Озерный</w:t>
            </w:r>
          </w:p>
        </w:tc>
        <w:tc>
          <w:tcPr>
            <w:tcW w:w="2127" w:type="dxa"/>
            <w:tcBorders>
              <w:top w:val="nil"/>
              <w:left w:val="nil"/>
              <w:bottom w:val="single" w:sz="4" w:space="0" w:color="auto"/>
              <w:right w:val="single" w:sz="4" w:space="0" w:color="auto"/>
            </w:tcBorders>
            <w:shd w:val="clear" w:color="auto" w:fill="auto"/>
            <w:noWrap/>
            <w:vAlign w:val="bottom"/>
            <w:hideMark/>
          </w:tcPr>
          <w:p w14:paraId="11174BB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6E1D09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D27CFC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90</w:t>
            </w:r>
          </w:p>
        </w:tc>
        <w:tc>
          <w:tcPr>
            <w:tcW w:w="2580" w:type="dxa"/>
            <w:tcBorders>
              <w:top w:val="nil"/>
              <w:left w:val="nil"/>
              <w:bottom w:val="single" w:sz="4" w:space="0" w:color="auto"/>
              <w:right w:val="single" w:sz="4" w:space="0" w:color="auto"/>
            </w:tcBorders>
            <w:shd w:val="clear" w:color="auto" w:fill="auto"/>
            <w:vAlign w:val="center"/>
            <w:hideMark/>
          </w:tcPr>
          <w:p w14:paraId="7B5B183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0BD4A8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28E1E93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Стромихино</w:t>
            </w:r>
          </w:p>
        </w:tc>
        <w:tc>
          <w:tcPr>
            <w:tcW w:w="2127" w:type="dxa"/>
            <w:tcBorders>
              <w:top w:val="nil"/>
              <w:left w:val="nil"/>
              <w:bottom w:val="single" w:sz="4" w:space="0" w:color="auto"/>
              <w:right w:val="single" w:sz="4" w:space="0" w:color="auto"/>
            </w:tcBorders>
            <w:shd w:val="clear" w:color="auto" w:fill="auto"/>
            <w:noWrap/>
            <w:vAlign w:val="bottom"/>
            <w:hideMark/>
          </w:tcPr>
          <w:p w14:paraId="7DBC2B9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70563B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00C37A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91</w:t>
            </w:r>
          </w:p>
        </w:tc>
        <w:tc>
          <w:tcPr>
            <w:tcW w:w="2580" w:type="dxa"/>
            <w:tcBorders>
              <w:top w:val="nil"/>
              <w:left w:val="nil"/>
              <w:bottom w:val="single" w:sz="4" w:space="0" w:color="auto"/>
              <w:right w:val="single" w:sz="4" w:space="0" w:color="auto"/>
            </w:tcBorders>
            <w:shd w:val="clear" w:color="auto" w:fill="auto"/>
            <w:vAlign w:val="center"/>
            <w:hideMark/>
          </w:tcPr>
          <w:p w14:paraId="3FBFD2B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D048B0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2567AB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Юрьевское</w:t>
            </w:r>
          </w:p>
        </w:tc>
        <w:tc>
          <w:tcPr>
            <w:tcW w:w="2127" w:type="dxa"/>
            <w:tcBorders>
              <w:top w:val="nil"/>
              <w:left w:val="nil"/>
              <w:bottom w:val="single" w:sz="4" w:space="0" w:color="auto"/>
              <w:right w:val="single" w:sz="4" w:space="0" w:color="auto"/>
            </w:tcBorders>
            <w:shd w:val="clear" w:color="auto" w:fill="auto"/>
            <w:noWrap/>
            <w:vAlign w:val="bottom"/>
            <w:hideMark/>
          </w:tcPr>
          <w:p w14:paraId="7AAF6D6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BE40E8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4CFF03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92</w:t>
            </w:r>
          </w:p>
        </w:tc>
        <w:tc>
          <w:tcPr>
            <w:tcW w:w="2580" w:type="dxa"/>
            <w:tcBorders>
              <w:top w:val="nil"/>
              <w:left w:val="nil"/>
              <w:bottom w:val="single" w:sz="4" w:space="0" w:color="auto"/>
              <w:right w:val="single" w:sz="4" w:space="0" w:color="auto"/>
            </w:tcBorders>
            <w:shd w:val="clear" w:color="auto" w:fill="auto"/>
            <w:vAlign w:val="center"/>
            <w:hideMark/>
          </w:tcPr>
          <w:p w14:paraId="18408FA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FD2FF2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5C93A26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Востра</w:t>
            </w:r>
          </w:p>
        </w:tc>
        <w:tc>
          <w:tcPr>
            <w:tcW w:w="2127" w:type="dxa"/>
            <w:tcBorders>
              <w:top w:val="nil"/>
              <w:left w:val="nil"/>
              <w:bottom w:val="single" w:sz="4" w:space="0" w:color="auto"/>
              <w:right w:val="single" w:sz="4" w:space="0" w:color="auto"/>
            </w:tcBorders>
            <w:shd w:val="clear" w:color="auto" w:fill="auto"/>
            <w:noWrap/>
            <w:vAlign w:val="bottom"/>
            <w:hideMark/>
          </w:tcPr>
          <w:p w14:paraId="26CA59C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0FA2FD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70D161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93</w:t>
            </w:r>
          </w:p>
        </w:tc>
        <w:tc>
          <w:tcPr>
            <w:tcW w:w="2580" w:type="dxa"/>
            <w:tcBorders>
              <w:top w:val="nil"/>
              <w:left w:val="nil"/>
              <w:bottom w:val="single" w:sz="4" w:space="0" w:color="auto"/>
              <w:right w:val="single" w:sz="4" w:space="0" w:color="auto"/>
            </w:tcBorders>
            <w:shd w:val="clear" w:color="auto" w:fill="auto"/>
            <w:vAlign w:val="center"/>
            <w:hideMark/>
          </w:tcPr>
          <w:p w14:paraId="0C158F8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22F1A3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540D54F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Железнодорожный</w:t>
            </w:r>
          </w:p>
        </w:tc>
        <w:tc>
          <w:tcPr>
            <w:tcW w:w="2127" w:type="dxa"/>
            <w:tcBorders>
              <w:top w:val="nil"/>
              <w:left w:val="nil"/>
              <w:bottom w:val="single" w:sz="4" w:space="0" w:color="auto"/>
              <w:right w:val="single" w:sz="4" w:space="0" w:color="auto"/>
            </w:tcBorders>
            <w:shd w:val="clear" w:color="auto" w:fill="auto"/>
            <w:noWrap/>
            <w:vAlign w:val="bottom"/>
            <w:hideMark/>
          </w:tcPr>
          <w:p w14:paraId="1E828A2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704CA0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90A1DC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94</w:t>
            </w:r>
          </w:p>
        </w:tc>
        <w:tc>
          <w:tcPr>
            <w:tcW w:w="2580" w:type="dxa"/>
            <w:tcBorders>
              <w:top w:val="nil"/>
              <w:left w:val="nil"/>
              <w:bottom w:val="single" w:sz="4" w:space="0" w:color="auto"/>
              <w:right w:val="single" w:sz="4" w:space="0" w:color="auto"/>
            </w:tcBorders>
            <w:shd w:val="clear" w:color="auto" w:fill="auto"/>
            <w:vAlign w:val="center"/>
            <w:hideMark/>
          </w:tcPr>
          <w:p w14:paraId="4424360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C38836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5F14F0D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Тимошиха</w:t>
            </w:r>
          </w:p>
        </w:tc>
        <w:tc>
          <w:tcPr>
            <w:tcW w:w="2127" w:type="dxa"/>
            <w:tcBorders>
              <w:top w:val="nil"/>
              <w:left w:val="nil"/>
              <w:bottom w:val="single" w:sz="4" w:space="0" w:color="auto"/>
              <w:right w:val="single" w:sz="4" w:space="0" w:color="auto"/>
            </w:tcBorders>
            <w:shd w:val="clear" w:color="auto" w:fill="auto"/>
            <w:noWrap/>
            <w:vAlign w:val="bottom"/>
            <w:hideMark/>
          </w:tcPr>
          <w:p w14:paraId="416912D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C2F593E"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DC7350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95</w:t>
            </w:r>
          </w:p>
        </w:tc>
        <w:tc>
          <w:tcPr>
            <w:tcW w:w="2580" w:type="dxa"/>
            <w:tcBorders>
              <w:top w:val="nil"/>
              <w:left w:val="nil"/>
              <w:bottom w:val="single" w:sz="4" w:space="0" w:color="auto"/>
              <w:right w:val="single" w:sz="4" w:space="0" w:color="auto"/>
            </w:tcBorders>
            <w:shd w:val="clear" w:color="auto" w:fill="auto"/>
            <w:vAlign w:val="center"/>
            <w:hideMark/>
          </w:tcPr>
          <w:p w14:paraId="2E4B0AB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FE6E3E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27C1CB1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Подвязновский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509917B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32C6BA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F7F54D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96</w:t>
            </w:r>
          </w:p>
        </w:tc>
        <w:tc>
          <w:tcPr>
            <w:tcW w:w="2580" w:type="dxa"/>
            <w:tcBorders>
              <w:top w:val="nil"/>
              <w:left w:val="nil"/>
              <w:bottom w:val="single" w:sz="4" w:space="0" w:color="auto"/>
              <w:right w:val="single" w:sz="4" w:space="0" w:color="auto"/>
            </w:tcBorders>
            <w:shd w:val="clear" w:color="auto" w:fill="auto"/>
            <w:vAlign w:val="center"/>
            <w:hideMark/>
          </w:tcPr>
          <w:p w14:paraId="32E7D57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2F40F2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7F5AFA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с. Песочнево </w:t>
            </w:r>
          </w:p>
        </w:tc>
        <w:tc>
          <w:tcPr>
            <w:tcW w:w="2127" w:type="dxa"/>
            <w:tcBorders>
              <w:top w:val="nil"/>
              <w:left w:val="nil"/>
              <w:bottom w:val="single" w:sz="4" w:space="0" w:color="auto"/>
              <w:right w:val="single" w:sz="4" w:space="0" w:color="auto"/>
            </w:tcBorders>
            <w:shd w:val="clear" w:color="auto" w:fill="auto"/>
            <w:noWrap/>
            <w:vAlign w:val="bottom"/>
            <w:hideMark/>
          </w:tcPr>
          <w:p w14:paraId="576119E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C6072B4"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A2B5F6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97</w:t>
            </w:r>
          </w:p>
        </w:tc>
        <w:tc>
          <w:tcPr>
            <w:tcW w:w="2580" w:type="dxa"/>
            <w:tcBorders>
              <w:top w:val="nil"/>
              <w:left w:val="nil"/>
              <w:bottom w:val="single" w:sz="4" w:space="0" w:color="auto"/>
              <w:right w:val="single" w:sz="4" w:space="0" w:color="auto"/>
            </w:tcBorders>
            <w:shd w:val="clear" w:color="auto" w:fill="auto"/>
            <w:vAlign w:val="center"/>
            <w:hideMark/>
          </w:tcPr>
          <w:p w14:paraId="0CF7DBE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BBC969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2CEB19D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д. Дегтярево </w:t>
            </w:r>
          </w:p>
        </w:tc>
        <w:tc>
          <w:tcPr>
            <w:tcW w:w="2127" w:type="dxa"/>
            <w:tcBorders>
              <w:top w:val="nil"/>
              <w:left w:val="nil"/>
              <w:bottom w:val="single" w:sz="4" w:space="0" w:color="auto"/>
              <w:right w:val="single" w:sz="4" w:space="0" w:color="auto"/>
            </w:tcBorders>
            <w:shd w:val="clear" w:color="auto" w:fill="auto"/>
            <w:noWrap/>
            <w:vAlign w:val="bottom"/>
            <w:hideMark/>
          </w:tcPr>
          <w:p w14:paraId="524B434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98ACC1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B1D258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98</w:t>
            </w:r>
          </w:p>
        </w:tc>
        <w:tc>
          <w:tcPr>
            <w:tcW w:w="2580" w:type="dxa"/>
            <w:tcBorders>
              <w:top w:val="nil"/>
              <w:left w:val="nil"/>
              <w:bottom w:val="single" w:sz="4" w:space="0" w:color="auto"/>
              <w:right w:val="single" w:sz="4" w:space="0" w:color="auto"/>
            </w:tcBorders>
            <w:shd w:val="clear" w:color="auto" w:fill="auto"/>
            <w:vAlign w:val="center"/>
            <w:hideMark/>
          </w:tcPr>
          <w:p w14:paraId="78367AF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D1879B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0F0385C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Чернореченеский</w:t>
            </w:r>
          </w:p>
        </w:tc>
        <w:tc>
          <w:tcPr>
            <w:tcW w:w="2127" w:type="dxa"/>
            <w:tcBorders>
              <w:top w:val="nil"/>
              <w:left w:val="nil"/>
              <w:bottom w:val="single" w:sz="4" w:space="0" w:color="auto"/>
              <w:right w:val="single" w:sz="4" w:space="0" w:color="auto"/>
            </w:tcBorders>
            <w:shd w:val="clear" w:color="auto" w:fill="auto"/>
            <w:noWrap/>
            <w:vAlign w:val="bottom"/>
            <w:hideMark/>
          </w:tcPr>
          <w:p w14:paraId="152F102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19C33A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CC4126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99</w:t>
            </w:r>
          </w:p>
        </w:tc>
        <w:tc>
          <w:tcPr>
            <w:tcW w:w="2580" w:type="dxa"/>
            <w:tcBorders>
              <w:top w:val="nil"/>
              <w:left w:val="nil"/>
              <w:bottom w:val="single" w:sz="4" w:space="0" w:color="auto"/>
              <w:right w:val="single" w:sz="4" w:space="0" w:color="auto"/>
            </w:tcBorders>
            <w:shd w:val="clear" w:color="auto" w:fill="auto"/>
            <w:vAlign w:val="center"/>
            <w:hideMark/>
          </w:tcPr>
          <w:p w14:paraId="3902CBE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B55A96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0507C4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Залесье</w:t>
            </w:r>
          </w:p>
        </w:tc>
        <w:tc>
          <w:tcPr>
            <w:tcW w:w="2127" w:type="dxa"/>
            <w:tcBorders>
              <w:top w:val="nil"/>
              <w:left w:val="nil"/>
              <w:bottom w:val="single" w:sz="4" w:space="0" w:color="auto"/>
              <w:right w:val="single" w:sz="4" w:space="0" w:color="auto"/>
            </w:tcBorders>
            <w:shd w:val="clear" w:color="auto" w:fill="auto"/>
            <w:noWrap/>
            <w:vAlign w:val="bottom"/>
            <w:hideMark/>
          </w:tcPr>
          <w:p w14:paraId="0ABCA1E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5533FCE"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0753BA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100</w:t>
            </w:r>
          </w:p>
        </w:tc>
        <w:tc>
          <w:tcPr>
            <w:tcW w:w="2580" w:type="dxa"/>
            <w:tcBorders>
              <w:top w:val="nil"/>
              <w:left w:val="nil"/>
              <w:bottom w:val="single" w:sz="4" w:space="0" w:color="auto"/>
              <w:right w:val="single" w:sz="4" w:space="0" w:color="auto"/>
            </w:tcBorders>
            <w:shd w:val="clear" w:color="auto" w:fill="auto"/>
            <w:vAlign w:val="center"/>
            <w:hideMark/>
          </w:tcPr>
          <w:p w14:paraId="0C7DFD7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87178F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43AD1E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д. Бухарово </w:t>
            </w:r>
          </w:p>
        </w:tc>
        <w:tc>
          <w:tcPr>
            <w:tcW w:w="2127" w:type="dxa"/>
            <w:tcBorders>
              <w:top w:val="nil"/>
              <w:left w:val="nil"/>
              <w:bottom w:val="single" w:sz="4" w:space="0" w:color="auto"/>
              <w:right w:val="single" w:sz="4" w:space="0" w:color="auto"/>
            </w:tcBorders>
            <w:shd w:val="clear" w:color="auto" w:fill="auto"/>
            <w:noWrap/>
            <w:vAlign w:val="bottom"/>
            <w:hideMark/>
          </w:tcPr>
          <w:p w14:paraId="2F92946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6D8AC0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5C3914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101</w:t>
            </w:r>
          </w:p>
        </w:tc>
        <w:tc>
          <w:tcPr>
            <w:tcW w:w="2580" w:type="dxa"/>
            <w:tcBorders>
              <w:top w:val="nil"/>
              <w:left w:val="nil"/>
              <w:bottom w:val="single" w:sz="4" w:space="0" w:color="auto"/>
              <w:right w:val="single" w:sz="4" w:space="0" w:color="auto"/>
            </w:tcBorders>
            <w:shd w:val="clear" w:color="auto" w:fill="auto"/>
            <w:vAlign w:val="center"/>
            <w:hideMark/>
          </w:tcPr>
          <w:p w14:paraId="3AA87F7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D3001E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5C5E1C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Котцыно</w:t>
            </w:r>
          </w:p>
        </w:tc>
        <w:tc>
          <w:tcPr>
            <w:tcW w:w="2127" w:type="dxa"/>
            <w:tcBorders>
              <w:top w:val="nil"/>
              <w:left w:val="nil"/>
              <w:bottom w:val="single" w:sz="4" w:space="0" w:color="auto"/>
              <w:right w:val="single" w:sz="4" w:space="0" w:color="auto"/>
            </w:tcBorders>
            <w:shd w:val="clear" w:color="auto" w:fill="auto"/>
            <w:noWrap/>
            <w:vAlign w:val="bottom"/>
            <w:hideMark/>
          </w:tcPr>
          <w:p w14:paraId="737411B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F441D19"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14CE09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102</w:t>
            </w:r>
          </w:p>
        </w:tc>
        <w:tc>
          <w:tcPr>
            <w:tcW w:w="2580" w:type="dxa"/>
            <w:tcBorders>
              <w:top w:val="nil"/>
              <w:left w:val="nil"/>
              <w:bottom w:val="single" w:sz="4" w:space="0" w:color="auto"/>
              <w:right w:val="single" w:sz="4" w:space="0" w:color="auto"/>
            </w:tcBorders>
            <w:shd w:val="clear" w:color="auto" w:fill="auto"/>
            <w:vAlign w:val="center"/>
            <w:hideMark/>
          </w:tcPr>
          <w:p w14:paraId="7D4FC17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7BEB5B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A4D589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Токовицы</w:t>
            </w:r>
          </w:p>
        </w:tc>
        <w:tc>
          <w:tcPr>
            <w:tcW w:w="2127" w:type="dxa"/>
            <w:tcBorders>
              <w:top w:val="nil"/>
              <w:left w:val="nil"/>
              <w:bottom w:val="single" w:sz="4" w:space="0" w:color="auto"/>
              <w:right w:val="single" w:sz="4" w:space="0" w:color="auto"/>
            </w:tcBorders>
            <w:shd w:val="clear" w:color="auto" w:fill="auto"/>
            <w:noWrap/>
            <w:vAlign w:val="bottom"/>
            <w:hideMark/>
          </w:tcPr>
          <w:p w14:paraId="344C542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C3FC2B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31D413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103</w:t>
            </w:r>
          </w:p>
        </w:tc>
        <w:tc>
          <w:tcPr>
            <w:tcW w:w="2580" w:type="dxa"/>
            <w:tcBorders>
              <w:top w:val="nil"/>
              <w:left w:val="nil"/>
              <w:bottom w:val="single" w:sz="4" w:space="0" w:color="auto"/>
              <w:right w:val="single" w:sz="4" w:space="0" w:color="auto"/>
            </w:tcBorders>
            <w:shd w:val="clear" w:color="auto" w:fill="auto"/>
            <w:vAlign w:val="center"/>
            <w:hideMark/>
          </w:tcPr>
          <w:p w14:paraId="345CB66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3CF315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EA4A3D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 Кохма</w:t>
            </w:r>
          </w:p>
        </w:tc>
        <w:tc>
          <w:tcPr>
            <w:tcW w:w="2127" w:type="dxa"/>
            <w:tcBorders>
              <w:top w:val="nil"/>
              <w:left w:val="nil"/>
              <w:bottom w:val="single" w:sz="4" w:space="0" w:color="auto"/>
              <w:right w:val="single" w:sz="4" w:space="0" w:color="auto"/>
            </w:tcBorders>
            <w:shd w:val="clear" w:color="auto" w:fill="auto"/>
            <w:noWrap/>
            <w:vAlign w:val="bottom"/>
            <w:hideMark/>
          </w:tcPr>
          <w:p w14:paraId="2D2EECD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1291E1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51F1BC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104</w:t>
            </w:r>
          </w:p>
        </w:tc>
        <w:tc>
          <w:tcPr>
            <w:tcW w:w="2580" w:type="dxa"/>
            <w:tcBorders>
              <w:top w:val="nil"/>
              <w:left w:val="nil"/>
              <w:bottom w:val="single" w:sz="4" w:space="0" w:color="auto"/>
              <w:right w:val="single" w:sz="4" w:space="0" w:color="auto"/>
            </w:tcBorders>
            <w:shd w:val="clear" w:color="auto" w:fill="auto"/>
            <w:vAlign w:val="center"/>
            <w:hideMark/>
          </w:tcPr>
          <w:p w14:paraId="0578E3C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9C71E4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36E0C96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 Кочедыково</w:t>
            </w:r>
          </w:p>
        </w:tc>
        <w:tc>
          <w:tcPr>
            <w:tcW w:w="2127" w:type="dxa"/>
            <w:tcBorders>
              <w:top w:val="nil"/>
              <w:left w:val="nil"/>
              <w:bottom w:val="single" w:sz="4" w:space="0" w:color="auto"/>
              <w:right w:val="single" w:sz="4" w:space="0" w:color="auto"/>
            </w:tcBorders>
            <w:shd w:val="clear" w:color="auto" w:fill="auto"/>
            <w:noWrap/>
            <w:vAlign w:val="bottom"/>
            <w:hideMark/>
          </w:tcPr>
          <w:p w14:paraId="689C59A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45DC16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173FC7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105</w:t>
            </w:r>
          </w:p>
        </w:tc>
        <w:tc>
          <w:tcPr>
            <w:tcW w:w="2580" w:type="dxa"/>
            <w:tcBorders>
              <w:top w:val="nil"/>
              <w:left w:val="nil"/>
              <w:bottom w:val="single" w:sz="4" w:space="0" w:color="auto"/>
              <w:right w:val="single" w:sz="4" w:space="0" w:color="auto"/>
            </w:tcBorders>
            <w:shd w:val="clear" w:color="auto" w:fill="auto"/>
            <w:vAlign w:val="center"/>
            <w:hideMark/>
          </w:tcPr>
          <w:p w14:paraId="49A9769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5364C8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Ивановский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0F22A53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xml:space="preserve">д. Голчаново </w:t>
            </w:r>
          </w:p>
        </w:tc>
        <w:tc>
          <w:tcPr>
            <w:tcW w:w="2127" w:type="dxa"/>
            <w:tcBorders>
              <w:top w:val="nil"/>
              <w:left w:val="nil"/>
              <w:bottom w:val="single" w:sz="4" w:space="0" w:color="auto"/>
              <w:right w:val="single" w:sz="4" w:space="0" w:color="auto"/>
            </w:tcBorders>
            <w:shd w:val="clear" w:color="auto" w:fill="auto"/>
            <w:noWrap/>
            <w:vAlign w:val="bottom"/>
            <w:hideMark/>
          </w:tcPr>
          <w:p w14:paraId="3F2833F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C10AA19"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BD0606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lastRenderedPageBreak/>
              <w:t>106</w:t>
            </w:r>
          </w:p>
        </w:tc>
        <w:tc>
          <w:tcPr>
            <w:tcW w:w="2580" w:type="dxa"/>
            <w:tcBorders>
              <w:top w:val="nil"/>
              <w:left w:val="nil"/>
              <w:bottom w:val="single" w:sz="4" w:space="0" w:color="auto"/>
              <w:right w:val="single" w:sz="4" w:space="0" w:color="auto"/>
            </w:tcBorders>
            <w:shd w:val="clear" w:color="auto" w:fill="auto"/>
            <w:vAlign w:val="center"/>
            <w:hideMark/>
          </w:tcPr>
          <w:p w14:paraId="240E67A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7AAE8D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noWrap/>
            <w:vAlign w:val="bottom"/>
            <w:hideMark/>
          </w:tcPr>
          <w:p w14:paraId="52B2D63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Качалово</w:t>
            </w:r>
          </w:p>
        </w:tc>
        <w:tc>
          <w:tcPr>
            <w:tcW w:w="2127" w:type="dxa"/>
            <w:tcBorders>
              <w:top w:val="nil"/>
              <w:left w:val="nil"/>
              <w:bottom w:val="single" w:sz="4" w:space="0" w:color="auto"/>
              <w:right w:val="single" w:sz="4" w:space="0" w:color="auto"/>
            </w:tcBorders>
            <w:shd w:val="clear" w:color="auto" w:fill="auto"/>
            <w:noWrap/>
            <w:vAlign w:val="bottom"/>
            <w:hideMark/>
          </w:tcPr>
          <w:p w14:paraId="31D10DF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9EA750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65A48D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107</w:t>
            </w:r>
          </w:p>
        </w:tc>
        <w:tc>
          <w:tcPr>
            <w:tcW w:w="2580" w:type="dxa"/>
            <w:tcBorders>
              <w:top w:val="nil"/>
              <w:left w:val="nil"/>
              <w:bottom w:val="single" w:sz="4" w:space="0" w:color="auto"/>
              <w:right w:val="single" w:sz="4" w:space="0" w:color="auto"/>
            </w:tcBorders>
            <w:shd w:val="clear" w:color="auto" w:fill="auto"/>
            <w:vAlign w:val="center"/>
            <w:hideMark/>
          </w:tcPr>
          <w:p w14:paraId="30AA209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9B07C8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noWrap/>
            <w:vAlign w:val="bottom"/>
            <w:hideMark/>
          </w:tcPr>
          <w:p w14:paraId="52A5E15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Клещевка</w:t>
            </w:r>
          </w:p>
        </w:tc>
        <w:tc>
          <w:tcPr>
            <w:tcW w:w="2127" w:type="dxa"/>
            <w:tcBorders>
              <w:top w:val="nil"/>
              <w:left w:val="nil"/>
              <w:bottom w:val="single" w:sz="4" w:space="0" w:color="auto"/>
              <w:right w:val="single" w:sz="4" w:space="0" w:color="auto"/>
            </w:tcBorders>
            <w:shd w:val="clear" w:color="auto" w:fill="auto"/>
            <w:noWrap/>
            <w:vAlign w:val="bottom"/>
            <w:hideMark/>
          </w:tcPr>
          <w:p w14:paraId="40C2BD7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B8DEA6E"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298C41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108</w:t>
            </w:r>
          </w:p>
        </w:tc>
        <w:tc>
          <w:tcPr>
            <w:tcW w:w="2580" w:type="dxa"/>
            <w:tcBorders>
              <w:top w:val="nil"/>
              <w:left w:val="nil"/>
              <w:bottom w:val="single" w:sz="4" w:space="0" w:color="auto"/>
              <w:right w:val="single" w:sz="4" w:space="0" w:color="auto"/>
            </w:tcBorders>
            <w:shd w:val="clear" w:color="auto" w:fill="auto"/>
            <w:vAlign w:val="center"/>
            <w:hideMark/>
          </w:tcPr>
          <w:p w14:paraId="39A6AC4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A2CBD9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3171725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 Клочково</w:t>
            </w:r>
          </w:p>
        </w:tc>
        <w:tc>
          <w:tcPr>
            <w:tcW w:w="2127" w:type="dxa"/>
            <w:tcBorders>
              <w:top w:val="nil"/>
              <w:left w:val="nil"/>
              <w:bottom w:val="single" w:sz="4" w:space="0" w:color="auto"/>
              <w:right w:val="single" w:sz="4" w:space="0" w:color="auto"/>
            </w:tcBorders>
            <w:shd w:val="clear" w:color="auto" w:fill="auto"/>
            <w:noWrap/>
            <w:vAlign w:val="bottom"/>
            <w:hideMark/>
          </w:tcPr>
          <w:p w14:paraId="683C477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F839A4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E676E2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109</w:t>
            </w:r>
          </w:p>
        </w:tc>
        <w:tc>
          <w:tcPr>
            <w:tcW w:w="2580" w:type="dxa"/>
            <w:tcBorders>
              <w:top w:val="nil"/>
              <w:left w:val="nil"/>
              <w:bottom w:val="single" w:sz="4" w:space="0" w:color="auto"/>
              <w:right w:val="single" w:sz="4" w:space="0" w:color="auto"/>
            </w:tcBorders>
            <w:shd w:val="clear" w:color="auto" w:fill="auto"/>
            <w:vAlign w:val="center"/>
            <w:hideMark/>
          </w:tcPr>
          <w:p w14:paraId="20F8BEA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1B7F920"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09DCE0E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 Милюковка</w:t>
            </w:r>
          </w:p>
        </w:tc>
        <w:tc>
          <w:tcPr>
            <w:tcW w:w="2127" w:type="dxa"/>
            <w:tcBorders>
              <w:top w:val="nil"/>
              <w:left w:val="nil"/>
              <w:bottom w:val="single" w:sz="4" w:space="0" w:color="auto"/>
              <w:right w:val="single" w:sz="4" w:space="0" w:color="auto"/>
            </w:tcBorders>
            <w:shd w:val="clear" w:color="auto" w:fill="auto"/>
            <w:noWrap/>
            <w:vAlign w:val="bottom"/>
            <w:hideMark/>
          </w:tcPr>
          <w:p w14:paraId="79AD7C3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64070A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6C238A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110</w:t>
            </w:r>
          </w:p>
        </w:tc>
        <w:tc>
          <w:tcPr>
            <w:tcW w:w="2580" w:type="dxa"/>
            <w:tcBorders>
              <w:top w:val="nil"/>
              <w:left w:val="nil"/>
              <w:bottom w:val="single" w:sz="4" w:space="0" w:color="auto"/>
              <w:right w:val="single" w:sz="4" w:space="0" w:color="auto"/>
            </w:tcBorders>
            <w:shd w:val="clear" w:color="auto" w:fill="auto"/>
            <w:vAlign w:val="center"/>
            <w:hideMark/>
          </w:tcPr>
          <w:p w14:paraId="24038A7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6E3315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44E804E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 Михалково</w:t>
            </w:r>
          </w:p>
        </w:tc>
        <w:tc>
          <w:tcPr>
            <w:tcW w:w="2127" w:type="dxa"/>
            <w:tcBorders>
              <w:top w:val="nil"/>
              <w:left w:val="nil"/>
              <w:bottom w:val="single" w:sz="4" w:space="0" w:color="auto"/>
              <w:right w:val="single" w:sz="4" w:space="0" w:color="auto"/>
            </w:tcBorders>
            <w:shd w:val="clear" w:color="auto" w:fill="auto"/>
            <w:noWrap/>
            <w:vAlign w:val="bottom"/>
            <w:hideMark/>
          </w:tcPr>
          <w:p w14:paraId="14121F1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84134F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12E9DB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111</w:t>
            </w:r>
          </w:p>
        </w:tc>
        <w:tc>
          <w:tcPr>
            <w:tcW w:w="2580" w:type="dxa"/>
            <w:tcBorders>
              <w:top w:val="nil"/>
              <w:left w:val="nil"/>
              <w:bottom w:val="single" w:sz="4" w:space="0" w:color="auto"/>
              <w:right w:val="single" w:sz="4" w:space="0" w:color="auto"/>
            </w:tcBorders>
            <w:shd w:val="clear" w:color="auto" w:fill="auto"/>
            <w:vAlign w:val="center"/>
            <w:hideMark/>
          </w:tcPr>
          <w:p w14:paraId="3464862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F7AC9B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7498C1D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 Остапово</w:t>
            </w:r>
          </w:p>
        </w:tc>
        <w:tc>
          <w:tcPr>
            <w:tcW w:w="2127" w:type="dxa"/>
            <w:tcBorders>
              <w:top w:val="nil"/>
              <w:left w:val="nil"/>
              <w:bottom w:val="single" w:sz="4" w:space="0" w:color="auto"/>
              <w:right w:val="single" w:sz="4" w:space="0" w:color="auto"/>
            </w:tcBorders>
            <w:shd w:val="clear" w:color="auto" w:fill="auto"/>
            <w:noWrap/>
            <w:vAlign w:val="bottom"/>
            <w:hideMark/>
          </w:tcPr>
          <w:p w14:paraId="2350A7C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0B6C40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899BFF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112</w:t>
            </w:r>
          </w:p>
        </w:tc>
        <w:tc>
          <w:tcPr>
            <w:tcW w:w="2580" w:type="dxa"/>
            <w:tcBorders>
              <w:top w:val="nil"/>
              <w:left w:val="nil"/>
              <w:bottom w:val="single" w:sz="4" w:space="0" w:color="auto"/>
              <w:right w:val="single" w:sz="4" w:space="0" w:color="auto"/>
            </w:tcBorders>
            <w:shd w:val="clear" w:color="auto" w:fill="auto"/>
            <w:vAlign w:val="center"/>
            <w:hideMark/>
          </w:tcPr>
          <w:p w14:paraId="2D67726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49DA2C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5E7B7F3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 Прилив</w:t>
            </w:r>
          </w:p>
        </w:tc>
        <w:tc>
          <w:tcPr>
            <w:tcW w:w="2127" w:type="dxa"/>
            <w:tcBorders>
              <w:top w:val="nil"/>
              <w:left w:val="nil"/>
              <w:bottom w:val="single" w:sz="4" w:space="0" w:color="auto"/>
              <w:right w:val="single" w:sz="4" w:space="0" w:color="auto"/>
            </w:tcBorders>
            <w:shd w:val="clear" w:color="auto" w:fill="auto"/>
            <w:noWrap/>
            <w:vAlign w:val="bottom"/>
            <w:hideMark/>
          </w:tcPr>
          <w:p w14:paraId="42CB6A3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B5F44B7"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E8A362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113</w:t>
            </w:r>
          </w:p>
        </w:tc>
        <w:tc>
          <w:tcPr>
            <w:tcW w:w="2580" w:type="dxa"/>
            <w:tcBorders>
              <w:top w:val="nil"/>
              <w:left w:val="nil"/>
              <w:bottom w:val="single" w:sz="4" w:space="0" w:color="auto"/>
              <w:right w:val="single" w:sz="4" w:space="0" w:color="auto"/>
            </w:tcBorders>
            <w:shd w:val="clear" w:color="auto" w:fill="auto"/>
            <w:vAlign w:val="center"/>
            <w:hideMark/>
          </w:tcPr>
          <w:p w14:paraId="274C3D3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2D4AED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244505E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 Трутнево</w:t>
            </w:r>
          </w:p>
        </w:tc>
        <w:tc>
          <w:tcPr>
            <w:tcW w:w="2127" w:type="dxa"/>
            <w:tcBorders>
              <w:top w:val="nil"/>
              <w:left w:val="nil"/>
              <w:bottom w:val="single" w:sz="4" w:space="0" w:color="auto"/>
              <w:right w:val="single" w:sz="4" w:space="0" w:color="auto"/>
            </w:tcBorders>
            <w:shd w:val="clear" w:color="auto" w:fill="auto"/>
            <w:noWrap/>
            <w:vAlign w:val="bottom"/>
            <w:hideMark/>
          </w:tcPr>
          <w:p w14:paraId="06FFB8C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900270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0DBE557"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114</w:t>
            </w:r>
          </w:p>
        </w:tc>
        <w:tc>
          <w:tcPr>
            <w:tcW w:w="2580" w:type="dxa"/>
            <w:tcBorders>
              <w:top w:val="nil"/>
              <w:left w:val="nil"/>
              <w:bottom w:val="single" w:sz="4" w:space="0" w:color="auto"/>
              <w:right w:val="single" w:sz="4" w:space="0" w:color="auto"/>
            </w:tcBorders>
            <w:shd w:val="clear" w:color="auto" w:fill="auto"/>
            <w:vAlign w:val="center"/>
            <w:hideMark/>
          </w:tcPr>
          <w:p w14:paraId="7EFA11A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A84CFD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3427768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 Филино</w:t>
            </w:r>
          </w:p>
        </w:tc>
        <w:tc>
          <w:tcPr>
            <w:tcW w:w="2127" w:type="dxa"/>
            <w:tcBorders>
              <w:top w:val="nil"/>
              <w:left w:val="nil"/>
              <w:bottom w:val="single" w:sz="4" w:space="0" w:color="auto"/>
              <w:right w:val="single" w:sz="4" w:space="0" w:color="auto"/>
            </w:tcBorders>
            <w:shd w:val="clear" w:color="auto" w:fill="auto"/>
            <w:noWrap/>
            <w:vAlign w:val="bottom"/>
            <w:hideMark/>
          </w:tcPr>
          <w:p w14:paraId="68F9FA3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3D1A64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5E53F3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115</w:t>
            </w:r>
          </w:p>
        </w:tc>
        <w:tc>
          <w:tcPr>
            <w:tcW w:w="2580" w:type="dxa"/>
            <w:tcBorders>
              <w:top w:val="nil"/>
              <w:left w:val="nil"/>
              <w:bottom w:val="single" w:sz="4" w:space="0" w:color="auto"/>
              <w:right w:val="single" w:sz="4" w:space="0" w:color="auto"/>
            </w:tcBorders>
            <w:shd w:val="clear" w:color="auto" w:fill="auto"/>
            <w:vAlign w:val="center"/>
            <w:hideMark/>
          </w:tcPr>
          <w:p w14:paraId="76B6B90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AE54D9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29DE39B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Афанасьевское</w:t>
            </w:r>
          </w:p>
        </w:tc>
        <w:tc>
          <w:tcPr>
            <w:tcW w:w="2127" w:type="dxa"/>
            <w:tcBorders>
              <w:top w:val="nil"/>
              <w:left w:val="nil"/>
              <w:bottom w:val="single" w:sz="4" w:space="0" w:color="auto"/>
              <w:right w:val="single" w:sz="4" w:space="0" w:color="auto"/>
            </w:tcBorders>
            <w:shd w:val="clear" w:color="auto" w:fill="auto"/>
            <w:noWrap/>
            <w:vAlign w:val="bottom"/>
            <w:hideMark/>
          </w:tcPr>
          <w:p w14:paraId="4D58696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295CFB9"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CE4112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116</w:t>
            </w:r>
          </w:p>
        </w:tc>
        <w:tc>
          <w:tcPr>
            <w:tcW w:w="2580" w:type="dxa"/>
            <w:tcBorders>
              <w:top w:val="nil"/>
              <w:left w:val="nil"/>
              <w:bottom w:val="single" w:sz="4" w:space="0" w:color="auto"/>
              <w:right w:val="single" w:sz="4" w:space="0" w:color="auto"/>
            </w:tcBorders>
            <w:shd w:val="clear" w:color="auto" w:fill="auto"/>
            <w:vAlign w:val="center"/>
            <w:hideMark/>
          </w:tcPr>
          <w:p w14:paraId="4472396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D117F3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5349FD1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Васильевское</w:t>
            </w:r>
          </w:p>
        </w:tc>
        <w:tc>
          <w:tcPr>
            <w:tcW w:w="2127" w:type="dxa"/>
            <w:tcBorders>
              <w:top w:val="nil"/>
              <w:left w:val="nil"/>
              <w:bottom w:val="single" w:sz="4" w:space="0" w:color="auto"/>
              <w:right w:val="single" w:sz="4" w:space="0" w:color="auto"/>
            </w:tcBorders>
            <w:shd w:val="clear" w:color="auto" w:fill="auto"/>
            <w:noWrap/>
            <w:vAlign w:val="bottom"/>
            <w:hideMark/>
          </w:tcPr>
          <w:p w14:paraId="587EC69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268F60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84EB48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117</w:t>
            </w:r>
          </w:p>
        </w:tc>
        <w:tc>
          <w:tcPr>
            <w:tcW w:w="2580" w:type="dxa"/>
            <w:tcBorders>
              <w:top w:val="nil"/>
              <w:left w:val="nil"/>
              <w:bottom w:val="single" w:sz="4" w:space="0" w:color="auto"/>
              <w:right w:val="single" w:sz="4" w:space="0" w:color="auto"/>
            </w:tcBorders>
            <w:shd w:val="clear" w:color="auto" w:fill="auto"/>
            <w:vAlign w:val="center"/>
            <w:hideMark/>
          </w:tcPr>
          <w:p w14:paraId="1E6FEA4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67C1DE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22932A6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Введенье</w:t>
            </w:r>
          </w:p>
        </w:tc>
        <w:tc>
          <w:tcPr>
            <w:tcW w:w="2127" w:type="dxa"/>
            <w:tcBorders>
              <w:top w:val="nil"/>
              <w:left w:val="nil"/>
              <w:bottom w:val="single" w:sz="4" w:space="0" w:color="auto"/>
              <w:right w:val="single" w:sz="4" w:space="0" w:color="auto"/>
            </w:tcBorders>
            <w:shd w:val="clear" w:color="auto" w:fill="auto"/>
            <w:noWrap/>
            <w:vAlign w:val="bottom"/>
            <w:hideMark/>
          </w:tcPr>
          <w:p w14:paraId="02CDF62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D75C33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FB27B4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118</w:t>
            </w:r>
          </w:p>
        </w:tc>
        <w:tc>
          <w:tcPr>
            <w:tcW w:w="2580" w:type="dxa"/>
            <w:tcBorders>
              <w:top w:val="nil"/>
              <w:left w:val="nil"/>
              <w:bottom w:val="single" w:sz="4" w:space="0" w:color="auto"/>
              <w:right w:val="single" w:sz="4" w:space="0" w:color="auto"/>
            </w:tcBorders>
            <w:shd w:val="clear" w:color="auto" w:fill="auto"/>
            <w:vAlign w:val="center"/>
            <w:hideMark/>
          </w:tcPr>
          <w:p w14:paraId="7D30276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B63DDA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013B1DA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Дунилово</w:t>
            </w:r>
          </w:p>
        </w:tc>
        <w:tc>
          <w:tcPr>
            <w:tcW w:w="2127" w:type="dxa"/>
            <w:tcBorders>
              <w:top w:val="nil"/>
              <w:left w:val="nil"/>
              <w:bottom w:val="single" w:sz="4" w:space="0" w:color="auto"/>
              <w:right w:val="single" w:sz="4" w:space="0" w:color="auto"/>
            </w:tcBorders>
            <w:shd w:val="clear" w:color="auto" w:fill="auto"/>
            <w:noWrap/>
            <w:vAlign w:val="bottom"/>
            <w:hideMark/>
          </w:tcPr>
          <w:p w14:paraId="53EE065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A6D631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9CF269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119</w:t>
            </w:r>
          </w:p>
        </w:tc>
        <w:tc>
          <w:tcPr>
            <w:tcW w:w="2580" w:type="dxa"/>
            <w:tcBorders>
              <w:top w:val="nil"/>
              <w:left w:val="nil"/>
              <w:bottom w:val="single" w:sz="4" w:space="0" w:color="auto"/>
              <w:right w:val="single" w:sz="4" w:space="0" w:color="auto"/>
            </w:tcBorders>
            <w:shd w:val="clear" w:color="auto" w:fill="auto"/>
            <w:vAlign w:val="center"/>
            <w:hideMark/>
          </w:tcPr>
          <w:p w14:paraId="7B075FD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4F3B84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74F1769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Зименки</w:t>
            </w:r>
          </w:p>
        </w:tc>
        <w:tc>
          <w:tcPr>
            <w:tcW w:w="2127" w:type="dxa"/>
            <w:tcBorders>
              <w:top w:val="nil"/>
              <w:left w:val="nil"/>
              <w:bottom w:val="single" w:sz="4" w:space="0" w:color="auto"/>
              <w:right w:val="single" w:sz="4" w:space="0" w:color="auto"/>
            </w:tcBorders>
            <w:shd w:val="clear" w:color="auto" w:fill="auto"/>
            <w:noWrap/>
            <w:vAlign w:val="bottom"/>
            <w:hideMark/>
          </w:tcPr>
          <w:p w14:paraId="6E5FC09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AD787D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18010C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120</w:t>
            </w:r>
          </w:p>
        </w:tc>
        <w:tc>
          <w:tcPr>
            <w:tcW w:w="2580" w:type="dxa"/>
            <w:tcBorders>
              <w:top w:val="nil"/>
              <w:left w:val="nil"/>
              <w:bottom w:val="single" w:sz="4" w:space="0" w:color="auto"/>
              <w:right w:val="single" w:sz="4" w:space="0" w:color="auto"/>
            </w:tcBorders>
            <w:shd w:val="clear" w:color="auto" w:fill="auto"/>
            <w:vAlign w:val="center"/>
            <w:hideMark/>
          </w:tcPr>
          <w:p w14:paraId="291143F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6693D1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5E5A537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Китово</w:t>
            </w:r>
          </w:p>
        </w:tc>
        <w:tc>
          <w:tcPr>
            <w:tcW w:w="2127" w:type="dxa"/>
            <w:tcBorders>
              <w:top w:val="nil"/>
              <w:left w:val="nil"/>
              <w:bottom w:val="single" w:sz="4" w:space="0" w:color="auto"/>
              <w:right w:val="single" w:sz="4" w:space="0" w:color="auto"/>
            </w:tcBorders>
            <w:shd w:val="clear" w:color="auto" w:fill="auto"/>
            <w:noWrap/>
            <w:vAlign w:val="bottom"/>
            <w:hideMark/>
          </w:tcPr>
          <w:p w14:paraId="4A41013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037485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982670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121</w:t>
            </w:r>
          </w:p>
        </w:tc>
        <w:tc>
          <w:tcPr>
            <w:tcW w:w="2580" w:type="dxa"/>
            <w:tcBorders>
              <w:top w:val="nil"/>
              <w:left w:val="nil"/>
              <w:bottom w:val="single" w:sz="4" w:space="0" w:color="auto"/>
              <w:right w:val="single" w:sz="4" w:space="0" w:color="auto"/>
            </w:tcBorders>
            <w:shd w:val="clear" w:color="auto" w:fill="auto"/>
            <w:vAlign w:val="center"/>
            <w:hideMark/>
          </w:tcPr>
          <w:p w14:paraId="1AB6FB9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8DEA280"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100CEFC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Пустошь</w:t>
            </w:r>
          </w:p>
        </w:tc>
        <w:tc>
          <w:tcPr>
            <w:tcW w:w="2127" w:type="dxa"/>
            <w:tcBorders>
              <w:top w:val="nil"/>
              <w:left w:val="nil"/>
              <w:bottom w:val="single" w:sz="4" w:space="0" w:color="auto"/>
              <w:right w:val="single" w:sz="4" w:space="0" w:color="auto"/>
            </w:tcBorders>
            <w:shd w:val="clear" w:color="auto" w:fill="auto"/>
            <w:noWrap/>
            <w:vAlign w:val="bottom"/>
            <w:hideMark/>
          </w:tcPr>
          <w:p w14:paraId="5B567E4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D718CC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3DF876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122</w:t>
            </w:r>
          </w:p>
        </w:tc>
        <w:tc>
          <w:tcPr>
            <w:tcW w:w="2580" w:type="dxa"/>
            <w:tcBorders>
              <w:top w:val="nil"/>
              <w:left w:val="nil"/>
              <w:bottom w:val="single" w:sz="4" w:space="0" w:color="auto"/>
              <w:right w:val="single" w:sz="4" w:space="0" w:color="auto"/>
            </w:tcBorders>
            <w:shd w:val="clear" w:color="auto" w:fill="auto"/>
            <w:vAlign w:val="center"/>
            <w:hideMark/>
          </w:tcPr>
          <w:p w14:paraId="3159502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A65DA8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407DB43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Сергеево</w:t>
            </w:r>
          </w:p>
        </w:tc>
        <w:tc>
          <w:tcPr>
            <w:tcW w:w="2127" w:type="dxa"/>
            <w:tcBorders>
              <w:top w:val="nil"/>
              <w:left w:val="nil"/>
              <w:bottom w:val="single" w:sz="4" w:space="0" w:color="auto"/>
              <w:right w:val="single" w:sz="4" w:space="0" w:color="auto"/>
            </w:tcBorders>
            <w:shd w:val="clear" w:color="auto" w:fill="auto"/>
            <w:noWrap/>
            <w:vAlign w:val="bottom"/>
            <w:hideMark/>
          </w:tcPr>
          <w:p w14:paraId="3177011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AED1D7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83345D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123</w:t>
            </w:r>
          </w:p>
        </w:tc>
        <w:tc>
          <w:tcPr>
            <w:tcW w:w="2580" w:type="dxa"/>
            <w:tcBorders>
              <w:top w:val="nil"/>
              <w:left w:val="nil"/>
              <w:bottom w:val="single" w:sz="4" w:space="0" w:color="auto"/>
              <w:right w:val="single" w:sz="4" w:space="0" w:color="auto"/>
            </w:tcBorders>
            <w:shd w:val="clear" w:color="auto" w:fill="auto"/>
            <w:vAlign w:val="center"/>
            <w:hideMark/>
          </w:tcPr>
          <w:p w14:paraId="720B8A9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FCFDCB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2453B5B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Центральный</w:t>
            </w:r>
          </w:p>
        </w:tc>
        <w:tc>
          <w:tcPr>
            <w:tcW w:w="2127" w:type="dxa"/>
            <w:tcBorders>
              <w:top w:val="nil"/>
              <w:left w:val="nil"/>
              <w:bottom w:val="single" w:sz="4" w:space="0" w:color="auto"/>
              <w:right w:val="single" w:sz="4" w:space="0" w:color="auto"/>
            </w:tcBorders>
            <w:shd w:val="clear" w:color="auto" w:fill="auto"/>
            <w:noWrap/>
            <w:vAlign w:val="bottom"/>
            <w:hideMark/>
          </w:tcPr>
          <w:p w14:paraId="3A7022A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261126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590CAD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124</w:t>
            </w:r>
          </w:p>
        </w:tc>
        <w:tc>
          <w:tcPr>
            <w:tcW w:w="2580" w:type="dxa"/>
            <w:tcBorders>
              <w:top w:val="nil"/>
              <w:left w:val="nil"/>
              <w:bottom w:val="single" w:sz="4" w:space="0" w:color="auto"/>
              <w:right w:val="single" w:sz="4" w:space="0" w:color="auto"/>
            </w:tcBorders>
            <w:shd w:val="clear" w:color="auto" w:fill="auto"/>
            <w:vAlign w:val="center"/>
            <w:hideMark/>
          </w:tcPr>
          <w:p w14:paraId="4EC2FF0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9BDECA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Южский</w:t>
            </w:r>
          </w:p>
        </w:tc>
        <w:tc>
          <w:tcPr>
            <w:tcW w:w="2195" w:type="dxa"/>
            <w:tcBorders>
              <w:top w:val="nil"/>
              <w:left w:val="nil"/>
              <w:bottom w:val="single" w:sz="4" w:space="0" w:color="auto"/>
              <w:right w:val="single" w:sz="4" w:space="0" w:color="auto"/>
            </w:tcBorders>
            <w:shd w:val="clear" w:color="auto" w:fill="auto"/>
            <w:vAlign w:val="center"/>
            <w:hideMark/>
          </w:tcPr>
          <w:p w14:paraId="762BD4D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Борок</w:t>
            </w:r>
          </w:p>
        </w:tc>
        <w:tc>
          <w:tcPr>
            <w:tcW w:w="2127" w:type="dxa"/>
            <w:tcBorders>
              <w:top w:val="nil"/>
              <w:left w:val="nil"/>
              <w:bottom w:val="single" w:sz="4" w:space="0" w:color="auto"/>
              <w:right w:val="single" w:sz="4" w:space="0" w:color="auto"/>
            </w:tcBorders>
            <w:shd w:val="clear" w:color="auto" w:fill="auto"/>
            <w:noWrap/>
            <w:vAlign w:val="bottom"/>
            <w:hideMark/>
          </w:tcPr>
          <w:p w14:paraId="0A90718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3E63AE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10BCDA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125</w:t>
            </w:r>
          </w:p>
        </w:tc>
        <w:tc>
          <w:tcPr>
            <w:tcW w:w="2580" w:type="dxa"/>
            <w:tcBorders>
              <w:top w:val="nil"/>
              <w:left w:val="nil"/>
              <w:bottom w:val="single" w:sz="4" w:space="0" w:color="auto"/>
              <w:right w:val="single" w:sz="4" w:space="0" w:color="auto"/>
            </w:tcBorders>
            <w:shd w:val="clear" w:color="auto" w:fill="auto"/>
            <w:vAlign w:val="center"/>
            <w:hideMark/>
          </w:tcPr>
          <w:p w14:paraId="7CDCC65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CB21FE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Южский</w:t>
            </w:r>
          </w:p>
        </w:tc>
        <w:tc>
          <w:tcPr>
            <w:tcW w:w="2195" w:type="dxa"/>
            <w:tcBorders>
              <w:top w:val="nil"/>
              <w:left w:val="nil"/>
              <w:bottom w:val="single" w:sz="4" w:space="0" w:color="auto"/>
              <w:right w:val="single" w:sz="4" w:space="0" w:color="auto"/>
            </w:tcBorders>
            <w:shd w:val="clear" w:color="auto" w:fill="auto"/>
            <w:vAlign w:val="center"/>
            <w:hideMark/>
          </w:tcPr>
          <w:p w14:paraId="187E6CD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Моста</w:t>
            </w:r>
          </w:p>
        </w:tc>
        <w:tc>
          <w:tcPr>
            <w:tcW w:w="2127" w:type="dxa"/>
            <w:tcBorders>
              <w:top w:val="nil"/>
              <w:left w:val="nil"/>
              <w:bottom w:val="single" w:sz="4" w:space="0" w:color="auto"/>
              <w:right w:val="single" w:sz="4" w:space="0" w:color="auto"/>
            </w:tcBorders>
            <w:shd w:val="clear" w:color="auto" w:fill="auto"/>
            <w:noWrap/>
            <w:vAlign w:val="bottom"/>
            <w:hideMark/>
          </w:tcPr>
          <w:p w14:paraId="4521FCA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8AAAAE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26E9E8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126</w:t>
            </w:r>
          </w:p>
        </w:tc>
        <w:tc>
          <w:tcPr>
            <w:tcW w:w="2580" w:type="dxa"/>
            <w:tcBorders>
              <w:top w:val="nil"/>
              <w:left w:val="nil"/>
              <w:bottom w:val="single" w:sz="4" w:space="0" w:color="auto"/>
              <w:right w:val="single" w:sz="4" w:space="0" w:color="auto"/>
            </w:tcBorders>
            <w:shd w:val="clear" w:color="auto" w:fill="auto"/>
            <w:vAlign w:val="center"/>
            <w:hideMark/>
          </w:tcPr>
          <w:p w14:paraId="18C3E55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E4183F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Южский</w:t>
            </w:r>
          </w:p>
        </w:tc>
        <w:tc>
          <w:tcPr>
            <w:tcW w:w="2195" w:type="dxa"/>
            <w:tcBorders>
              <w:top w:val="nil"/>
              <w:left w:val="nil"/>
              <w:bottom w:val="single" w:sz="4" w:space="0" w:color="auto"/>
              <w:right w:val="single" w:sz="4" w:space="0" w:color="auto"/>
            </w:tcBorders>
            <w:shd w:val="clear" w:color="auto" w:fill="auto"/>
            <w:vAlign w:val="center"/>
            <w:hideMark/>
          </w:tcPr>
          <w:p w14:paraId="2271246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 Холуй</w:t>
            </w:r>
          </w:p>
        </w:tc>
        <w:tc>
          <w:tcPr>
            <w:tcW w:w="2127" w:type="dxa"/>
            <w:tcBorders>
              <w:top w:val="nil"/>
              <w:left w:val="nil"/>
              <w:bottom w:val="single" w:sz="4" w:space="0" w:color="auto"/>
              <w:right w:val="single" w:sz="4" w:space="0" w:color="auto"/>
            </w:tcBorders>
            <w:shd w:val="clear" w:color="auto" w:fill="auto"/>
            <w:noWrap/>
            <w:vAlign w:val="bottom"/>
            <w:hideMark/>
          </w:tcPr>
          <w:p w14:paraId="698F472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9900BC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66ADE5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127</w:t>
            </w:r>
          </w:p>
        </w:tc>
        <w:tc>
          <w:tcPr>
            <w:tcW w:w="2580" w:type="dxa"/>
            <w:tcBorders>
              <w:top w:val="nil"/>
              <w:left w:val="nil"/>
              <w:bottom w:val="single" w:sz="4" w:space="0" w:color="auto"/>
              <w:right w:val="single" w:sz="4" w:space="0" w:color="auto"/>
            </w:tcBorders>
            <w:shd w:val="clear" w:color="auto" w:fill="auto"/>
            <w:vAlign w:val="center"/>
            <w:hideMark/>
          </w:tcPr>
          <w:p w14:paraId="4CE0B6E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3D67D9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369CB50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д.Коротиха</w:t>
            </w:r>
          </w:p>
        </w:tc>
        <w:tc>
          <w:tcPr>
            <w:tcW w:w="2127" w:type="dxa"/>
            <w:tcBorders>
              <w:top w:val="nil"/>
              <w:left w:val="nil"/>
              <w:bottom w:val="single" w:sz="4" w:space="0" w:color="auto"/>
              <w:right w:val="single" w:sz="4" w:space="0" w:color="auto"/>
            </w:tcBorders>
            <w:shd w:val="clear" w:color="auto" w:fill="auto"/>
            <w:noWrap/>
            <w:vAlign w:val="bottom"/>
            <w:hideMark/>
          </w:tcPr>
          <w:p w14:paraId="34D925E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3A2EB5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61F8FC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128</w:t>
            </w:r>
          </w:p>
        </w:tc>
        <w:tc>
          <w:tcPr>
            <w:tcW w:w="2580" w:type="dxa"/>
            <w:tcBorders>
              <w:top w:val="nil"/>
              <w:left w:val="nil"/>
              <w:bottom w:val="single" w:sz="4" w:space="0" w:color="auto"/>
              <w:right w:val="single" w:sz="4" w:space="0" w:color="auto"/>
            </w:tcBorders>
            <w:shd w:val="clear" w:color="auto" w:fill="auto"/>
            <w:vAlign w:val="center"/>
            <w:hideMark/>
          </w:tcPr>
          <w:p w14:paraId="33DAB22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7F0A61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1620446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п.Долматовский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6EECF5E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3267F8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C2A966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129</w:t>
            </w:r>
          </w:p>
        </w:tc>
        <w:tc>
          <w:tcPr>
            <w:tcW w:w="2580" w:type="dxa"/>
            <w:tcBorders>
              <w:top w:val="nil"/>
              <w:left w:val="nil"/>
              <w:bottom w:val="single" w:sz="4" w:space="0" w:color="auto"/>
              <w:right w:val="single" w:sz="4" w:space="0" w:color="auto"/>
            </w:tcBorders>
            <w:shd w:val="clear" w:color="auto" w:fill="auto"/>
            <w:vAlign w:val="center"/>
            <w:hideMark/>
          </w:tcPr>
          <w:p w14:paraId="38D90A0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9622D9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467B060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п.Курень</w:t>
            </w:r>
          </w:p>
        </w:tc>
        <w:tc>
          <w:tcPr>
            <w:tcW w:w="2127" w:type="dxa"/>
            <w:tcBorders>
              <w:top w:val="nil"/>
              <w:left w:val="nil"/>
              <w:bottom w:val="single" w:sz="4" w:space="0" w:color="auto"/>
              <w:right w:val="single" w:sz="4" w:space="0" w:color="auto"/>
            </w:tcBorders>
            <w:shd w:val="clear" w:color="auto" w:fill="auto"/>
            <w:noWrap/>
            <w:vAlign w:val="bottom"/>
            <w:hideMark/>
          </w:tcPr>
          <w:p w14:paraId="78A2A87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C8155E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6F6456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130</w:t>
            </w:r>
          </w:p>
        </w:tc>
        <w:tc>
          <w:tcPr>
            <w:tcW w:w="2580" w:type="dxa"/>
            <w:tcBorders>
              <w:top w:val="nil"/>
              <w:left w:val="nil"/>
              <w:bottom w:val="single" w:sz="4" w:space="0" w:color="auto"/>
              <w:right w:val="single" w:sz="4" w:space="0" w:color="auto"/>
            </w:tcBorders>
            <w:shd w:val="clear" w:color="auto" w:fill="auto"/>
            <w:vAlign w:val="center"/>
            <w:hideMark/>
          </w:tcPr>
          <w:p w14:paraId="70D1CD4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BBCC12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534A12F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с.Воздвиженье</w:t>
            </w:r>
          </w:p>
        </w:tc>
        <w:tc>
          <w:tcPr>
            <w:tcW w:w="2127" w:type="dxa"/>
            <w:tcBorders>
              <w:top w:val="nil"/>
              <w:left w:val="nil"/>
              <w:bottom w:val="single" w:sz="4" w:space="0" w:color="auto"/>
              <w:right w:val="single" w:sz="4" w:space="0" w:color="auto"/>
            </w:tcBorders>
            <w:shd w:val="clear" w:color="auto" w:fill="auto"/>
            <w:noWrap/>
            <w:vAlign w:val="bottom"/>
            <w:hideMark/>
          </w:tcPr>
          <w:p w14:paraId="5BC5560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59D8C4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8C879B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131</w:t>
            </w:r>
          </w:p>
        </w:tc>
        <w:tc>
          <w:tcPr>
            <w:tcW w:w="2580" w:type="dxa"/>
            <w:tcBorders>
              <w:top w:val="nil"/>
              <w:left w:val="nil"/>
              <w:bottom w:val="single" w:sz="4" w:space="0" w:color="auto"/>
              <w:right w:val="single" w:sz="4" w:space="0" w:color="auto"/>
            </w:tcBorders>
            <w:shd w:val="clear" w:color="auto" w:fill="auto"/>
            <w:vAlign w:val="center"/>
            <w:hideMark/>
          </w:tcPr>
          <w:p w14:paraId="4DF17D2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45B12B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74E8DBC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с.Есиплево</w:t>
            </w:r>
          </w:p>
        </w:tc>
        <w:tc>
          <w:tcPr>
            <w:tcW w:w="2127" w:type="dxa"/>
            <w:tcBorders>
              <w:top w:val="nil"/>
              <w:left w:val="nil"/>
              <w:bottom w:val="single" w:sz="4" w:space="0" w:color="auto"/>
              <w:right w:val="single" w:sz="4" w:space="0" w:color="auto"/>
            </w:tcBorders>
            <w:shd w:val="clear" w:color="auto" w:fill="auto"/>
            <w:noWrap/>
            <w:vAlign w:val="bottom"/>
            <w:hideMark/>
          </w:tcPr>
          <w:p w14:paraId="2443519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D158C3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81B871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132</w:t>
            </w:r>
          </w:p>
        </w:tc>
        <w:tc>
          <w:tcPr>
            <w:tcW w:w="2580" w:type="dxa"/>
            <w:tcBorders>
              <w:top w:val="nil"/>
              <w:left w:val="nil"/>
              <w:bottom w:val="single" w:sz="4" w:space="0" w:color="auto"/>
              <w:right w:val="single" w:sz="4" w:space="0" w:color="auto"/>
            </w:tcBorders>
            <w:shd w:val="clear" w:color="auto" w:fill="auto"/>
            <w:vAlign w:val="center"/>
            <w:hideMark/>
          </w:tcPr>
          <w:p w14:paraId="631B3F0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74D9AB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6734B6D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с.Жажлево</w:t>
            </w:r>
          </w:p>
        </w:tc>
        <w:tc>
          <w:tcPr>
            <w:tcW w:w="2127" w:type="dxa"/>
            <w:tcBorders>
              <w:top w:val="nil"/>
              <w:left w:val="nil"/>
              <w:bottom w:val="single" w:sz="4" w:space="0" w:color="auto"/>
              <w:right w:val="single" w:sz="4" w:space="0" w:color="auto"/>
            </w:tcBorders>
            <w:shd w:val="clear" w:color="auto" w:fill="auto"/>
            <w:noWrap/>
            <w:vAlign w:val="bottom"/>
            <w:hideMark/>
          </w:tcPr>
          <w:p w14:paraId="6C5752E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E1511B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EB006E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133</w:t>
            </w:r>
          </w:p>
        </w:tc>
        <w:tc>
          <w:tcPr>
            <w:tcW w:w="2580" w:type="dxa"/>
            <w:tcBorders>
              <w:top w:val="nil"/>
              <w:left w:val="nil"/>
              <w:bottom w:val="single" w:sz="4" w:space="0" w:color="auto"/>
              <w:right w:val="single" w:sz="4" w:space="0" w:color="auto"/>
            </w:tcBorders>
            <w:shd w:val="clear" w:color="auto" w:fill="auto"/>
            <w:vAlign w:val="center"/>
            <w:hideMark/>
          </w:tcPr>
          <w:p w14:paraId="720569F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4BEFC6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3DE6B76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с.Заречный</w:t>
            </w:r>
          </w:p>
        </w:tc>
        <w:tc>
          <w:tcPr>
            <w:tcW w:w="2127" w:type="dxa"/>
            <w:tcBorders>
              <w:top w:val="nil"/>
              <w:left w:val="nil"/>
              <w:bottom w:val="single" w:sz="4" w:space="0" w:color="auto"/>
              <w:right w:val="single" w:sz="4" w:space="0" w:color="auto"/>
            </w:tcBorders>
            <w:shd w:val="clear" w:color="auto" w:fill="auto"/>
            <w:noWrap/>
            <w:vAlign w:val="bottom"/>
            <w:hideMark/>
          </w:tcPr>
          <w:p w14:paraId="5716505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0A4ACC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95579D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134</w:t>
            </w:r>
          </w:p>
        </w:tc>
        <w:tc>
          <w:tcPr>
            <w:tcW w:w="2580" w:type="dxa"/>
            <w:tcBorders>
              <w:top w:val="nil"/>
              <w:left w:val="nil"/>
              <w:bottom w:val="single" w:sz="4" w:space="0" w:color="auto"/>
              <w:right w:val="single" w:sz="4" w:space="0" w:color="auto"/>
            </w:tcBorders>
            <w:shd w:val="clear" w:color="auto" w:fill="auto"/>
            <w:vAlign w:val="center"/>
            <w:hideMark/>
          </w:tcPr>
          <w:p w14:paraId="3F2FF73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E2B9EB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5A75CDD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с.Колшево</w:t>
            </w:r>
          </w:p>
        </w:tc>
        <w:tc>
          <w:tcPr>
            <w:tcW w:w="2127" w:type="dxa"/>
            <w:tcBorders>
              <w:top w:val="nil"/>
              <w:left w:val="nil"/>
              <w:bottom w:val="single" w:sz="4" w:space="0" w:color="auto"/>
              <w:right w:val="single" w:sz="4" w:space="0" w:color="auto"/>
            </w:tcBorders>
            <w:shd w:val="clear" w:color="auto" w:fill="auto"/>
            <w:noWrap/>
            <w:vAlign w:val="bottom"/>
            <w:hideMark/>
          </w:tcPr>
          <w:p w14:paraId="7466A3B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BEAD98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88538C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135</w:t>
            </w:r>
          </w:p>
        </w:tc>
        <w:tc>
          <w:tcPr>
            <w:tcW w:w="2580" w:type="dxa"/>
            <w:tcBorders>
              <w:top w:val="nil"/>
              <w:left w:val="nil"/>
              <w:bottom w:val="single" w:sz="4" w:space="0" w:color="auto"/>
              <w:right w:val="single" w:sz="4" w:space="0" w:color="auto"/>
            </w:tcBorders>
            <w:shd w:val="clear" w:color="auto" w:fill="auto"/>
            <w:vAlign w:val="center"/>
            <w:hideMark/>
          </w:tcPr>
          <w:p w14:paraId="59DF955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16FFD4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Заволжский</w:t>
            </w:r>
          </w:p>
        </w:tc>
        <w:tc>
          <w:tcPr>
            <w:tcW w:w="2195" w:type="dxa"/>
            <w:tcBorders>
              <w:top w:val="nil"/>
              <w:left w:val="nil"/>
              <w:bottom w:val="single" w:sz="4" w:space="0" w:color="auto"/>
              <w:right w:val="single" w:sz="4" w:space="0" w:color="auto"/>
            </w:tcBorders>
            <w:shd w:val="clear" w:color="auto" w:fill="auto"/>
            <w:noWrap/>
            <w:vAlign w:val="bottom"/>
            <w:hideMark/>
          </w:tcPr>
          <w:p w14:paraId="7055214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Гольцовка</w:t>
            </w:r>
          </w:p>
        </w:tc>
        <w:tc>
          <w:tcPr>
            <w:tcW w:w="2127" w:type="dxa"/>
            <w:tcBorders>
              <w:top w:val="nil"/>
              <w:left w:val="nil"/>
              <w:bottom w:val="single" w:sz="4" w:space="0" w:color="auto"/>
              <w:right w:val="single" w:sz="4" w:space="0" w:color="auto"/>
            </w:tcBorders>
            <w:shd w:val="clear" w:color="auto" w:fill="auto"/>
            <w:noWrap/>
            <w:vAlign w:val="bottom"/>
            <w:hideMark/>
          </w:tcPr>
          <w:p w14:paraId="0CEA848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72E24B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BA7E98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136</w:t>
            </w:r>
          </w:p>
        </w:tc>
        <w:tc>
          <w:tcPr>
            <w:tcW w:w="2580" w:type="dxa"/>
            <w:tcBorders>
              <w:top w:val="nil"/>
              <w:left w:val="nil"/>
              <w:bottom w:val="single" w:sz="4" w:space="0" w:color="auto"/>
              <w:right w:val="single" w:sz="4" w:space="0" w:color="auto"/>
            </w:tcBorders>
            <w:shd w:val="clear" w:color="auto" w:fill="auto"/>
            <w:vAlign w:val="center"/>
            <w:hideMark/>
          </w:tcPr>
          <w:p w14:paraId="13B5F56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694F7D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Лежневский</w:t>
            </w:r>
          </w:p>
        </w:tc>
        <w:tc>
          <w:tcPr>
            <w:tcW w:w="2195" w:type="dxa"/>
            <w:tcBorders>
              <w:top w:val="nil"/>
              <w:left w:val="nil"/>
              <w:bottom w:val="single" w:sz="4" w:space="0" w:color="auto"/>
              <w:right w:val="single" w:sz="4" w:space="0" w:color="auto"/>
            </w:tcBorders>
            <w:shd w:val="clear" w:color="auto" w:fill="auto"/>
            <w:noWrap/>
            <w:vAlign w:val="bottom"/>
            <w:hideMark/>
          </w:tcPr>
          <w:p w14:paraId="5BF5CC0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с.Кукарино</w:t>
            </w:r>
          </w:p>
        </w:tc>
        <w:tc>
          <w:tcPr>
            <w:tcW w:w="2127" w:type="dxa"/>
            <w:tcBorders>
              <w:top w:val="nil"/>
              <w:left w:val="nil"/>
              <w:bottom w:val="single" w:sz="4" w:space="0" w:color="auto"/>
              <w:right w:val="single" w:sz="4" w:space="0" w:color="auto"/>
            </w:tcBorders>
            <w:shd w:val="clear" w:color="auto" w:fill="auto"/>
            <w:noWrap/>
            <w:vAlign w:val="bottom"/>
            <w:hideMark/>
          </w:tcPr>
          <w:p w14:paraId="7F9FF95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E831E6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042BE9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137</w:t>
            </w:r>
          </w:p>
        </w:tc>
        <w:tc>
          <w:tcPr>
            <w:tcW w:w="2580" w:type="dxa"/>
            <w:tcBorders>
              <w:top w:val="nil"/>
              <w:left w:val="nil"/>
              <w:bottom w:val="single" w:sz="4" w:space="0" w:color="auto"/>
              <w:right w:val="single" w:sz="4" w:space="0" w:color="auto"/>
            </w:tcBorders>
            <w:shd w:val="clear" w:color="auto" w:fill="auto"/>
            <w:vAlign w:val="center"/>
            <w:hideMark/>
          </w:tcPr>
          <w:p w14:paraId="1B979A3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203787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Кинешемский</w:t>
            </w:r>
          </w:p>
        </w:tc>
        <w:tc>
          <w:tcPr>
            <w:tcW w:w="2195" w:type="dxa"/>
            <w:tcBorders>
              <w:top w:val="nil"/>
              <w:left w:val="nil"/>
              <w:bottom w:val="single" w:sz="4" w:space="0" w:color="auto"/>
              <w:right w:val="single" w:sz="4" w:space="0" w:color="auto"/>
            </w:tcBorders>
            <w:shd w:val="clear" w:color="auto" w:fill="auto"/>
            <w:noWrap/>
            <w:vAlign w:val="bottom"/>
            <w:hideMark/>
          </w:tcPr>
          <w:p w14:paraId="7A31183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с.Воскресенское</w:t>
            </w:r>
          </w:p>
        </w:tc>
        <w:tc>
          <w:tcPr>
            <w:tcW w:w="2127" w:type="dxa"/>
            <w:tcBorders>
              <w:top w:val="nil"/>
              <w:left w:val="nil"/>
              <w:bottom w:val="single" w:sz="4" w:space="0" w:color="auto"/>
              <w:right w:val="single" w:sz="4" w:space="0" w:color="auto"/>
            </w:tcBorders>
            <w:shd w:val="clear" w:color="auto" w:fill="auto"/>
            <w:noWrap/>
            <w:vAlign w:val="bottom"/>
            <w:hideMark/>
          </w:tcPr>
          <w:p w14:paraId="487BC00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E895F4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732C01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138</w:t>
            </w:r>
          </w:p>
        </w:tc>
        <w:tc>
          <w:tcPr>
            <w:tcW w:w="2580" w:type="dxa"/>
            <w:tcBorders>
              <w:top w:val="nil"/>
              <w:left w:val="nil"/>
              <w:bottom w:val="single" w:sz="4" w:space="0" w:color="auto"/>
              <w:right w:val="single" w:sz="4" w:space="0" w:color="auto"/>
            </w:tcBorders>
            <w:shd w:val="clear" w:color="auto" w:fill="auto"/>
            <w:vAlign w:val="center"/>
            <w:hideMark/>
          </w:tcPr>
          <w:p w14:paraId="11002EA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F0AF05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Лежневский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1B34FD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с.Ухтохма</w:t>
            </w:r>
          </w:p>
        </w:tc>
        <w:tc>
          <w:tcPr>
            <w:tcW w:w="2127" w:type="dxa"/>
            <w:tcBorders>
              <w:top w:val="nil"/>
              <w:left w:val="nil"/>
              <w:bottom w:val="single" w:sz="4" w:space="0" w:color="auto"/>
              <w:right w:val="single" w:sz="4" w:space="0" w:color="auto"/>
            </w:tcBorders>
            <w:shd w:val="clear" w:color="auto" w:fill="auto"/>
            <w:noWrap/>
            <w:vAlign w:val="bottom"/>
            <w:hideMark/>
          </w:tcPr>
          <w:p w14:paraId="070AA5D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D2FB02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718304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139</w:t>
            </w:r>
          </w:p>
        </w:tc>
        <w:tc>
          <w:tcPr>
            <w:tcW w:w="2580" w:type="dxa"/>
            <w:tcBorders>
              <w:top w:val="nil"/>
              <w:left w:val="nil"/>
              <w:bottom w:val="single" w:sz="4" w:space="0" w:color="auto"/>
              <w:right w:val="single" w:sz="4" w:space="0" w:color="auto"/>
            </w:tcBorders>
            <w:shd w:val="clear" w:color="auto" w:fill="auto"/>
            <w:vAlign w:val="center"/>
            <w:hideMark/>
          </w:tcPr>
          <w:p w14:paraId="3600202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DDF542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Лежневский</w:t>
            </w:r>
          </w:p>
        </w:tc>
        <w:tc>
          <w:tcPr>
            <w:tcW w:w="2195" w:type="dxa"/>
            <w:tcBorders>
              <w:top w:val="nil"/>
              <w:left w:val="nil"/>
              <w:bottom w:val="single" w:sz="4" w:space="0" w:color="auto"/>
              <w:right w:val="single" w:sz="4" w:space="0" w:color="auto"/>
            </w:tcBorders>
            <w:shd w:val="clear" w:color="auto" w:fill="auto"/>
            <w:noWrap/>
            <w:vAlign w:val="bottom"/>
            <w:hideMark/>
          </w:tcPr>
          <w:p w14:paraId="3BAB8AD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д.Сабиново</w:t>
            </w:r>
          </w:p>
        </w:tc>
        <w:tc>
          <w:tcPr>
            <w:tcW w:w="2127" w:type="dxa"/>
            <w:tcBorders>
              <w:top w:val="nil"/>
              <w:left w:val="nil"/>
              <w:bottom w:val="single" w:sz="4" w:space="0" w:color="auto"/>
              <w:right w:val="single" w:sz="4" w:space="0" w:color="auto"/>
            </w:tcBorders>
            <w:shd w:val="clear" w:color="auto" w:fill="auto"/>
            <w:noWrap/>
            <w:vAlign w:val="bottom"/>
            <w:hideMark/>
          </w:tcPr>
          <w:p w14:paraId="3EFB63C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757055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9864A8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140</w:t>
            </w:r>
          </w:p>
        </w:tc>
        <w:tc>
          <w:tcPr>
            <w:tcW w:w="2580" w:type="dxa"/>
            <w:tcBorders>
              <w:top w:val="nil"/>
              <w:left w:val="nil"/>
              <w:bottom w:val="single" w:sz="4" w:space="0" w:color="auto"/>
              <w:right w:val="single" w:sz="4" w:space="0" w:color="auto"/>
            </w:tcBorders>
            <w:shd w:val="clear" w:color="auto" w:fill="auto"/>
            <w:vAlign w:val="center"/>
            <w:hideMark/>
          </w:tcPr>
          <w:p w14:paraId="6FE5B58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A727E8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Лежневский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56D8DC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д.Паршнево</w:t>
            </w:r>
          </w:p>
        </w:tc>
        <w:tc>
          <w:tcPr>
            <w:tcW w:w="2127" w:type="dxa"/>
            <w:tcBorders>
              <w:top w:val="nil"/>
              <w:left w:val="nil"/>
              <w:bottom w:val="single" w:sz="4" w:space="0" w:color="auto"/>
              <w:right w:val="single" w:sz="4" w:space="0" w:color="auto"/>
            </w:tcBorders>
            <w:shd w:val="clear" w:color="auto" w:fill="auto"/>
            <w:noWrap/>
            <w:vAlign w:val="bottom"/>
            <w:hideMark/>
          </w:tcPr>
          <w:p w14:paraId="06E62CF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10CEC2D"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075F5F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141</w:t>
            </w:r>
          </w:p>
        </w:tc>
        <w:tc>
          <w:tcPr>
            <w:tcW w:w="2580" w:type="dxa"/>
            <w:tcBorders>
              <w:top w:val="nil"/>
              <w:left w:val="nil"/>
              <w:bottom w:val="single" w:sz="4" w:space="0" w:color="auto"/>
              <w:right w:val="single" w:sz="4" w:space="0" w:color="auto"/>
            </w:tcBorders>
            <w:shd w:val="clear" w:color="auto" w:fill="auto"/>
            <w:vAlign w:val="center"/>
            <w:hideMark/>
          </w:tcPr>
          <w:p w14:paraId="7869C02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BFD4D4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0F8B07D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Большое Клочково</w:t>
            </w:r>
          </w:p>
        </w:tc>
        <w:tc>
          <w:tcPr>
            <w:tcW w:w="2127" w:type="dxa"/>
            <w:tcBorders>
              <w:top w:val="nil"/>
              <w:left w:val="nil"/>
              <w:bottom w:val="single" w:sz="4" w:space="0" w:color="auto"/>
              <w:right w:val="single" w:sz="4" w:space="0" w:color="auto"/>
            </w:tcBorders>
            <w:shd w:val="clear" w:color="auto" w:fill="auto"/>
            <w:noWrap/>
            <w:vAlign w:val="bottom"/>
            <w:hideMark/>
          </w:tcPr>
          <w:p w14:paraId="63B8BBE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3CDB48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7CD45B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142</w:t>
            </w:r>
          </w:p>
        </w:tc>
        <w:tc>
          <w:tcPr>
            <w:tcW w:w="2580" w:type="dxa"/>
            <w:tcBorders>
              <w:top w:val="nil"/>
              <w:left w:val="nil"/>
              <w:bottom w:val="single" w:sz="4" w:space="0" w:color="auto"/>
              <w:right w:val="single" w:sz="4" w:space="0" w:color="auto"/>
            </w:tcBorders>
            <w:shd w:val="clear" w:color="auto" w:fill="auto"/>
            <w:vAlign w:val="center"/>
            <w:hideMark/>
          </w:tcPr>
          <w:p w14:paraId="08F8C01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9ED41A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2DFCE96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Голянищево</w:t>
            </w:r>
          </w:p>
        </w:tc>
        <w:tc>
          <w:tcPr>
            <w:tcW w:w="2127" w:type="dxa"/>
            <w:tcBorders>
              <w:top w:val="nil"/>
              <w:left w:val="nil"/>
              <w:bottom w:val="single" w:sz="4" w:space="0" w:color="auto"/>
              <w:right w:val="single" w:sz="4" w:space="0" w:color="auto"/>
            </w:tcBorders>
            <w:shd w:val="clear" w:color="auto" w:fill="auto"/>
            <w:noWrap/>
            <w:vAlign w:val="bottom"/>
            <w:hideMark/>
          </w:tcPr>
          <w:p w14:paraId="5A92FBA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E7CE00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592632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143</w:t>
            </w:r>
          </w:p>
        </w:tc>
        <w:tc>
          <w:tcPr>
            <w:tcW w:w="2580" w:type="dxa"/>
            <w:tcBorders>
              <w:top w:val="nil"/>
              <w:left w:val="nil"/>
              <w:bottom w:val="single" w:sz="4" w:space="0" w:color="auto"/>
              <w:right w:val="single" w:sz="4" w:space="0" w:color="auto"/>
            </w:tcBorders>
            <w:shd w:val="clear" w:color="auto" w:fill="auto"/>
            <w:vAlign w:val="center"/>
            <w:hideMark/>
          </w:tcPr>
          <w:p w14:paraId="2BF1873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BDBF7A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0B7C85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Коптево</w:t>
            </w:r>
          </w:p>
        </w:tc>
        <w:tc>
          <w:tcPr>
            <w:tcW w:w="2127" w:type="dxa"/>
            <w:tcBorders>
              <w:top w:val="nil"/>
              <w:left w:val="nil"/>
              <w:bottom w:val="single" w:sz="4" w:space="0" w:color="auto"/>
              <w:right w:val="single" w:sz="4" w:space="0" w:color="auto"/>
            </w:tcBorders>
            <w:shd w:val="clear" w:color="auto" w:fill="auto"/>
            <w:noWrap/>
            <w:vAlign w:val="bottom"/>
            <w:hideMark/>
          </w:tcPr>
          <w:p w14:paraId="558E486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B171BF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7AA438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144</w:t>
            </w:r>
          </w:p>
        </w:tc>
        <w:tc>
          <w:tcPr>
            <w:tcW w:w="2580" w:type="dxa"/>
            <w:tcBorders>
              <w:top w:val="nil"/>
              <w:left w:val="nil"/>
              <w:bottom w:val="single" w:sz="4" w:space="0" w:color="auto"/>
              <w:right w:val="single" w:sz="4" w:space="0" w:color="auto"/>
            </w:tcBorders>
            <w:shd w:val="clear" w:color="auto" w:fill="auto"/>
            <w:vAlign w:val="center"/>
            <w:hideMark/>
          </w:tcPr>
          <w:p w14:paraId="49EC8E1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3140D95"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0359BEF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Максимцево</w:t>
            </w:r>
          </w:p>
        </w:tc>
        <w:tc>
          <w:tcPr>
            <w:tcW w:w="2127" w:type="dxa"/>
            <w:tcBorders>
              <w:top w:val="nil"/>
              <w:left w:val="nil"/>
              <w:bottom w:val="single" w:sz="4" w:space="0" w:color="auto"/>
              <w:right w:val="single" w:sz="4" w:space="0" w:color="auto"/>
            </w:tcBorders>
            <w:shd w:val="clear" w:color="auto" w:fill="auto"/>
            <w:noWrap/>
            <w:vAlign w:val="bottom"/>
            <w:hideMark/>
          </w:tcPr>
          <w:p w14:paraId="24FF8ED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42B7CF5" w14:textId="77777777" w:rsidTr="008F6BD7">
        <w:trPr>
          <w:trHeight w:val="78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099322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145</w:t>
            </w:r>
          </w:p>
        </w:tc>
        <w:tc>
          <w:tcPr>
            <w:tcW w:w="2580" w:type="dxa"/>
            <w:tcBorders>
              <w:top w:val="nil"/>
              <w:left w:val="nil"/>
              <w:bottom w:val="single" w:sz="4" w:space="0" w:color="auto"/>
              <w:right w:val="single" w:sz="4" w:space="0" w:color="auto"/>
            </w:tcBorders>
            <w:shd w:val="clear" w:color="auto" w:fill="auto"/>
            <w:vAlign w:val="center"/>
            <w:hideMark/>
          </w:tcPr>
          <w:p w14:paraId="5026684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C7B184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vAlign w:val="bottom"/>
            <w:hideMark/>
          </w:tcPr>
          <w:p w14:paraId="496017C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Пятый участок Тейковского торфопредприятия</w:t>
            </w:r>
          </w:p>
        </w:tc>
        <w:tc>
          <w:tcPr>
            <w:tcW w:w="2127" w:type="dxa"/>
            <w:tcBorders>
              <w:top w:val="nil"/>
              <w:left w:val="nil"/>
              <w:bottom w:val="single" w:sz="4" w:space="0" w:color="auto"/>
              <w:right w:val="single" w:sz="4" w:space="0" w:color="auto"/>
            </w:tcBorders>
            <w:shd w:val="clear" w:color="auto" w:fill="auto"/>
            <w:noWrap/>
            <w:vAlign w:val="bottom"/>
            <w:hideMark/>
          </w:tcPr>
          <w:p w14:paraId="067C934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45BCD7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365C59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146</w:t>
            </w:r>
          </w:p>
        </w:tc>
        <w:tc>
          <w:tcPr>
            <w:tcW w:w="2580" w:type="dxa"/>
            <w:tcBorders>
              <w:top w:val="nil"/>
              <w:left w:val="nil"/>
              <w:bottom w:val="single" w:sz="4" w:space="0" w:color="auto"/>
              <w:right w:val="single" w:sz="4" w:space="0" w:color="auto"/>
            </w:tcBorders>
            <w:shd w:val="clear" w:color="auto" w:fill="auto"/>
            <w:vAlign w:val="center"/>
            <w:hideMark/>
          </w:tcPr>
          <w:p w14:paraId="325A95D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8340ED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02AE40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Сокатово</w:t>
            </w:r>
          </w:p>
        </w:tc>
        <w:tc>
          <w:tcPr>
            <w:tcW w:w="2127" w:type="dxa"/>
            <w:tcBorders>
              <w:top w:val="nil"/>
              <w:left w:val="nil"/>
              <w:bottom w:val="single" w:sz="4" w:space="0" w:color="auto"/>
              <w:right w:val="single" w:sz="4" w:space="0" w:color="auto"/>
            </w:tcBorders>
            <w:shd w:val="clear" w:color="auto" w:fill="auto"/>
            <w:noWrap/>
            <w:vAlign w:val="bottom"/>
            <w:hideMark/>
          </w:tcPr>
          <w:p w14:paraId="687A3BF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A392C2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0E5704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147</w:t>
            </w:r>
          </w:p>
        </w:tc>
        <w:tc>
          <w:tcPr>
            <w:tcW w:w="2580" w:type="dxa"/>
            <w:tcBorders>
              <w:top w:val="nil"/>
              <w:left w:val="nil"/>
              <w:bottom w:val="single" w:sz="4" w:space="0" w:color="auto"/>
              <w:right w:val="single" w:sz="4" w:space="0" w:color="auto"/>
            </w:tcBorders>
            <w:shd w:val="clear" w:color="auto" w:fill="auto"/>
            <w:vAlign w:val="center"/>
            <w:hideMark/>
          </w:tcPr>
          <w:p w14:paraId="3D10E97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CD8A73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2E93929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Суново</w:t>
            </w:r>
          </w:p>
        </w:tc>
        <w:tc>
          <w:tcPr>
            <w:tcW w:w="2127" w:type="dxa"/>
            <w:tcBorders>
              <w:top w:val="nil"/>
              <w:left w:val="nil"/>
              <w:bottom w:val="single" w:sz="4" w:space="0" w:color="auto"/>
              <w:right w:val="single" w:sz="4" w:space="0" w:color="auto"/>
            </w:tcBorders>
            <w:shd w:val="clear" w:color="auto" w:fill="auto"/>
            <w:noWrap/>
            <w:vAlign w:val="bottom"/>
            <w:hideMark/>
          </w:tcPr>
          <w:p w14:paraId="6E6A973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D0FA79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E60573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148</w:t>
            </w:r>
          </w:p>
        </w:tc>
        <w:tc>
          <w:tcPr>
            <w:tcW w:w="2580" w:type="dxa"/>
            <w:tcBorders>
              <w:top w:val="nil"/>
              <w:left w:val="nil"/>
              <w:bottom w:val="single" w:sz="4" w:space="0" w:color="auto"/>
              <w:right w:val="single" w:sz="4" w:space="0" w:color="auto"/>
            </w:tcBorders>
            <w:shd w:val="clear" w:color="auto" w:fill="auto"/>
            <w:vAlign w:val="center"/>
            <w:hideMark/>
          </w:tcPr>
          <w:p w14:paraId="60FDF06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8FBA39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38BE9B7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Хомутово</w:t>
            </w:r>
          </w:p>
        </w:tc>
        <w:tc>
          <w:tcPr>
            <w:tcW w:w="2127" w:type="dxa"/>
            <w:tcBorders>
              <w:top w:val="nil"/>
              <w:left w:val="nil"/>
              <w:bottom w:val="single" w:sz="4" w:space="0" w:color="auto"/>
              <w:right w:val="single" w:sz="4" w:space="0" w:color="auto"/>
            </w:tcBorders>
            <w:shd w:val="clear" w:color="auto" w:fill="auto"/>
            <w:noWrap/>
            <w:vAlign w:val="bottom"/>
            <w:hideMark/>
          </w:tcPr>
          <w:p w14:paraId="035FCB8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5608BE1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C9D833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149</w:t>
            </w:r>
          </w:p>
        </w:tc>
        <w:tc>
          <w:tcPr>
            <w:tcW w:w="2580" w:type="dxa"/>
            <w:tcBorders>
              <w:top w:val="nil"/>
              <w:left w:val="nil"/>
              <w:bottom w:val="single" w:sz="4" w:space="0" w:color="auto"/>
              <w:right w:val="single" w:sz="4" w:space="0" w:color="auto"/>
            </w:tcBorders>
            <w:shd w:val="clear" w:color="auto" w:fill="auto"/>
            <w:vAlign w:val="center"/>
            <w:hideMark/>
          </w:tcPr>
          <w:p w14:paraId="31BF4DF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31DC72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86F052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Елховка</w:t>
            </w:r>
          </w:p>
        </w:tc>
        <w:tc>
          <w:tcPr>
            <w:tcW w:w="2127" w:type="dxa"/>
            <w:tcBorders>
              <w:top w:val="nil"/>
              <w:left w:val="nil"/>
              <w:bottom w:val="single" w:sz="4" w:space="0" w:color="auto"/>
              <w:right w:val="single" w:sz="4" w:space="0" w:color="auto"/>
            </w:tcBorders>
            <w:shd w:val="clear" w:color="auto" w:fill="auto"/>
            <w:noWrap/>
            <w:vAlign w:val="bottom"/>
            <w:hideMark/>
          </w:tcPr>
          <w:p w14:paraId="56249F8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E9F882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871F74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150</w:t>
            </w:r>
          </w:p>
        </w:tc>
        <w:tc>
          <w:tcPr>
            <w:tcW w:w="2580" w:type="dxa"/>
            <w:tcBorders>
              <w:top w:val="nil"/>
              <w:left w:val="nil"/>
              <w:bottom w:val="single" w:sz="4" w:space="0" w:color="auto"/>
              <w:right w:val="single" w:sz="4" w:space="0" w:color="auto"/>
            </w:tcBorders>
            <w:shd w:val="clear" w:color="auto" w:fill="auto"/>
            <w:vAlign w:val="center"/>
            <w:hideMark/>
          </w:tcPr>
          <w:p w14:paraId="37279CE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5BC3D4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2187154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Зиново</w:t>
            </w:r>
          </w:p>
        </w:tc>
        <w:tc>
          <w:tcPr>
            <w:tcW w:w="2127" w:type="dxa"/>
            <w:tcBorders>
              <w:top w:val="nil"/>
              <w:left w:val="nil"/>
              <w:bottom w:val="single" w:sz="4" w:space="0" w:color="auto"/>
              <w:right w:val="single" w:sz="4" w:space="0" w:color="auto"/>
            </w:tcBorders>
            <w:shd w:val="clear" w:color="auto" w:fill="auto"/>
            <w:noWrap/>
            <w:vAlign w:val="bottom"/>
            <w:hideMark/>
          </w:tcPr>
          <w:p w14:paraId="5647E16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547D084"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938436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151</w:t>
            </w:r>
          </w:p>
        </w:tc>
        <w:tc>
          <w:tcPr>
            <w:tcW w:w="2580" w:type="dxa"/>
            <w:tcBorders>
              <w:top w:val="nil"/>
              <w:left w:val="nil"/>
              <w:bottom w:val="single" w:sz="4" w:space="0" w:color="auto"/>
              <w:right w:val="single" w:sz="4" w:space="0" w:color="auto"/>
            </w:tcBorders>
            <w:shd w:val="clear" w:color="auto" w:fill="auto"/>
            <w:vAlign w:val="center"/>
            <w:hideMark/>
          </w:tcPr>
          <w:p w14:paraId="2E7E6F1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3792A7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1A5FC26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Крапивново</w:t>
            </w:r>
          </w:p>
        </w:tc>
        <w:tc>
          <w:tcPr>
            <w:tcW w:w="2127" w:type="dxa"/>
            <w:tcBorders>
              <w:top w:val="nil"/>
              <w:left w:val="nil"/>
              <w:bottom w:val="single" w:sz="4" w:space="0" w:color="auto"/>
              <w:right w:val="single" w:sz="4" w:space="0" w:color="auto"/>
            </w:tcBorders>
            <w:shd w:val="clear" w:color="auto" w:fill="auto"/>
            <w:noWrap/>
            <w:vAlign w:val="bottom"/>
            <w:hideMark/>
          </w:tcPr>
          <w:p w14:paraId="66B267D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24D97E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F17577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152</w:t>
            </w:r>
          </w:p>
        </w:tc>
        <w:tc>
          <w:tcPr>
            <w:tcW w:w="2580" w:type="dxa"/>
            <w:tcBorders>
              <w:top w:val="nil"/>
              <w:left w:val="nil"/>
              <w:bottom w:val="single" w:sz="4" w:space="0" w:color="auto"/>
              <w:right w:val="single" w:sz="4" w:space="0" w:color="auto"/>
            </w:tcBorders>
            <w:shd w:val="clear" w:color="auto" w:fill="auto"/>
            <w:vAlign w:val="center"/>
            <w:hideMark/>
          </w:tcPr>
          <w:p w14:paraId="0D83E95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89C934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49CA628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Междуреченск</w:t>
            </w:r>
          </w:p>
        </w:tc>
        <w:tc>
          <w:tcPr>
            <w:tcW w:w="2127" w:type="dxa"/>
            <w:tcBorders>
              <w:top w:val="nil"/>
              <w:left w:val="nil"/>
              <w:bottom w:val="single" w:sz="4" w:space="0" w:color="auto"/>
              <w:right w:val="single" w:sz="4" w:space="0" w:color="auto"/>
            </w:tcBorders>
            <w:shd w:val="clear" w:color="auto" w:fill="auto"/>
            <w:noWrap/>
            <w:vAlign w:val="bottom"/>
            <w:hideMark/>
          </w:tcPr>
          <w:p w14:paraId="7433CD0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C1FAEB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5C862D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153</w:t>
            </w:r>
          </w:p>
        </w:tc>
        <w:tc>
          <w:tcPr>
            <w:tcW w:w="2580" w:type="dxa"/>
            <w:tcBorders>
              <w:top w:val="nil"/>
              <w:left w:val="nil"/>
              <w:bottom w:val="single" w:sz="4" w:space="0" w:color="auto"/>
              <w:right w:val="single" w:sz="4" w:space="0" w:color="auto"/>
            </w:tcBorders>
            <w:shd w:val="clear" w:color="auto" w:fill="auto"/>
            <w:vAlign w:val="center"/>
            <w:hideMark/>
          </w:tcPr>
          <w:p w14:paraId="23848C4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F05625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C9B984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Морозово</w:t>
            </w:r>
          </w:p>
        </w:tc>
        <w:tc>
          <w:tcPr>
            <w:tcW w:w="2127" w:type="dxa"/>
            <w:tcBorders>
              <w:top w:val="nil"/>
              <w:left w:val="nil"/>
              <w:bottom w:val="single" w:sz="4" w:space="0" w:color="auto"/>
              <w:right w:val="single" w:sz="4" w:space="0" w:color="auto"/>
            </w:tcBorders>
            <w:shd w:val="clear" w:color="auto" w:fill="auto"/>
            <w:noWrap/>
            <w:vAlign w:val="bottom"/>
            <w:hideMark/>
          </w:tcPr>
          <w:p w14:paraId="782E87E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50F3AB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67E4C37"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lastRenderedPageBreak/>
              <w:t>154</w:t>
            </w:r>
          </w:p>
        </w:tc>
        <w:tc>
          <w:tcPr>
            <w:tcW w:w="2580" w:type="dxa"/>
            <w:tcBorders>
              <w:top w:val="nil"/>
              <w:left w:val="nil"/>
              <w:bottom w:val="single" w:sz="4" w:space="0" w:color="auto"/>
              <w:right w:val="single" w:sz="4" w:space="0" w:color="auto"/>
            </w:tcBorders>
            <w:shd w:val="clear" w:color="auto" w:fill="auto"/>
            <w:vAlign w:val="center"/>
            <w:hideMark/>
          </w:tcPr>
          <w:p w14:paraId="463EBA7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F85257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1FA970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Новое Леушино</w:t>
            </w:r>
          </w:p>
        </w:tc>
        <w:tc>
          <w:tcPr>
            <w:tcW w:w="2127" w:type="dxa"/>
            <w:tcBorders>
              <w:top w:val="nil"/>
              <w:left w:val="nil"/>
              <w:bottom w:val="single" w:sz="4" w:space="0" w:color="auto"/>
              <w:right w:val="single" w:sz="4" w:space="0" w:color="auto"/>
            </w:tcBorders>
            <w:shd w:val="clear" w:color="auto" w:fill="auto"/>
            <w:noWrap/>
            <w:vAlign w:val="bottom"/>
            <w:hideMark/>
          </w:tcPr>
          <w:p w14:paraId="6580B0E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AB4AD7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44CBCE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155</w:t>
            </w:r>
          </w:p>
        </w:tc>
        <w:tc>
          <w:tcPr>
            <w:tcW w:w="2580" w:type="dxa"/>
            <w:tcBorders>
              <w:top w:val="nil"/>
              <w:left w:val="nil"/>
              <w:bottom w:val="single" w:sz="4" w:space="0" w:color="auto"/>
              <w:right w:val="single" w:sz="4" w:space="0" w:color="auto"/>
            </w:tcBorders>
            <w:shd w:val="clear" w:color="auto" w:fill="auto"/>
            <w:vAlign w:val="center"/>
            <w:hideMark/>
          </w:tcPr>
          <w:p w14:paraId="0EF6A5E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747888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7E4D755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Оболсуново</w:t>
            </w:r>
          </w:p>
        </w:tc>
        <w:tc>
          <w:tcPr>
            <w:tcW w:w="2127" w:type="dxa"/>
            <w:tcBorders>
              <w:top w:val="nil"/>
              <w:left w:val="nil"/>
              <w:bottom w:val="single" w:sz="4" w:space="0" w:color="auto"/>
              <w:right w:val="single" w:sz="4" w:space="0" w:color="auto"/>
            </w:tcBorders>
            <w:shd w:val="clear" w:color="auto" w:fill="auto"/>
            <w:noWrap/>
            <w:vAlign w:val="bottom"/>
            <w:hideMark/>
          </w:tcPr>
          <w:p w14:paraId="7C9A68D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BD1C21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06E777C"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156</w:t>
            </w:r>
          </w:p>
        </w:tc>
        <w:tc>
          <w:tcPr>
            <w:tcW w:w="2580" w:type="dxa"/>
            <w:tcBorders>
              <w:top w:val="nil"/>
              <w:left w:val="nil"/>
              <w:bottom w:val="single" w:sz="4" w:space="0" w:color="auto"/>
              <w:right w:val="single" w:sz="4" w:space="0" w:color="auto"/>
            </w:tcBorders>
            <w:shd w:val="clear" w:color="auto" w:fill="auto"/>
            <w:vAlign w:val="center"/>
            <w:hideMark/>
          </w:tcPr>
          <w:p w14:paraId="78EA82B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7A4DEC6"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6B03325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Светлый</w:t>
            </w:r>
          </w:p>
        </w:tc>
        <w:tc>
          <w:tcPr>
            <w:tcW w:w="2127" w:type="dxa"/>
            <w:tcBorders>
              <w:top w:val="nil"/>
              <w:left w:val="nil"/>
              <w:bottom w:val="single" w:sz="4" w:space="0" w:color="auto"/>
              <w:right w:val="single" w:sz="4" w:space="0" w:color="auto"/>
            </w:tcBorders>
            <w:shd w:val="clear" w:color="auto" w:fill="auto"/>
            <w:noWrap/>
            <w:vAlign w:val="bottom"/>
            <w:hideMark/>
          </w:tcPr>
          <w:p w14:paraId="74AFEAD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8F344B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90F501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157</w:t>
            </w:r>
          </w:p>
        </w:tc>
        <w:tc>
          <w:tcPr>
            <w:tcW w:w="2580" w:type="dxa"/>
            <w:tcBorders>
              <w:top w:val="nil"/>
              <w:left w:val="nil"/>
              <w:bottom w:val="single" w:sz="4" w:space="0" w:color="auto"/>
              <w:right w:val="single" w:sz="4" w:space="0" w:color="auto"/>
            </w:tcBorders>
            <w:shd w:val="clear" w:color="auto" w:fill="auto"/>
            <w:vAlign w:val="center"/>
            <w:hideMark/>
          </w:tcPr>
          <w:p w14:paraId="3B8109A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05C307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Тейковский</w:t>
            </w:r>
          </w:p>
        </w:tc>
        <w:tc>
          <w:tcPr>
            <w:tcW w:w="2195" w:type="dxa"/>
            <w:tcBorders>
              <w:top w:val="nil"/>
              <w:left w:val="nil"/>
              <w:bottom w:val="single" w:sz="4" w:space="0" w:color="auto"/>
              <w:right w:val="single" w:sz="4" w:space="0" w:color="auto"/>
            </w:tcBorders>
            <w:shd w:val="clear" w:color="auto" w:fill="auto"/>
            <w:noWrap/>
            <w:vAlign w:val="bottom"/>
            <w:hideMark/>
          </w:tcPr>
          <w:p w14:paraId="4BBB6B0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Грозилово</w:t>
            </w:r>
          </w:p>
        </w:tc>
        <w:tc>
          <w:tcPr>
            <w:tcW w:w="2127" w:type="dxa"/>
            <w:tcBorders>
              <w:top w:val="nil"/>
              <w:left w:val="nil"/>
              <w:bottom w:val="single" w:sz="4" w:space="0" w:color="auto"/>
              <w:right w:val="single" w:sz="4" w:space="0" w:color="auto"/>
            </w:tcBorders>
            <w:shd w:val="clear" w:color="auto" w:fill="auto"/>
            <w:noWrap/>
            <w:vAlign w:val="bottom"/>
            <w:hideMark/>
          </w:tcPr>
          <w:p w14:paraId="70055DF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59EF86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7A10FD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158</w:t>
            </w:r>
          </w:p>
        </w:tc>
        <w:tc>
          <w:tcPr>
            <w:tcW w:w="2580" w:type="dxa"/>
            <w:tcBorders>
              <w:top w:val="nil"/>
              <w:left w:val="nil"/>
              <w:bottom w:val="single" w:sz="4" w:space="0" w:color="auto"/>
              <w:right w:val="single" w:sz="4" w:space="0" w:color="auto"/>
            </w:tcBorders>
            <w:shd w:val="clear" w:color="auto" w:fill="auto"/>
            <w:vAlign w:val="center"/>
            <w:hideMark/>
          </w:tcPr>
          <w:p w14:paraId="08EA0E7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638BC4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199B9E4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Горячево</w:t>
            </w:r>
          </w:p>
        </w:tc>
        <w:tc>
          <w:tcPr>
            <w:tcW w:w="2127" w:type="dxa"/>
            <w:tcBorders>
              <w:top w:val="nil"/>
              <w:left w:val="nil"/>
              <w:bottom w:val="single" w:sz="4" w:space="0" w:color="auto"/>
              <w:right w:val="single" w:sz="4" w:space="0" w:color="auto"/>
            </w:tcBorders>
            <w:shd w:val="clear" w:color="auto" w:fill="auto"/>
            <w:noWrap/>
            <w:vAlign w:val="bottom"/>
            <w:hideMark/>
          </w:tcPr>
          <w:p w14:paraId="0212C86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7CD805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EAB565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159</w:t>
            </w:r>
          </w:p>
        </w:tc>
        <w:tc>
          <w:tcPr>
            <w:tcW w:w="2580" w:type="dxa"/>
            <w:tcBorders>
              <w:top w:val="nil"/>
              <w:left w:val="nil"/>
              <w:bottom w:val="single" w:sz="4" w:space="0" w:color="auto"/>
              <w:right w:val="single" w:sz="4" w:space="0" w:color="auto"/>
            </w:tcBorders>
            <w:shd w:val="clear" w:color="auto" w:fill="auto"/>
            <w:vAlign w:val="center"/>
            <w:hideMark/>
          </w:tcPr>
          <w:p w14:paraId="6E1D164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CEDBD72"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7789BC3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Шестуниха</w:t>
            </w:r>
          </w:p>
        </w:tc>
        <w:tc>
          <w:tcPr>
            <w:tcW w:w="2127" w:type="dxa"/>
            <w:tcBorders>
              <w:top w:val="nil"/>
              <w:left w:val="nil"/>
              <w:bottom w:val="single" w:sz="4" w:space="0" w:color="auto"/>
              <w:right w:val="single" w:sz="4" w:space="0" w:color="auto"/>
            </w:tcBorders>
            <w:shd w:val="clear" w:color="auto" w:fill="auto"/>
            <w:noWrap/>
            <w:vAlign w:val="bottom"/>
            <w:hideMark/>
          </w:tcPr>
          <w:p w14:paraId="7A06894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E5CEC3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1C2A80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160</w:t>
            </w:r>
          </w:p>
        </w:tc>
        <w:tc>
          <w:tcPr>
            <w:tcW w:w="2580" w:type="dxa"/>
            <w:tcBorders>
              <w:top w:val="nil"/>
              <w:left w:val="nil"/>
              <w:bottom w:val="single" w:sz="4" w:space="0" w:color="auto"/>
              <w:right w:val="single" w:sz="4" w:space="0" w:color="auto"/>
            </w:tcBorders>
            <w:shd w:val="clear" w:color="auto" w:fill="auto"/>
            <w:vAlign w:val="center"/>
            <w:hideMark/>
          </w:tcPr>
          <w:p w14:paraId="33B52DD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8ACA9B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22F86B3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Агрофенино</w:t>
            </w:r>
          </w:p>
        </w:tc>
        <w:tc>
          <w:tcPr>
            <w:tcW w:w="2127" w:type="dxa"/>
            <w:tcBorders>
              <w:top w:val="nil"/>
              <w:left w:val="nil"/>
              <w:bottom w:val="single" w:sz="4" w:space="0" w:color="auto"/>
              <w:right w:val="single" w:sz="4" w:space="0" w:color="auto"/>
            </w:tcBorders>
            <w:shd w:val="clear" w:color="auto" w:fill="auto"/>
            <w:noWrap/>
            <w:vAlign w:val="bottom"/>
            <w:hideMark/>
          </w:tcPr>
          <w:p w14:paraId="2F35CF4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B33935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DDFFB7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161</w:t>
            </w:r>
          </w:p>
        </w:tc>
        <w:tc>
          <w:tcPr>
            <w:tcW w:w="2580" w:type="dxa"/>
            <w:tcBorders>
              <w:top w:val="nil"/>
              <w:left w:val="nil"/>
              <w:bottom w:val="single" w:sz="4" w:space="0" w:color="auto"/>
              <w:right w:val="single" w:sz="4" w:space="0" w:color="auto"/>
            </w:tcBorders>
            <w:shd w:val="clear" w:color="auto" w:fill="auto"/>
            <w:vAlign w:val="center"/>
            <w:hideMark/>
          </w:tcPr>
          <w:p w14:paraId="64BFB2A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9351B5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7565AED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Архиповка</w:t>
            </w:r>
          </w:p>
        </w:tc>
        <w:tc>
          <w:tcPr>
            <w:tcW w:w="2127" w:type="dxa"/>
            <w:tcBorders>
              <w:top w:val="nil"/>
              <w:left w:val="nil"/>
              <w:bottom w:val="single" w:sz="4" w:space="0" w:color="auto"/>
              <w:right w:val="single" w:sz="4" w:space="0" w:color="auto"/>
            </w:tcBorders>
            <w:shd w:val="clear" w:color="auto" w:fill="auto"/>
            <w:noWrap/>
            <w:vAlign w:val="bottom"/>
            <w:hideMark/>
          </w:tcPr>
          <w:p w14:paraId="58F0713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B8594C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4A7191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162</w:t>
            </w:r>
          </w:p>
        </w:tc>
        <w:tc>
          <w:tcPr>
            <w:tcW w:w="2580" w:type="dxa"/>
            <w:tcBorders>
              <w:top w:val="nil"/>
              <w:left w:val="nil"/>
              <w:bottom w:val="single" w:sz="4" w:space="0" w:color="auto"/>
              <w:right w:val="single" w:sz="4" w:space="0" w:color="auto"/>
            </w:tcBorders>
            <w:shd w:val="clear" w:color="auto" w:fill="auto"/>
            <w:vAlign w:val="center"/>
            <w:hideMark/>
          </w:tcPr>
          <w:p w14:paraId="397B381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72399E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3BD5158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Воскресенское</w:t>
            </w:r>
          </w:p>
        </w:tc>
        <w:tc>
          <w:tcPr>
            <w:tcW w:w="2127" w:type="dxa"/>
            <w:tcBorders>
              <w:top w:val="nil"/>
              <w:left w:val="nil"/>
              <w:bottom w:val="single" w:sz="4" w:space="0" w:color="auto"/>
              <w:right w:val="single" w:sz="4" w:space="0" w:color="auto"/>
            </w:tcBorders>
            <w:shd w:val="clear" w:color="auto" w:fill="auto"/>
            <w:noWrap/>
            <w:vAlign w:val="bottom"/>
            <w:hideMark/>
          </w:tcPr>
          <w:p w14:paraId="78A8B71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49CB20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EAA380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163</w:t>
            </w:r>
          </w:p>
        </w:tc>
        <w:tc>
          <w:tcPr>
            <w:tcW w:w="2580" w:type="dxa"/>
            <w:tcBorders>
              <w:top w:val="nil"/>
              <w:left w:val="nil"/>
              <w:bottom w:val="single" w:sz="4" w:space="0" w:color="auto"/>
              <w:right w:val="single" w:sz="4" w:space="0" w:color="auto"/>
            </w:tcBorders>
            <w:shd w:val="clear" w:color="auto" w:fill="auto"/>
            <w:vAlign w:val="center"/>
            <w:hideMark/>
          </w:tcPr>
          <w:p w14:paraId="7334C10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9DF25B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10B7434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Вознесенье</w:t>
            </w:r>
          </w:p>
        </w:tc>
        <w:tc>
          <w:tcPr>
            <w:tcW w:w="2127" w:type="dxa"/>
            <w:tcBorders>
              <w:top w:val="nil"/>
              <w:left w:val="nil"/>
              <w:bottom w:val="single" w:sz="4" w:space="0" w:color="auto"/>
              <w:right w:val="single" w:sz="4" w:space="0" w:color="auto"/>
            </w:tcBorders>
            <w:shd w:val="clear" w:color="auto" w:fill="auto"/>
            <w:noWrap/>
            <w:vAlign w:val="bottom"/>
            <w:hideMark/>
          </w:tcPr>
          <w:p w14:paraId="619D24E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B000D58"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A661AF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164</w:t>
            </w:r>
          </w:p>
        </w:tc>
        <w:tc>
          <w:tcPr>
            <w:tcW w:w="2580" w:type="dxa"/>
            <w:tcBorders>
              <w:top w:val="nil"/>
              <w:left w:val="nil"/>
              <w:bottom w:val="single" w:sz="4" w:space="0" w:color="auto"/>
              <w:right w:val="single" w:sz="4" w:space="0" w:color="auto"/>
            </w:tcBorders>
            <w:shd w:val="clear" w:color="auto" w:fill="auto"/>
            <w:vAlign w:val="center"/>
            <w:hideMark/>
          </w:tcPr>
          <w:p w14:paraId="6A257BE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B10192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73A1AFC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Польки</w:t>
            </w:r>
          </w:p>
        </w:tc>
        <w:tc>
          <w:tcPr>
            <w:tcW w:w="2127" w:type="dxa"/>
            <w:tcBorders>
              <w:top w:val="nil"/>
              <w:left w:val="nil"/>
              <w:bottom w:val="single" w:sz="4" w:space="0" w:color="auto"/>
              <w:right w:val="single" w:sz="4" w:space="0" w:color="auto"/>
            </w:tcBorders>
            <w:shd w:val="clear" w:color="auto" w:fill="auto"/>
            <w:noWrap/>
            <w:vAlign w:val="bottom"/>
            <w:hideMark/>
          </w:tcPr>
          <w:p w14:paraId="1CE1517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3E6575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C0C8FC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165</w:t>
            </w:r>
          </w:p>
        </w:tc>
        <w:tc>
          <w:tcPr>
            <w:tcW w:w="2580" w:type="dxa"/>
            <w:tcBorders>
              <w:top w:val="nil"/>
              <w:left w:val="nil"/>
              <w:bottom w:val="single" w:sz="4" w:space="0" w:color="auto"/>
              <w:right w:val="single" w:sz="4" w:space="0" w:color="auto"/>
            </w:tcBorders>
            <w:shd w:val="clear" w:color="auto" w:fill="auto"/>
            <w:vAlign w:val="center"/>
            <w:hideMark/>
          </w:tcPr>
          <w:p w14:paraId="28F4C8F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1CDA4D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Савинский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593A678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Савино</w:t>
            </w:r>
          </w:p>
        </w:tc>
        <w:tc>
          <w:tcPr>
            <w:tcW w:w="2127" w:type="dxa"/>
            <w:tcBorders>
              <w:top w:val="nil"/>
              <w:left w:val="nil"/>
              <w:bottom w:val="single" w:sz="4" w:space="0" w:color="auto"/>
              <w:right w:val="single" w:sz="4" w:space="0" w:color="auto"/>
            </w:tcBorders>
            <w:shd w:val="clear" w:color="auto" w:fill="auto"/>
            <w:noWrap/>
            <w:vAlign w:val="bottom"/>
            <w:hideMark/>
          </w:tcPr>
          <w:p w14:paraId="30A3B86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4AEAAFD"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6B21547"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166</w:t>
            </w:r>
          </w:p>
        </w:tc>
        <w:tc>
          <w:tcPr>
            <w:tcW w:w="2580" w:type="dxa"/>
            <w:tcBorders>
              <w:top w:val="nil"/>
              <w:left w:val="nil"/>
              <w:bottom w:val="single" w:sz="4" w:space="0" w:color="auto"/>
              <w:right w:val="single" w:sz="4" w:space="0" w:color="auto"/>
            </w:tcBorders>
            <w:shd w:val="clear" w:color="auto" w:fill="auto"/>
            <w:vAlign w:val="center"/>
            <w:hideMark/>
          </w:tcPr>
          <w:p w14:paraId="78E708C0"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247A44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21766C2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Шекшово</w:t>
            </w:r>
          </w:p>
        </w:tc>
        <w:tc>
          <w:tcPr>
            <w:tcW w:w="2127" w:type="dxa"/>
            <w:tcBorders>
              <w:top w:val="nil"/>
              <w:left w:val="nil"/>
              <w:bottom w:val="single" w:sz="4" w:space="0" w:color="auto"/>
              <w:right w:val="single" w:sz="4" w:space="0" w:color="auto"/>
            </w:tcBorders>
            <w:shd w:val="clear" w:color="auto" w:fill="auto"/>
            <w:noWrap/>
            <w:vAlign w:val="bottom"/>
            <w:hideMark/>
          </w:tcPr>
          <w:p w14:paraId="571FA94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F6DA12E"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BE298B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167</w:t>
            </w:r>
          </w:p>
        </w:tc>
        <w:tc>
          <w:tcPr>
            <w:tcW w:w="2580" w:type="dxa"/>
            <w:tcBorders>
              <w:top w:val="nil"/>
              <w:left w:val="nil"/>
              <w:bottom w:val="single" w:sz="4" w:space="0" w:color="auto"/>
              <w:right w:val="single" w:sz="4" w:space="0" w:color="auto"/>
            </w:tcBorders>
            <w:shd w:val="clear" w:color="auto" w:fill="auto"/>
            <w:vAlign w:val="center"/>
            <w:hideMark/>
          </w:tcPr>
          <w:p w14:paraId="6F0927B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D44F70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69C5FB9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Морозово</w:t>
            </w:r>
          </w:p>
        </w:tc>
        <w:tc>
          <w:tcPr>
            <w:tcW w:w="2127" w:type="dxa"/>
            <w:tcBorders>
              <w:top w:val="nil"/>
              <w:left w:val="nil"/>
              <w:bottom w:val="single" w:sz="4" w:space="0" w:color="auto"/>
              <w:right w:val="single" w:sz="4" w:space="0" w:color="auto"/>
            </w:tcBorders>
            <w:shd w:val="clear" w:color="auto" w:fill="auto"/>
            <w:noWrap/>
            <w:vAlign w:val="bottom"/>
            <w:hideMark/>
          </w:tcPr>
          <w:p w14:paraId="6B51E29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9E6BA4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BCD26B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168</w:t>
            </w:r>
          </w:p>
        </w:tc>
        <w:tc>
          <w:tcPr>
            <w:tcW w:w="2580" w:type="dxa"/>
            <w:tcBorders>
              <w:top w:val="nil"/>
              <w:left w:val="nil"/>
              <w:bottom w:val="single" w:sz="4" w:space="0" w:color="auto"/>
              <w:right w:val="single" w:sz="4" w:space="0" w:color="auto"/>
            </w:tcBorders>
            <w:shd w:val="clear" w:color="auto" w:fill="auto"/>
            <w:vAlign w:val="center"/>
            <w:hideMark/>
          </w:tcPr>
          <w:p w14:paraId="385345D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DAB69F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640D74F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Бородино</w:t>
            </w:r>
          </w:p>
        </w:tc>
        <w:tc>
          <w:tcPr>
            <w:tcW w:w="2127" w:type="dxa"/>
            <w:tcBorders>
              <w:top w:val="nil"/>
              <w:left w:val="nil"/>
              <w:bottom w:val="single" w:sz="4" w:space="0" w:color="auto"/>
              <w:right w:val="single" w:sz="4" w:space="0" w:color="auto"/>
            </w:tcBorders>
            <w:shd w:val="clear" w:color="auto" w:fill="auto"/>
            <w:noWrap/>
            <w:vAlign w:val="bottom"/>
            <w:hideMark/>
          </w:tcPr>
          <w:p w14:paraId="734DC76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6C9C7A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385920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169</w:t>
            </w:r>
          </w:p>
        </w:tc>
        <w:tc>
          <w:tcPr>
            <w:tcW w:w="2580" w:type="dxa"/>
            <w:tcBorders>
              <w:top w:val="nil"/>
              <w:left w:val="nil"/>
              <w:bottom w:val="single" w:sz="4" w:space="0" w:color="auto"/>
              <w:right w:val="single" w:sz="4" w:space="0" w:color="auto"/>
            </w:tcBorders>
            <w:shd w:val="clear" w:color="auto" w:fill="auto"/>
            <w:vAlign w:val="center"/>
            <w:hideMark/>
          </w:tcPr>
          <w:p w14:paraId="663F2A7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04E26F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7139FA5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Ратницкое</w:t>
            </w:r>
          </w:p>
        </w:tc>
        <w:tc>
          <w:tcPr>
            <w:tcW w:w="2127" w:type="dxa"/>
            <w:tcBorders>
              <w:top w:val="nil"/>
              <w:left w:val="nil"/>
              <w:bottom w:val="single" w:sz="4" w:space="0" w:color="auto"/>
              <w:right w:val="single" w:sz="4" w:space="0" w:color="auto"/>
            </w:tcBorders>
            <w:shd w:val="clear" w:color="auto" w:fill="auto"/>
            <w:noWrap/>
            <w:vAlign w:val="bottom"/>
            <w:hideMark/>
          </w:tcPr>
          <w:p w14:paraId="5844E9C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04FE8C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5FDCA6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170</w:t>
            </w:r>
          </w:p>
        </w:tc>
        <w:tc>
          <w:tcPr>
            <w:tcW w:w="2580" w:type="dxa"/>
            <w:tcBorders>
              <w:top w:val="nil"/>
              <w:left w:val="nil"/>
              <w:bottom w:val="single" w:sz="4" w:space="0" w:color="auto"/>
              <w:right w:val="single" w:sz="4" w:space="0" w:color="auto"/>
            </w:tcBorders>
            <w:shd w:val="clear" w:color="auto" w:fill="auto"/>
            <w:vAlign w:val="center"/>
            <w:hideMark/>
          </w:tcPr>
          <w:p w14:paraId="544BB99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81C020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6587233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Непотягово</w:t>
            </w:r>
          </w:p>
        </w:tc>
        <w:tc>
          <w:tcPr>
            <w:tcW w:w="2127" w:type="dxa"/>
            <w:tcBorders>
              <w:top w:val="nil"/>
              <w:left w:val="nil"/>
              <w:bottom w:val="single" w:sz="4" w:space="0" w:color="auto"/>
              <w:right w:val="single" w:sz="4" w:space="0" w:color="auto"/>
            </w:tcBorders>
            <w:shd w:val="clear" w:color="auto" w:fill="auto"/>
            <w:noWrap/>
            <w:vAlign w:val="bottom"/>
            <w:hideMark/>
          </w:tcPr>
          <w:p w14:paraId="0C5E7F8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73C149FC"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4A2597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171</w:t>
            </w:r>
          </w:p>
        </w:tc>
        <w:tc>
          <w:tcPr>
            <w:tcW w:w="2580" w:type="dxa"/>
            <w:tcBorders>
              <w:top w:val="nil"/>
              <w:left w:val="nil"/>
              <w:bottom w:val="single" w:sz="4" w:space="0" w:color="auto"/>
              <w:right w:val="single" w:sz="4" w:space="0" w:color="auto"/>
            </w:tcBorders>
            <w:shd w:val="clear" w:color="auto" w:fill="auto"/>
            <w:vAlign w:val="center"/>
            <w:hideMark/>
          </w:tcPr>
          <w:p w14:paraId="534DDF2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D7791BE"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1F1F226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Загородный</w:t>
            </w:r>
          </w:p>
        </w:tc>
        <w:tc>
          <w:tcPr>
            <w:tcW w:w="2127" w:type="dxa"/>
            <w:tcBorders>
              <w:top w:val="nil"/>
              <w:left w:val="nil"/>
              <w:bottom w:val="single" w:sz="4" w:space="0" w:color="auto"/>
              <w:right w:val="single" w:sz="4" w:space="0" w:color="auto"/>
            </w:tcBorders>
            <w:shd w:val="clear" w:color="auto" w:fill="auto"/>
            <w:noWrap/>
            <w:vAlign w:val="bottom"/>
            <w:hideMark/>
          </w:tcPr>
          <w:p w14:paraId="0877B75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52BCE95"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940506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172</w:t>
            </w:r>
          </w:p>
        </w:tc>
        <w:tc>
          <w:tcPr>
            <w:tcW w:w="2580" w:type="dxa"/>
            <w:tcBorders>
              <w:top w:val="nil"/>
              <w:left w:val="nil"/>
              <w:bottom w:val="single" w:sz="4" w:space="0" w:color="auto"/>
              <w:right w:val="single" w:sz="4" w:space="0" w:color="auto"/>
            </w:tcBorders>
            <w:shd w:val="clear" w:color="auto" w:fill="auto"/>
            <w:vAlign w:val="center"/>
            <w:hideMark/>
          </w:tcPr>
          <w:p w14:paraId="1358F24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6547C57"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023305E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Новоселка</w:t>
            </w:r>
          </w:p>
        </w:tc>
        <w:tc>
          <w:tcPr>
            <w:tcW w:w="2127" w:type="dxa"/>
            <w:tcBorders>
              <w:top w:val="nil"/>
              <w:left w:val="nil"/>
              <w:bottom w:val="single" w:sz="4" w:space="0" w:color="auto"/>
              <w:right w:val="single" w:sz="4" w:space="0" w:color="auto"/>
            </w:tcBorders>
            <w:shd w:val="clear" w:color="auto" w:fill="auto"/>
            <w:noWrap/>
            <w:vAlign w:val="bottom"/>
            <w:hideMark/>
          </w:tcPr>
          <w:p w14:paraId="7A77134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63D12B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CA10CA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173</w:t>
            </w:r>
          </w:p>
        </w:tc>
        <w:tc>
          <w:tcPr>
            <w:tcW w:w="2580" w:type="dxa"/>
            <w:tcBorders>
              <w:top w:val="nil"/>
              <w:left w:val="nil"/>
              <w:bottom w:val="single" w:sz="4" w:space="0" w:color="auto"/>
              <w:right w:val="single" w:sz="4" w:space="0" w:color="auto"/>
            </w:tcBorders>
            <w:shd w:val="clear" w:color="auto" w:fill="auto"/>
            <w:vAlign w:val="center"/>
            <w:hideMark/>
          </w:tcPr>
          <w:p w14:paraId="096F83C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61EBDEA"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346866F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Осановец</w:t>
            </w:r>
          </w:p>
        </w:tc>
        <w:tc>
          <w:tcPr>
            <w:tcW w:w="2127" w:type="dxa"/>
            <w:tcBorders>
              <w:top w:val="nil"/>
              <w:left w:val="nil"/>
              <w:bottom w:val="single" w:sz="4" w:space="0" w:color="auto"/>
              <w:right w:val="single" w:sz="4" w:space="0" w:color="auto"/>
            </w:tcBorders>
            <w:shd w:val="clear" w:color="auto" w:fill="auto"/>
            <w:noWrap/>
            <w:vAlign w:val="bottom"/>
            <w:hideMark/>
          </w:tcPr>
          <w:p w14:paraId="2442EAF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CA22700"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004FD6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174</w:t>
            </w:r>
          </w:p>
        </w:tc>
        <w:tc>
          <w:tcPr>
            <w:tcW w:w="2580" w:type="dxa"/>
            <w:tcBorders>
              <w:top w:val="nil"/>
              <w:left w:val="nil"/>
              <w:bottom w:val="single" w:sz="4" w:space="0" w:color="auto"/>
              <w:right w:val="single" w:sz="4" w:space="0" w:color="auto"/>
            </w:tcBorders>
            <w:shd w:val="clear" w:color="auto" w:fill="auto"/>
            <w:vAlign w:val="center"/>
            <w:hideMark/>
          </w:tcPr>
          <w:p w14:paraId="3A7963D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DF7A3F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00592BE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Огренево</w:t>
            </w:r>
          </w:p>
        </w:tc>
        <w:tc>
          <w:tcPr>
            <w:tcW w:w="2127" w:type="dxa"/>
            <w:tcBorders>
              <w:top w:val="nil"/>
              <w:left w:val="nil"/>
              <w:bottom w:val="single" w:sz="4" w:space="0" w:color="auto"/>
              <w:right w:val="single" w:sz="4" w:space="0" w:color="auto"/>
            </w:tcBorders>
            <w:shd w:val="clear" w:color="auto" w:fill="auto"/>
            <w:noWrap/>
            <w:vAlign w:val="bottom"/>
            <w:hideMark/>
          </w:tcPr>
          <w:p w14:paraId="77F6A84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AC1E00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3BEFB4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175</w:t>
            </w:r>
          </w:p>
        </w:tc>
        <w:tc>
          <w:tcPr>
            <w:tcW w:w="2580" w:type="dxa"/>
            <w:tcBorders>
              <w:top w:val="nil"/>
              <w:left w:val="nil"/>
              <w:bottom w:val="single" w:sz="4" w:space="0" w:color="auto"/>
              <w:right w:val="single" w:sz="4" w:space="0" w:color="auto"/>
            </w:tcBorders>
            <w:shd w:val="clear" w:color="auto" w:fill="auto"/>
            <w:vAlign w:val="center"/>
            <w:hideMark/>
          </w:tcPr>
          <w:p w14:paraId="50B98E5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99622A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0FBD31D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Иваньковский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682E13F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E23AC9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ABC1D7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176</w:t>
            </w:r>
          </w:p>
        </w:tc>
        <w:tc>
          <w:tcPr>
            <w:tcW w:w="2580" w:type="dxa"/>
            <w:tcBorders>
              <w:top w:val="nil"/>
              <w:left w:val="nil"/>
              <w:bottom w:val="single" w:sz="4" w:space="0" w:color="auto"/>
              <w:right w:val="single" w:sz="4" w:space="0" w:color="auto"/>
            </w:tcBorders>
            <w:shd w:val="clear" w:color="auto" w:fill="auto"/>
            <w:vAlign w:val="center"/>
            <w:hideMark/>
          </w:tcPr>
          <w:p w14:paraId="6DC375E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7E8E518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34DA1CE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Костромиха</w:t>
            </w:r>
          </w:p>
        </w:tc>
        <w:tc>
          <w:tcPr>
            <w:tcW w:w="2127" w:type="dxa"/>
            <w:tcBorders>
              <w:top w:val="nil"/>
              <w:left w:val="nil"/>
              <w:bottom w:val="single" w:sz="4" w:space="0" w:color="auto"/>
              <w:right w:val="single" w:sz="4" w:space="0" w:color="auto"/>
            </w:tcBorders>
            <w:shd w:val="clear" w:color="auto" w:fill="auto"/>
            <w:noWrap/>
            <w:vAlign w:val="bottom"/>
            <w:hideMark/>
          </w:tcPr>
          <w:p w14:paraId="2E92BB2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084C903"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9A06D93"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177</w:t>
            </w:r>
          </w:p>
        </w:tc>
        <w:tc>
          <w:tcPr>
            <w:tcW w:w="2580" w:type="dxa"/>
            <w:tcBorders>
              <w:top w:val="nil"/>
              <w:left w:val="nil"/>
              <w:bottom w:val="single" w:sz="4" w:space="0" w:color="auto"/>
              <w:right w:val="single" w:sz="4" w:space="0" w:color="auto"/>
            </w:tcBorders>
            <w:shd w:val="clear" w:color="auto" w:fill="auto"/>
            <w:vAlign w:val="center"/>
            <w:hideMark/>
          </w:tcPr>
          <w:p w14:paraId="2A98890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8CCB4B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Гаврилово Посадский</w:t>
            </w:r>
          </w:p>
        </w:tc>
        <w:tc>
          <w:tcPr>
            <w:tcW w:w="2195" w:type="dxa"/>
            <w:tcBorders>
              <w:top w:val="nil"/>
              <w:left w:val="nil"/>
              <w:bottom w:val="single" w:sz="4" w:space="0" w:color="auto"/>
              <w:right w:val="single" w:sz="4" w:space="0" w:color="auto"/>
            </w:tcBorders>
            <w:shd w:val="clear" w:color="auto" w:fill="auto"/>
            <w:noWrap/>
            <w:vAlign w:val="bottom"/>
            <w:hideMark/>
          </w:tcPr>
          <w:p w14:paraId="203DCA0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Петрово-Городище</w:t>
            </w:r>
          </w:p>
        </w:tc>
        <w:tc>
          <w:tcPr>
            <w:tcW w:w="2127" w:type="dxa"/>
            <w:tcBorders>
              <w:top w:val="nil"/>
              <w:left w:val="nil"/>
              <w:bottom w:val="single" w:sz="4" w:space="0" w:color="auto"/>
              <w:right w:val="single" w:sz="4" w:space="0" w:color="auto"/>
            </w:tcBorders>
            <w:shd w:val="clear" w:color="auto" w:fill="auto"/>
            <w:noWrap/>
            <w:vAlign w:val="bottom"/>
            <w:hideMark/>
          </w:tcPr>
          <w:p w14:paraId="7D7BC6C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289C67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12024F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178</w:t>
            </w:r>
          </w:p>
        </w:tc>
        <w:tc>
          <w:tcPr>
            <w:tcW w:w="2580" w:type="dxa"/>
            <w:tcBorders>
              <w:top w:val="nil"/>
              <w:left w:val="nil"/>
              <w:bottom w:val="single" w:sz="4" w:space="0" w:color="auto"/>
              <w:right w:val="single" w:sz="4" w:space="0" w:color="auto"/>
            </w:tcBorders>
            <w:shd w:val="clear" w:color="auto" w:fill="auto"/>
            <w:vAlign w:val="center"/>
            <w:hideMark/>
          </w:tcPr>
          <w:p w14:paraId="593736B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63B685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Ильинский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201ECB97"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с.Аньково</w:t>
            </w:r>
          </w:p>
        </w:tc>
        <w:tc>
          <w:tcPr>
            <w:tcW w:w="2127" w:type="dxa"/>
            <w:tcBorders>
              <w:top w:val="nil"/>
              <w:left w:val="nil"/>
              <w:bottom w:val="single" w:sz="4" w:space="0" w:color="auto"/>
              <w:right w:val="single" w:sz="4" w:space="0" w:color="auto"/>
            </w:tcBorders>
            <w:shd w:val="clear" w:color="auto" w:fill="auto"/>
            <w:noWrap/>
            <w:vAlign w:val="bottom"/>
            <w:hideMark/>
          </w:tcPr>
          <w:p w14:paraId="58752E9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E519E2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A900BD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179</w:t>
            </w:r>
          </w:p>
        </w:tc>
        <w:tc>
          <w:tcPr>
            <w:tcW w:w="2580" w:type="dxa"/>
            <w:tcBorders>
              <w:top w:val="nil"/>
              <w:left w:val="nil"/>
              <w:bottom w:val="single" w:sz="4" w:space="0" w:color="auto"/>
              <w:right w:val="single" w:sz="4" w:space="0" w:color="auto"/>
            </w:tcBorders>
            <w:shd w:val="clear" w:color="auto" w:fill="auto"/>
            <w:vAlign w:val="center"/>
            <w:hideMark/>
          </w:tcPr>
          <w:p w14:paraId="23220E1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C828468"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Ильинский</w:t>
            </w:r>
          </w:p>
        </w:tc>
        <w:tc>
          <w:tcPr>
            <w:tcW w:w="2195" w:type="dxa"/>
            <w:tcBorders>
              <w:top w:val="nil"/>
              <w:left w:val="nil"/>
              <w:bottom w:val="single" w:sz="4" w:space="0" w:color="auto"/>
              <w:right w:val="single" w:sz="4" w:space="0" w:color="auto"/>
            </w:tcBorders>
            <w:shd w:val="clear" w:color="auto" w:fill="auto"/>
            <w:noWrap/>
            <w:vAlign w:val="bottom"/>
            <w:hideMark/>
          </w:tcPr>
          <w:p w14:paraId="661E68A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д.Щенниково</w:t>
            </w:r>
          </w:p>
        </w:tc>
        <w:tc>
          <w:tcPr>
            <w:tcW w:w="2127" w:type="dxa"/>
            <w:tcBorders>
              <w:top w:val="nil"/>
              <w:left w:val="nil"/>
              <w:bottom w:val="single" w:sz="4" w:space="0" w:color="auto"/>
              <w:right w:val="single" w:sz="4" w:space="0" w:color="auto"/>
            </w:tcBorders>
            <w:shd w:val="clear" w:color="auto" w:fill="auto"/>
            <w:noWrap/>
            <w:vAlign w:val="bottom"/>
            <w:hideMark/>
          </w:tcPr>
          <w:p w14:paraId="37A133E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4EC11B9"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C2C371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180</w:t>
            </w:r>
          </w:p>
        </w:tc>
        <w:tc>
          <w:tcPr>
            <w:tcW w:w="2580" w:type="dxa"/>
            <w:tcBorders>
              <w:top w:val="nil"/>
              <w:left w:val="nil"/>
              <w:bottom w:val="single" w:sz="4" w:space="0" w:color="auto"/>
              <w:right w:val="single" w:sz="4" w:space="0" w:color="auto"/>
            </w:tcBorders>
            <w:shd w:val="clear" w:color="auto" w:fill="auto"/>
            <w:vAlign w:val="center"/>
            <w:hideMark/>
          </w:tcPr>
          <w:p w14:paraId="27499AA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DBE24A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1291C2F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Светиково</w:t>
            </w:r>
          </w:p>
        </w:tc>
        <w:tc>
          <w:tcPr>
            <w:tcW w:w="2127" w:type="dxa"/>
            <w:tcBorders>
              <w:top w:val="nil"/>
              <w:left w:val="nil"/>
              <w:bottom w:val="single" w:sz="4" w:space="0" w:color="auto"/>
              <w:right w:val="single" w:sz="4" w:space="0" w:color="auto"/>
            </w:tcBorders>
            <w:shd w:val="clear" w:color="auto" w:fill="auto"/>
            <w:noWrap/>
            <w:vAlign w:val="bottom"/>
            <w:hideMark/>
          </w:tcPr>
          <w:p w14:paraId="7CF02C9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6B7A917"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F70B0C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181</w:t>
            </w:r>
          </w:p>
        </w:tc>
        <w:tc>
          <w:tcPr>
            <w:tcW w:w="2580" w:type="dxa"/>
            <w:tcBorders>
              <w:top w:val="nil"/>
              <w:left w:val="nil"/>
              <w:bottom w:val="single" w:sz="4" w:space="0" w:color="auto"/>
              <w:right w:val="single" w:sz="4" w:space="0" w:color="auto"/>
            </w:tcBorders>
            <w:shd w:val="clear" w:color="auto" w:fill="auto"/>
            <w:vAlign w:val="center"/>
            <w:hideMark/>
          </w:tcPr>
          <w:p w14:paraId="7139F86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7FBD09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727E728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с.Никольское</w:t>
            </w:r>
          </w:p>
        </w:tc>
        <w:tc>
          <w:tcPr>
            <w:tcW w:w="2127" w:type="dxa"/>
            <w:tcBorders>
              <w:top w:val="nil"/>
              <w:left w:val="nil"/>
              <w:bottom w:val="single" w:sz="4" w:space="0" w:color="auto"/>
              <w:right w:val="single" w:sz="4" w:space="0" w:color="auto"/>
            </w:tcBorders>
            <w:shd w:val="clear" w:color="auto" w:fill="auto"/>
            <w:noWrap/>
            <w:vAlign w:val="bottom"/>
            <w:hideMark/>
          </w:tcPr>
          <w:p w14:paraId="77FD2D1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D92151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EDEBA30"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182</w:t>
            </w:r>
          </w:p>
        </w:tc>
        <w:tc>
          <w:tcPr>
            <w:tcW w:w="2580" w:type="dxa"/>
            <w:tcBorders>
              <w:top w:val="nil"/>
              <w:left w:val="nil"/>
              <w:bottom w:val="single" w:sz="4" w:space="0" w:color="auto"/>
              <w:right w:val="single" w:sz="4" w:space="0" w:color="auto"/>
            </w:tcBorders>
            <w:shd w:val="clear" w:color="auto" w:fill="auto"/>
            <w:vAlign w:val="center"/>
            <w:hideMark/>
          </w:tcPr>
          <w:p w14:paraId="11998D52"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ACF3A03"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0AF159E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Коромыслово</w:t>
            </w:r>
          </w:p>
        </w:tc>
        <w:tc>
          <w:tcPr>
            <w:tcW w:w="2127" w:type="dxa"/>
            <w:tcBorders>
              <w:top w:val="nil"/>
              <w:left w:val="nil"/>
              <w:bottom w:val="single" w:sz="4" w:space="0" w:color="auto"/>
              <w:right w:val="single" w:sz="4" w:space="0" w:color="auto"/>
            </w:tcBorders>
            <w:shd w:val="clear" w:color="auto" w:fill="auto"/>
            <w:noWrap/>
            <w:vAlign w:val="bottom"/>
            <w:hideMark/>
          </w:tcPr>
          <w:p w14:paraId="68130AC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A5E23A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83F08AA"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183</w:t>
            </w:r>
          </w:p>
        </w:tc>
        <w:tc>
          <w:tcPr>
            <w:tcW w:w="2580" w:type="dxa"/>
            <w:tcBorders>
              <w:top w:val="nil"/>
              <w:left w:val="nil"/>
              <w:bottom w:val="single" w:sz="4" w:space="0" w:color="auto"/>
              <w:right w:val="single" w:sz="4" w:space="0" w:color="auto"/>
            </w:tcBorders>
            <w:shd w:val="clear" w:color="auto" w:fill="auto"/>
            <w:vAlign w:val="center"/>
            <w:hideMark/>
          </w:tcPr>
          <w:p w14:paraId="153C334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1881C9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1DBE632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Михеево</w:t>
            </w:r>
          </w:p>
        </w:tc>
        <w:tc>
          <w:tcPr>
            <w:tcW w:w="2127" w:type="dxa"/>
            <w:tcBorders>
              <w:top w:val="nil"/>
              <w:left w:val="nil"/>
              <w:bottom w:val="single" w:sz="4" w:space="0" w:color="auto"/>
              <w:right w:val="single" w:sz="4" w:space="0" w:color="auto"/>
            </w:tcBorders>
            <w:shd w:val="clear" w:color="auto" w:fill="auto"/>
            <w:noWrap/>
            <w:vAlign w:val="bottom"/>
            <w:hideMark/>
          </w:tcPr>
          <w:p w14:paraId="2BEE271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17E5FE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88A7B09"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184</w:t>
            </w:r>
          </w:p>
        </w:tc>
        <w:tc>
          <w:tcPr>
            <w:tcW w:w="2580" w:type="dxa"/>
            <w:tcBorders>
              <w:top w:val="nil"/>
              <w:left w:val="nil"/>
              <w:bottom w:val="single" w:sz="4" w:space="0" w:color="auto"/>
              <w:right w:val="single" w:sz="4" w:space="0" w:color="auto"/>
            </w:tcBorders>
            <w:shd w:val="clear" w:color="auto" w:fill="auto"/>
            <w:vAlign w:val="center"/>
            <w:hideMark/>
          </w:tcPr>
          <w:p w14:paraId="339ED90B"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FF94D7D"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4A1EB416"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Данилово</w:t>
            </w:r>
          </w:p>
        </w:tc>
        <w:tc>
          <w:tcPr>
            <w:tcW w:w="2127" w:type="dxa"/>
            <w:tcBorders>
              <w:top w:val="nil"/>
              <w:left w:val="nil"/>
              <w:bottom w:val="single" w:sz="4" w:space="0" w:color="auto"/>
              <w:right w:val="single" w:sz="4" w:space="0" w:color="auto"/>
            </w:tcBorders>
            <w:shd w:val="clear" w:color="auto" w:fill="auto"/>
            <w:noWrap/>
            <w:vAlign w:val="bottom"/>
            <w:hideMark/>
          </w:tcPr>
          <w:p w14:paraId="16EF9D9D"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0F6579C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832393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185</w:t>
            </w:r>
          </w:p>
        </w:tc>
        <w:tc>
          <w:tcPr>
            <w:tcW w:w="2580" w:type="dxa"/>
            <w:tcBorders>
              <w:top w:val="nil"/>
              <w:left w:val="nil"/>
              <w:bottom w:val="single" w:sz="4" w:space="0" w:color="auto"/>
              <w:right w:val="single" w:sz="4" w:space="0" w:color="auto"/>
            </w:tcBorders>
            <w:shd w:val="clear" w:color="auto" w:fill="auto"/>
            <w:vAlign w:val="center"/>
            <w:hideMark/>
          </w:tcPr>
          <w:p w14:paraId="69CB0A4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D56AD79"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7149C6B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д.Иваньково</w:t>
            </w:r>
          </w:p>
        </w:tc>
        <w:tc>
          <w:tcPr>
            <w:tcW w:w="2127" w:type="dxa"/>
            <w:tcBorders>
              <w:top w:val="nil"/>
              <w:left w:val="nil"/>
              <w:bottom w:val="single" w:sz="4" w:space="0" w:color="auto"/>
              <w:right w:val="single" w:sz="4" w:space="0" w:color="auto"/>
            </w:tcBorders>
            <w:shd w:val="clear" w:color="auto" w:fill="auto"/>
            <w:noWrap/>
            <w:vAlign w:val="bottom"/>
            <w:hideMark/>
          </w:tcPr>
          <w:p w14:paraId="3659001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9E2770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2FC9D3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186</w:t>
            </w:r>
          </w:p>
        </w:tc>
        <w:tc>
          <w:tcPr>
            <w:tcW w:w="2580" w:type="dxa"/>
            <w:tcBorders>
              <w:top w:val="nil"/>
              <w:left w:val="nil"/>
              <w:bottom w:val="single" w:sz="4" w:space="0" w:color="auto"/>
              <w:right w:val="single" w:sz="4" w:space="0" w:color="auto"/>
            </w:tcBorders>
            <w:shd w:val="clear" w:color="auto" w:fill="auto"/>
            <w:vAlign w:val="center"/>
            <w:hideMark/>
          </w:tcPr>
          <w:p w14:paraId="7027C7A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12343DC"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00EF21D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д.Тюгаево</w:t>
            </w:r>
          </w:p>
        </w:tc>
        <w:tc>
          <w:tcPr>
            <w:tcW w:w="2127" w:type="dxa"/>
            <w:tcBorders>
              <w:top w:val="nil"/>
              <w:left w:val="nil"/>
              <w:bottom w:val="single" w:sz="4" w:space="0" w:color="auto"/>
              <w:right w:val="single" w:sz="4" w:space="0" w:color="auto"/>
            </w:tcBorders>
            <w:shd w:val="clear" w:color="auto" w:fill="auto"/>
            <w:noWrap/>
            <w:vAlign w:val="bottom"/>
            <w:hideMark/>
          </w:tcPr>
          <w:p w14:paraId="70F31E6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A71460D"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3FFD985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187</w:t>
            </w:r>
          </w:p>
        </w:tc>
        <w:tc>
          <w:tcPr>
            <w:tcW w:w="2580" w:type="dxa"/>
            <w:tcBorders>
              <w:top w:val="nil"/>
              <w:left w:val="nil"/>
              <w:bottom w:val="single" w:sz="4" w:space="0" w:color="auto"/>
              <w:right w:val="single" w:sz="4" w:space="0" w:color="auto"/>
            </w:tcBorders>
            <w:shd w:val="clear" w:color="auto" w:fill="auto"/>
            <w:vAlign w:val="center"/>
            <w:hideMark/>
          </w:tcPr>
          <w:p w14:paraId="7ECB30E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41FF731"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695AF49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д. Яксаево</w:t>
            </w:r>
          </w:p>
        </w:tc>
        <w:tc>
          <w:tcPr>
            <w:tcW w:w="2127" w:type="dxa"/>
            <w:tcBorders>
              <w:top w:val="nil"/>
              <w:left w:val="nil"/>
              <w:bottom w:val="single" w:sz="4" w:space="0" w:color="auto"/>
              <w:right w:val="single" w:sz="4" w:space="0" w:color="auto"/>
            </w:tcBorders>
            <w:shd w:val="clear" w:color="auto" w:fill="auto"/>
            <w:noWrap/>
            <w:vAlign w:val="bottom"/>
            <w:hideMark/>
          </w:tcPr>
          <w:p w14:paraId="6165D38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F5F1E49"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0699304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188</w:t>
            </w:r>
          </w:p>
        </w:tc>
        <w:tc>
          <w:tcPr>
            <w:tcW w:w="2580" w:type="dxa"/>
            <w:tcBorders>
              <w:top w:val="nil"/>
              <w:left w:val="nil"/>
              <w:bottom w:val="single" w:sz="4" w:space="0" w:color="auto"/>
              <w:right w:val="single" w:sz="4" w:space="0" w:color="auto"/>
            </w:tcBorders>
            <w:shd w:val="clear" w:color="auto" w:fill="auto"/>
            <w:vAlign w:val="center"/>
            <w:hideMark/>
          </w:tcPr>
          <w:p w14:paraId="3DDEA9B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2212CEB"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Комсомольский</w:t>
            </w:r>
          </w:p>
        </w:tc>
        <w:tc>
          <w:tcPr>
            <w:tcW w:w="2195" w:type="dxa"/>
            <w:tcBorders>
              <w:top w:val="nil"/>
              <w:left w:val="nil"/>
              <w:bottom w:val="single" w:sz="4" w:space="0" w:color="auto"/>
              <w:right w:val="single" w:sz="4" w:space="0" w:color="auto"/>
            </w:tcBorders>
            <w:shd w:val="clear" w:color="auto" w:fill="auto"/>
            <w:noWrap/>
            <w:vAlign w:val="bottom"/>
            <w:hideMark/>
          </w:tcPr>
          <w:p w14:paraId="6DC4F4A2"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с.Кулеберьево</w:t>
            </w:r>
          </w:p>
        </w:tc>
        <w:tc>
          <w:tcPr>
            <w:tcW w:w="2127" w:type="dxa"/>
            <w:tcBorders>
              <w:top w:val="nil"/>
              <w:left w:val="nil"/>
              <w:bottom w:val="single" w:sz="4" w:space="0" w:color="auto"/>
              <w:right w:val="single" w:sz="4" w:space="0" w:color="auto"/>
            </w:tcBorders>
            <w:shd w:val="clear" w:color="auto" w:fill="auto"/>
            <w:noWrap/>
            <w:vAlign w:val="bottom"/>
            <w:hideMark/>
          </w:tcPr>
          <w:p w14:paraId="37E9CCB5"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B06B602"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F19AAE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189</w:t>
            </w:r>
          </w:p>
        </w:tc>
        <w:tc>
          <w:tcPr>
            <w:tcW w:w="2580" w:type="dxa"/>
            <w:tcBorders>
              <w:top w:val="nil"/>
              <w:left w:val="nil"/>
              <w:bottom w:val="single" w:sz="4" w:space="0" w:color="auto"/>
              <w:right w:val="single" w:sz="4" w:space="0" w:color="auto"/>
            </w:tcBorders>
            <w:shd w:val="clear" w:color="auto" w:fill="auto"/>
            <w:vAlign w:val="center"/>
            <w:hideMark/>
          </w:tcPr>
          <w:p w14:paraId="36BDB48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6C3BF17"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3E86AE98"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д.Коровино Нижнее</w:t>
            </w:r>
          </w:p>
        </w:tc>
        <w:tc>
          <w:tcPr>
            <w:tcW w:w="2127" w:type="dxa"/>
            <w:tcBorders>
              <w:top w:val="nil"/>
              <w:left w:val="nil"/>
              <w:bottom w:val="single" w:sz="4" w:space="0" w:color="auto"/>
              <w:right w:val="single" w:sz="4" w:space="0" w:color="auto"/>
            </w:tcBorders>
            <w:shd w:val="clear" w:color="auto" w:fill="auto"/>
            <w:noWrap/>
            <w:vAlign w:val="bottom"/>
            <w:hideMark/>
          </w:tcPr>
          <w:p w14:paraId="4FE4E3D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B5844B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6B8135F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190</w:t>
            </w:r>
          </w:p>
        </w:tc>
        <w:tc>
          <w:tcPr>
            <w:tcW w:w="2580" w:type="dxa"/>
            <w:tcBorders>
              <w:top w:val="nil"/>
              <w:left w:val="nil"/>
              <w:bottom w:val="single" w:sz="4" w:space="0" w:color="auto"/>
              <w:right w:val="single" w:sz="4" w:space="0" w:color="auto"/>
            </w:tcBorders>
            <w:shd w:val="clear" w:color="auto" w:fill="auto"/>
            <w:vAlign w:val="center"/>
            <w:hideMark/>
          </w:tcPr>
          <w:p w14:paraId="56FFB99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2B7EC71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39A9A2C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д.Ломы Большие</w:t>
            </w:r>
          </w:p>
        </w:tc>
        <w:tc>
          <w:tcPr>
            <w:tcW w:w="2127" w:type="dxa"/>
            <w:tcBorders>
              <w:top w:val="nil"/>
              <w:left w:val="nil"/>
              <w:bottom w:val="single" w:sz="4" w:space="0" w:color="auto"/>
              <w:right w:val="single" w:sz="4" w:space="0" w:color="auto"/>
            </w:tcBorders>
            <w:shd w:val="clear" w:color="auto" w:fill="auto"/>
            <w:noWrap/>
            <w:vAlign w:val="bottom"/>
            <w:hideMark/>
          </w:tcPr>
          <w:p w14:paraId="3BD5FD04"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6DF8AE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45003A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191</w:t>
            </w:r>
          </w:p>
        </w:tc>
        <w:tc>
          <w:tcPr>
            <w:tcW w:w="2580" w:type="dxa"/>
            <w:tcBorders>
              <w:top w:val="nil"/>
              <w:left w:val="nil"/>
              <w:bottom w:val="single" w:sz="4" w:space="0" w:color="auto"/>
              <w:right w:val="single" w:sz="4" w:space="0" w:color="auto"/>
            </w:tcBorders>
            <w:shd w:val="clear" w:color="auto" w:fill="auto"/>
            <w:vAlign w:val="center"/>
            <w:hideMark/>
          </w:tcPr>
          <w:p w14:paraId="2CA9173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DEBF13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0F90D3B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д.Марфино</w:t>
            </w:r>
          </w:p>
        </w:tc>
        <w:tc>
          <w:tcPr>
            <w:tcW w:w="2127" w:type="dxa"/>
            <w:tcBorders>
              <w:top w:val="nil"/>
              <w:left w:val="nil"/>
              <w:bottom w:val="single" w:sz="4" w:space="0" w:color="auto"/>
              <w:right w:val="single" w:sz="4" w:space="0" w:color="auto"/>
            </w:tcBorders>
            <w:shd w:val="clear" w:color="auto" w:fill="auto"/>
            <w:noWrap/>
            <w:vAlign w:val="bottom"/>
            <w:hideMark/>
          </w:tcPr>
          <w:p w14:paraId="421626E9"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9E946C1"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8E11DC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192</w:t>
            </w:r>
          </w:p>
        </w:tc>
        <w:tc>
          <w:tcPr>
            <w:tcW w:w="2580" w:type="dxa"/>
            <w:tcBorders>
              <w:top w:val="nil"/>
              <w:left w:val="nil"/>
              <w:bottom w:val="single" w:sz="4" w:space="0" w:color="auto"/>
              <w:right w:val="single" w:sz="4" w:space="0" w:color="auto"/>
            </w:tcBorders>
            <w:shd w:val="clear" w:color="auto" w:fill="auto"/>
            <w:vAlign w:val="center"/>
            <w:hideMark/>
          </w:tcPr>
          <w:p w14:paraId="5F40554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214538B"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20D5D1AA"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д.Семигорье</w:t>
            </w:r>
          </w:p>
        </w:tc>
        <w:tc>
          <w:tcPr>
            <w:tcW w:w="2127" w:type="dxa"/>
            <w:tcBorders>
              <w:top w:val="nil"/>
              <w:left w:val="nil"/>
              <w:bottom w:val="single" w:sz="4" w:space="0" w:color="auto"/>
              <w:right w:val="single" w:sz="4" w:space="0" w:color="auto"/>
            </w:tcBorders>
            <w:shd w:val="clear" w:color="auto" w:fill="auto"/>
            <w:noWrap/>
            <w:vAlign w:val="bottom"/>
            <w:hideMark/>
          </w:tcPr>
          <w:p w14:paraId="45D93C40"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BA4837D"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54C3C58"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193</w:t>
            </w:r>
          </w:p>
        </w:tc>
        <w:tc>
          <w:tcPr>
            <w:tcW w:w="2580" w:type="dxa"/>
            <w:tcBorders>
              <w:top w:val="nil"/>
              <w:left w:val="nil"/>
              <w:bottom w:val="single" w:sz="4" w:space="0" w:color="auto"/>
              <w:right w:val="single" w:sz="4" w:space="0" w:color="auto"/>
            </w:tcBorders>
            <w:shd w:val="clear" w:color="auto" w:fill="auto"/>
            <w:vAlign w:val="center"/>
            <w:hideMark/>
          </w:tcPr>
          <w:p w14:paraId="18B3DAD5"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46DECF3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6CBFF61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д.Хреново</w:t>
            </w:r>
          </w:p>
        </w:tc>
        <w:tc>
          <w:tcPr>
            <w:tcW w:w="2127" w:type="dxa"/>
            <w:tcBorders>
              <w:top w:val="nil"/>
              <w:left w:val="nil"/>
              <w:bottom w:val="single" w:sz="4" w:space="0" w:color="auto"/>
              <w:right w:val="single" w:sz="4" w:space="0" w:color="auto"/>
            </w:tcBorders>
            <w:shd w:val="clear" w:color="auto" w:fill="auto"/>
            <w:noWrap/>
            <w:vAlign w:val="bottom"/>
            <w:hideMark/>
          </w:tcPr>
          <w:p w14:paraId="1B501E3B"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6908340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21554C3F"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194</w:t>
            </w:r>
          </w:p>
        </w:tc>
        <w:tc>
          <w:tcPr>
            <w:tcW w:w="2580" w:type="dxa"/>
            <w:tcBorders>
              <w:top w:val="nil"/>
              <w:left w:val="nil"/>
              <w:bottom w:val="single" w:sz="4" w:space="0" w:color="auto"/>
              <w:right w:val="single" w:sz="4" w:space="0" w:color="auto"/>
            </w:tcBorders>
            <w:shd w:val="clear" w:color="auto" w:fill="auto"/>
            <w:vAlign w:val="center"/>
            <w:hideMark/>
          </w:tcPr>
          <w:p w14:paraId="605ACDD9"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697EA2E"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5CFFB336"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д.Чертовищи</w:t>
            </w:r>
          </w:p>
        </w:tc>
        <w:tc>
          <w:tcPr>
            <w:tcW w:w="2127" w:type="dxa"/>
            <w:tcBorders>
              <w:top w:val="nil"/>
              <w:left w:val="nil"/>
              <w:bottom w:val="single" w:sz="4" w:space="0" w:color="auto"/>
              <w:right w:val="single" w:sz="4" w:space="0" w:color="auto"/>
            </w:tcBorders>
            <w:shd w:val="clear" w:color="auto" w:fill="auto"/>
            <w:noWrap/>
            <w:vAlign w:val="bottom"/>
            <w:hideMark/>
          </w:tcPr>
          <w:p w14:paraId="588B09EA"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C135D4A"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AC16242"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195</w:t>
            </w:r>
          </w:p>
        </w:tc>
        <w:tc>
          <w:tcPr>
            <w:tcW w:w="2580" w:type="dxa"/>
            <w:tcBorders>
              <w:top w:val="nil"/>
              <w:left w:val="nil"/>
              <w:bottom w:val="single" w:sz="4" w:space="0" w:color="auto"/>
              <w:right w:val="single" w:sz="4" w:space="0" w:color="auto"/>
            </w:tcBorders>
            <w:shd w:val="clear" w:color="auto" w:fill="auto"/>
            <w:vAlign w:val="center"/>
            <w:hideMark/>
          </w:tcPr>
          <w:p w14:paraId="67E37D21"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1D443E45"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Вичугский</w:t>
            </w:r>
          </w:p>
        </w:tc>
        <w:tc>
          <w:tcPr>
            <w:tcW w:w="2195" w:type="dxa"/>
            <w:tcBorders>
              <w:top w:val="nil"/>
              <w:left w:val="nil"/>
              <w:bottom w:val="single" w:sz="4" w:space="0" w:color="auto"/>
              <w:right w:val="single" w:sz="4" w:space="0" w:color="auto"/>
            </w:tcBorders>
            <w:shd w:val="clear" w:color="auto" w:fill="auto"/>
            <w:noWrap/>
            <w:vAlign w:val="bottom"/>
            <w:hideMark/>
          </w:tcPr>
          <w:p w14:paraId="5E15AA64"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с.Красный Октябрь</w:t>
            </w:r>
          </w:p>
        </w:tc>
        <w:tc>
          <w:tcPr>
            <w:tcW w:w="2127" w:type="dxa"/>
            <w:tcBorders>
              <w:top w:val="nil"/>
              <w:left w:val="nil"/>
              <w:bottom w:val="single" w:sz="4" w:space="0" w:color="auto"/>
              <w:right w:val="single" w:sz="4" w:space="0" w:color="auto"/>
            </w:tcBorders>
            <w:shd w:val="clear" w:color="auto" w:fill="auto"/>
            <w:noWrap/>
            <w:vAlign w:val="bottom"/>
            <w:hideMark/>
          </w:tcPr>
          <w:p w14:paraId="0036A98E"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2EBBEAAF"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1DEEBC46"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lastRenderedPageBreak/>
              <w:t>196</w:t>
            </w:r>
          </w:p>
        </w:tc>
        <w:tc>
          <w:tcPr>
            <w:tcW w:w="2580" w:type="dxa"/>
            <w:tcBorders>
              <w:top w:val="nil"/>
              <w:left w:val="nil"/>
              <w:bottom w:val="single" w:sz="4" w:space="0" w:color="auto"/>
              <w:right w:val="single" w:sz="4" w:space="0" w:color="auto"/>
            </w:tcBorders>
            <w:shd w:val="clear" w:color="auto" w:fill="auto"/>
            <w:vAlign w:val="center"/>
            <w:hideMark/>
          </w:tcPr>
          <w:p w14:paraId="6AB989DE"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6AEAEB9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515C761D"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с.Крапивново</w:t>
            </w:r>
          </w:p>
        </w:tc>
        <w:tc>
          <w:tcPr>
            <w:tcW w:w="2127" w:type="dxa"/>
            <w:tcBorders>
              <w:top w:val="nil"/>
              <w:left w:val="nil"/>
              <w:bottom w:val="single" w:sz="4" w:space="0" w:color="auto"/>
              <w:right w:val="single" w:sz="4" w:space="0" w:color="auto"/>
            </w:tcBorders>
            <w:shd w:val="clear" w:color="auto" w:fill="auto"/>
            <w:noWrap/>
            <w:vAlign w:val="bottom"/>
            <w:hideMark/>
          </w:tcPr>
          <w:p w14:paraId="632C1F5C"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49DA3DE7"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7A270261"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197</w:t>
            </w:r>
          </w:p>
        </w:tc>
        <w:tc>
          <w:tcPr>
            <w:tcW w:w="2580" w:type="dxa"/>
            <w:tcBorders>
              <w:top w:val="nil"/>
              <w:left w:val="nil"/>
              <w:bottom w:val="single" w:sz="4" w:space="0" w:color="auto"/>
              <w:right w:val="single" w:sz="4" w:space="0" w:color="auto"/>
            </w:tcBorders>
            <w:shd w:val="clear" w:color="auto" w:fill="auto"/>
            <w:vAlign w:val="center"/>
            <w:hideMark/>
          </w:tcPr>
          <w:p w14:paraId="45933607"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3B8C8EDF"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vAlign w:val="center"/>
            <w:hideMark/>
          </w:tcPr>
          <w:p w14:paraId="1A51E32C"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д.Польки</w:t>
            </w:r>
          </w:p>
        </w:tc>
        <w:tc>
          <w:tcPr>
            <w:tcW w:w="2127" w:type="dxa"/>
            <w:tcBorders>
              <w:top w:val="nil"/>
              <w:left w:val="nil"/>
              <w:bottom w:val="single" w:sz="4" w:space="0" w:color="auto"/>
              <w:right w:val="single" w:sz="4" w:space="0" w:color="auto"/>
            </w:tcBorders>
            <w:shd w:val="clear" w:color="auto" w:fill="auto"/>
            <w:noWrap/>
            <w:vAlign w:val="bottom"/>
            <w:hideMark/>
          </w:tcPr>
          <w:p w14:paraId="5284C083"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183EFB16"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5485985D"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198</w:t>
            </w:r>
          </w:p>
        </w:tc>
        <w:tc>
          <w:tcPr>
            <w:tcW w:w="2580" w:type="dxa"/>
            <w:tcBorders>
              <w:top w:val="nil"/>
              <w:left w:val="nil"/>
              <w:bottom w:val="single" w:sz="4" w:space="0" w:color="auto"/>
              <w:right w:val="single" w:sz="4" w:space="0" w:color="auto"/>
            </w:tcBorders>
            <w:shd w:val="clear" w:color="auto" w:fill="auto"/>
            <w:vAlign w:val="center"/>
            <w:hideMark/>
          </w:tcPr>
          <w:p w14:paraId="243312A3"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565EAB70"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noWrap/>
            <w:vAlign w:val="bottom"/>
            <w:hideMark/>
          </w:tcPr>
          <w:p w14:paraId="08E3D8AF"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п. Лух</w:t>
            </w:r>
          </w:p>
        </w:tc>
        <w:tc>
          <w:tcPr>
            <w:tcW w:w="2127" w:type="dxa"/>
            <w:tcBorders>
              <w:top w:val="nil"/>
              <w:left w:val="nil"/>
              <w:bottom w:val="single" w:sz="4" w:space="0" w:color="auto"/>
              <w:right w:val="single" w:sz="4" w:space="0" w:color="auto"/>
            </w:tcBorders>
            <w:shd w:val="clear" w:color="auto" w:fill="auto"/>
            <w:noWrap/>
            <w:vAlign w:val="bottom"/>
            <w:hideMark/>
          </w:tcPr>
          <w:p w14:paraId="27FC61C1"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r w:rsidR="008F6BD7" w:rsidRPr="008F6BD7" w14:paraId="39A1C1DB" w14:textId="77777777" w:rsidTr="008F6BD7">
        <w:trPr>
          <w:trHeight w:val="300"/>
        </w:trPr>
        <w:tc>
          <w:tcPr>
            <w:tcW w:w="959" w:type="dxa"/>
            <w:tcBorders>
              <w:top w:val="nil"/>
              <w:left w:val="single" w:sz="4" w:space="0" w:color="auto"/>
              <w:bottom w:val="single" w:sz="4" w:space="0" w:color="auto"/>
              <w:right w:val="single" w:sz="4" w:space="0" w:color="auto"/>
            </w:tcBorders>
            <w:shd w:val="clear" w:color="auto" w:fill="auto"/>
            <w:vAlign w:val="center"/>
            <w:hideMark/>
          </w:tcPr>
          <w:p w14:paraId="433349E4" w14:textId="77777777" w:rsidR="008F6BD7" w:rsidRPr="008F6BD7" w:rsidRDefault="008F6BD7" w:rsidP="008F6BD7">
            <w:pPr>
              <w:spacing w:after="0" w:line="240" w:lineRule="auto"/>
              <w:jc w:val="center"/>
              <w:rPr>
                <w:rFonts w:ascii="Tahoma" w:eastAsia="Times New Roman" w:hAnsi="Tahoma" w:cs="Tahoma"/>
                <w:szCs w:val="20"/>
              </w:rPr>
            </w:pPr>
            <w:r w:rsidRPr="008F6BD7">
              <w:rPr>
                <w:rFonts w:ascii="Tahoma" w:eastAsia="Times New Roman" w:hAnsi="Tahoma" w:cs="Tahoma"/>
                <w:szCs w:val="20"/>
              </w:rPr>
              <w:t>199</w:t>
            </w:r>
          </w:p>
        </w:tc>
        <w:tc>
          <w:tcPr>
            <w:tcW w:w="2580" w:type="dxa"/>
            <w:tcBorders>
              <w:top w:val="nil"/>
              <w:left w:val="nil"/>
              <w:bottom w:val="single" w:sz="4" w:space="0" w:color="auto"/>
              <w:right w:val="single" w:sz="4" w:space="0" w:color="auto"/>
            </w:tcBorders>
            <w:shd w:val="clear" w:color="auto" w:fill="auto"/>
            <w:vAlign w:val="center"/>
            <w:hideMark/>
          </w:tcPr>
          <w:p w14:paraId="21A693EF" w14:textId="77777777" w:rsidR="008F6BD7" w:rsidRPr="008F6BD7" w:rsidRDefault="008F6BD7" w:rsidP="008F6BD7">
            <w:pPr>
              <w:spacing w:after="0" w:line="240" w:lineRule="auto"/>
              <w:rPr>
                <w:rFonts w:ascii="Tahoma" w:eastAsia="Times New Roman" w:hAnsi="Tahoma" w:cs="Tahoma"/>
                <w:szCs w:val="20"/>
              </w:rPr>
            </w:pPr>
            <w:r w:rsidRPr="008F6BD7">
              <w:rPr>
                <w:rFonts w:ascii="Tahoma" w:eastAsia="Times New Roman" w:hAnsi="Tahoma" w:cs="Tahoma"/>
                <w:szCs w:val="20"/>
              </w:rPr>
              <w:t>Ивановская область</w:t>
            </w:r>
          </w:p>
        </w:tc>
        <w:tc>
          <w:tcPr>
            <w:tcW w:w="2199" w:type="dxa"/>
            <w:tcBorders>
              <w:top w:val="nil"/>
              <w:left w:val="nil"/>
              <w:bottom w:val="single" w:sz="4" w:space="0" w:color="auto"/>
              <w:right w:val="single" w:sz="4" w:space="0" w:color="auto"/>
            </w:tcBorders>
            <w:shd w:val="clear" w:color="auto" w:fill="auto"/>
            <w:noWrap/>
            <w:vAlign w:val="bottom"/>
            <w:hideMark/>
          </w:tcPr>
          <w:p w14:paraId="0E860514" w14:textId="77777777" w:rsidR="008F6BD7" w:rsidRPr="008F6BD7" w:rsidRDefault="008F6BD7" w:rsidP="008F6BD7">
            <w:pPr>
              <w:spacing w:after="0" w:line="240" w:lineRule="auto"/>
              <w:jc w:val="center"/>
              <w:rPr>
                <w:rFonts w:ascii="Tahoma" w:eastAsia="Times New Roman" w:hAnsi="Tahoma" w:cs="Tahoma"/>
                <w:color w:val="000000"/>
                <w:szCs w:val="20"/>
              </w:rPr>
            </w:pPr>
            <w:r w:rsidRPr="008F6BD7">
              <w:rPr>
                <w:rFonts w:ascii="Tahoma" w:eastAsia="Times New Roman" w:hAnsi="Tahoma" w:cs="Tahoma"/>
                <w:color w:val="000000"/>
                <w:szCs w:val="20"/>
              </w:rPr>
              <w:t>Шуйский</w:t>
            </w:r>
          </w:p>
        </w:tc>
        <w:tc>
          <w:tcPr>
            <w:tcW w:w="2195" w:type="dxa"/>
            <w:tcBorders>
              <w:top w:val="nil"/>
              <w:left w:val="nil"/>
              <w:bottom w:val="single" w:sz="4" w:space="0" w:color="auto"/>
              <w:right w:val="single" w:sz="4" w:space="0" w:color="auto"/>
            </w:tcBorders>
            <w:shd w:val="clear" w:color="auto" w:fill="auto"/>
            <w:noWrap/>
            <w:vAlign w:val="bottom"/>
            <w:hideMark/>
          </w:tcPr>
          <w:p w14:paraId="467D8E2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с. Чернцы</w:t>
            </w:r>
          </w:p>
        </w:tc>
        <w:tc>
          <w:tcPr>
            <w:tcW w:w="2127" w:type="dxa"/>
            <w:tcBorders>
              <w:top w:val="nil"/>
              <w:left w:val="nil"/>
              <w:bottom w:val="single" w:sz="4" w:space="0" w:color="auto"/>
              <w:right w:val="single" w:sz="4" w:space="0" w:color="auto"/>
            </w:tcBorders>
            <w:shd w:val="clear" w:color="auto" w:fill="auto"/>
            <w:noWrap/>
            <w:vAlign w:val="bottom"/>
            <w:hideMark/>
          </w:tcPr>
          <w:p w14:paraId="59C36FB8" w14:textId="77777777" w:rsidR="008F6BD7" w:rsidRPr="008F6BD7" w:rsidRDefault="008F6BD7" w:rsidP="008F6BD7">
            <w:pPr>
              <w:spacing w:after="0" w:line="240" w:lineRule="auto"/>
              <w:rPr>
                <w:rFonts w:ascii="Tahoma" w:eastAsia="Times New Roman" w:hAnsi="Tahoma" w:cs="Tahoma"/>
                <w:color w:val="000000"/>
                <w:szCs w:val="20"/>
              </w:rPr>
            </w:pPr>
            <w:r w:rsidRPr="008F6BD7">
              <w:rPr>
                <w:rFonts w:ascii="Tahoma" w:eastAsia="Times New Roman" w:hAnsi="Tahoma" w:cs="Tahoma"/>
                <w:color w:val="000000"/>
                <w:szCs w:val="20"/>
              </w:rPr>
              <w:t> </w:t>
            </w:r>
          </w:p>
        </w:tc>
      </w:tr>
    </w:tbl>
    <w:p w14:paraId="2BC6358B" w14:textId="4DE707D0" w:rsidR="008F6BD7" w:rsidRDefault="008F6BD7" w:rsidP="008F6BD7">
      <w:pPr>
        <w:jc w:val="center"/>
        <w:rPr>
          <w:rFonts w:ascii="Times New Roman" w:hAnsi="Times New Roman"/>
          <w:b/>
        </w:rPr>
      </w:pPr>
    </w:p>
    <w:p w14:paraId="33238CE2" w14:textId="427021C5" w:rsidR="008F6BD7" w:rsidRDefault="008F6BD7" w:rsidP="008F6BD7">
      <w:pPr>
        <w:jc w:val="center"/>
        <w:rPr>
          <w:rFonts w:ascii="Times New Roman" w:hAnsi="Times New Roman"/>
          <w:b/>
        </w:rPr>
      </w:pPr>
    </w:p>
    <w:p w14:paraId="62CC5882" w14:textId="4C0B0E86" w:rsidR="008F6BD7" w:rsidRPr="008F6BD7" w:rsidRDefault="008F6BD7" w:rsidP="008F6BD7">
      <w:pPr>
        <w:jc w:val="center"/>
        <w:rPr>
          <w:rFonts w:ascii="Tahoma" w:hAnsi="Tahoma" w:cs="Tahoma"/>
          <w:b/>
        </w:rPr>
      </w:pPr>
      <w:r w:rsidRPr="008F6BD7">
        <w:rPr>
          <w:rFonts w:ascii="Tahoma" w:hAnsi="Tahoma" w:cs="Tahoma"/>
          <w:b/>
        </w:rPr>
        <w:t>Кировский филиал</w:t>
      </w:r>
    </w:p>
    <w:tbl>
      <w:tblPr>
        <w:tblW w:w="10060" w:type="dxa"/>
        <w:tblLook w:val="04A0" w:firstRow="1" w:lastRow="0" w:firstColumn="1" w:lastColumn="0" w:noHBand="0" w:noVBand="1"/>
      </w:tblPr>
      <w:tblGrid>
        <w:gridCol w:w="900"/>
        <w:gridCol w:w="2639"/>
        <w:gridCol w:w="2126"/>
        <w:gridCol w:w="2268"/>
        <w:gridCol w:w="2127"/>
      </w:tblGrid>
      <w:tr w:rsidR="008F6BD7" w:rsidRPr="008F6BD7" w14:paraId="02CAD6BB" w14:textId="77777777" w:rsidTr="008F6BD7">
        <w:trPr>
          <w:trHeight w:val="300"/>
        </w:trPr>
        <w:tc>
          <w:tcPr>
            <w:tcW w:w="90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D892B07"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 п/п</w:t>
            </w:r>
          </w:p>
        </w:tc>
        <w:tc>
          <w:tcPr>
            <w:tcW w:w="2639" w:type="dxa"/>
            <w:tcBorders>
              <w:top w:val="single" w:sz="4" w:space="0" w:color="auto"/>
              <w:left w:val="nil"/>
              <w:bottom w:val="single" w:sz="4" w:space="0" w:color="auto"/>
              <w:right w:val="single" w:sz="4" w:space="0" w:color="auto"/>
            </w:tcBorders>
            <w:shd w:val="clear" w:color="000000" w:fill="BFBFBF"/>
            <w:vAlign w:val="center"/>
            <w:hideMark/>
          </w:tcPr>
          <w:p w14:paraId="12449D83"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Регион</w:t>
            </w:r>
          </w:p>
        </w:tc>
        <w:tc>
          <w:tcPr>
            <w:tcW w:w="2126" w:type="dxa"/>
            <w:tcBorders>
              <w:top w:val="single" w:sz="4" w:space="0" w:color="auto"/>
              <w:left w:val="nil"/>
              <w:bottom w:val="single" w:sz="4" w:space="0" w:color="auto"/>
              <w:right w:val="single" w:sz="4" w:space="0" w:color="auto"/>
            </w:tcBorders>
            <w:shd w:val="clear" w:color="000000" w:fill="BFBFBF"/>
            <w:vAlign w:val="center"/>
            <w:hideMark/>
          </w:tcPr>
          <w:p w14:paraId="6D5B68B4"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Район</w:t>
            </w:r>
          </w:p>
        </w:tc>
        <w:tc>
          <w:tcPr>
            <w:tcW w:w="2268" w:type="dxa"/>
            <w:tcBorders>
              <w:top w:val="single" w:sz="4" w:space="0" w:color="auto"/>
              <w:left w:val="nil"/>
              <w:bottom w:val="single" w:sz="4" w:space="0" w:color="auto"/>
              <w:right w:val="single" w:sz="4" w:space="0" w:color="auto"/>
            </w:tcBorders>
            <w:shd w:val="clear" w:color="000000" w:fill="BFBFBF"/>
            <w:vAlign w:val="center"/>
            <w:hideMark/>
          </w:tcPr>
          <w:p w14:paraId="66CCB17B"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Город / Населенный пункт 1</w:t>
            </w:r>
          </w:p>
        </w:tc>
        <w:tc>
          <w:tcPr>
            <w:tcW w:w="2127" w:type="dxa"/>
            <w:tcBorders>
              <w:top w:val="single" w:sz="4" w:space="0" w:color="auto"/>
              <w:left w:val="nil"/>
              <w:bottom w:val="single" w:sz="4" w:space="0" w:color="auto"/>
              <w:right w:val="single" w:sz="4" w:space="0" w:color="auto"/>
            </w:tcBorders>
            <w:shd w:val="clear" w:color="000000" w:fill="BFBFBF"/>
            <w:vAlign w:val="center"/>
            <w:hideMark/>
          </w:tcPr>
          <w:p w14:paraId="55C1B1B2"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Населенный пункт 2</w:t>
            </w:r>
          </w:p>
        </w:tc>
      </w:tr>
      <w:tr w:rsidR="008F6BD7" w:rsidRPr="008F6BD7" w14:paraId="0C7FF4B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A9C67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w:t>
            </w:r>
          </w:p>
        </w:tc>
        <w:tc>
          <w:tcPr>
            <w:tcW w:w="2639" w:type="dxa"/>
            <w:tcBorders>
              <w:top w:val="nil"/>
              <w:left w:val="nil"/>
              <w:bottom w:val="single" w:sz="4" w:space="0" w:color="auto"/>
              <w:right w:val="single" w:sz="4" w:space="0" w:color="auto"/>
            </w:tcBorders>
            <w:shd w:val="clear" w:color="auto" w:fill="auto"/>
            <w:noWrap/>
            <w:vAlign w:val="center"/>
            <w:hideMark/>
          </w:tcPr>
          <w:p w14:paraId="1D4DA3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84B4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C1A87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Косино</w:t>
            </w:r>
          </w:p>
        </w:tc>
        <w:tc>
          <w:tcPr>
            <w:tcW w:w="2127" w:type="dxa"/>
            <w:tcBorders>
              <w:top w:val="nil"/>
              <w:left w:val="nil"/>
              <w:bottom w:val="single" w:sz="4" w:space="0" w:color="auto"/>
              <w:right w:val="single" w:sz="4" w:space="0" w:color="auto"/>
            </w:tcBorders>
            <w:shd w:val="clear" w:color="auto" w:fill="auto"/>
            <w:noWrap/>
            <w:vAlign w:val="center"/>
            <w:hideMark/>
          </w:tcPr>
          <w:p w14:paraId="50C0B8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CB974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DCA7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w:t>
            </w:r>
          </w:p>
        </w:tc>
        <w:tc>
          <w:tcPr>
            <w:tcW w:w="2639" w:type="dxa"/>
            <w:tcBorders>
              <w:top w:val="nil"/>
              <w:left w:val="nil"/>
              <w:bottom w:val="single" w:sz="4" w:space="0" w:color="auto"/>
              <w:right w:val="single" w:sz="4" w:space="0" w:color="auto"/>
            </w:tcBorders>
            <w:shd w:val="clear" w:color="auto" w:fill="auto"/>
            <w:noWrap/>
            <w:vAlign w:val="center"/>
            <w:hideMark/>
          </w:tcPr>
          <w:p w14:paraId="632476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D4FA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D9BD0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Мирный</w:t>
            </w:r>
          </w:p>
        </w:tc>
        <w:tc>
          <w:tcPr>
            <w:tcW w:w="2127" w:type="dxa"/>
            <w:tcBorders>
              <w:top w:val="nil"/>
              <w:left w:val="nil"/>
              <w:bottom w:val="single" w:sz="4" w:space="0" w:color="auto"/>
              <w:right w:val="single" w:sz="4" w:space="0" w:color="auto"/>
            </w:tcBorders>
            <w:shd w:val="clear" w:color="auto" w:fill="auto"/>
            <w:noWrap/>
            <w:vAlign w:val="center"/>
            <w:hideMark/>
          </w:tcPr>
          <w:p w14:paraId="0D96E4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92600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7710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w:t>
            </w:r>
          </w:p>
        </w:tc>
        <w:tc>
          <w:tcPr>
            <w:tcW w:w="2639" w:type="dxa"/>
            <w:tcBorders>
              <w:top w:val="nil"/>
              <w:left w:val="nil"/>
              <w:bottom w:val="single" w:sz="4" w:space="0" w:color="auto"/>
              <w:right w:val="single" w:sz="4" w:space="0" w:color="auto"/>
            </w:tcBorders>
            <w:shd w:val="clear" w:color="auto" w:fill="auto"/>
            <w:noWrap/>
            <w:vAlign w:val="center"/>
            <w:hideMark/>
          </w:tcPr>
          <w:p w14:paraId="6BD12C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A2A4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48B88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Песковка</w:t>
            </w:r>
          </w:p>
        </w:tc>
        <w:tc>
          <w:tcPr>
            <w:tcW w:w="2127" w:type="dxa"/>
            <w:tcBorders>
              <w:top w:val="nil"/>
              <w:left w:val="nil"/>
              <w:bottom w:val="single" w:sz="4" w:space="0" w:color="auto"/>
              <w:right w:val="single" w:sz="4" w:space="0" w:color="auto"/>
            </w:tcBorders>
            <w:shd w:val="clear" w:color="auto" w:fill="auto"/>
            <w:noWrap/>
            <w:vAlign w:val="center"/>
            <w:hideMark/>
          </w:tcPr>
          <w:p w14:paraId="38061C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40C9C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7B22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w:t>
            </w:r>
          </w:p>
        </w:tc>
        <w:tc>
          <w:tcPr>
            <w:tcW w:w="2639" w:type="dxa"/>
            <w:tcBorders>
              <w:top w:val="nil"/>
              <w:left w:val="nil"/>
              <w:bottom w:val="single" w:sz="4" w:space="0" w:color="auto"/>
              <w:right w:val="single" w:sz="4" w:space="0" w:color="auto"/>
            </w:tcBorders>
            <w:shd w:val="clear" w:color="auto" w:fill="auto"/>
            <w:noWrap/>
            <w:vAlign w:val="center"/>
            <w:hideMark/>
          </w:tcPr>
          <w:p w14:paraId="35E630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D905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2B2B4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Кай</w:t>
            </w:r>
          </w:p>
        </w:tc>
        <w:tc>
          <w:tcPr>
            <w:tcW w:w="2127" w:type="dxa"/>
            <w:tcBorders>
              <w:top w:val="nil"/>
              <w:left w:val="nil"/>
              <w:bottom w:val="single" w:sz="4" w:space="0" w:color="auto"/>
              <w:right w:val="single" w:sz="4" w:space="0" w:color="auto"/>
            </w:tcBorders>
            <w:shd w:val="clear" w:color="auto" w:fill="auto"/>
            <w:noWrap/>
            <w:vAlign w:val="center"/>
            <w:hideMark/>
          </w:tcPr>
          <w:p w14:paraId="2CCBA3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063487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F8885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w:t>
            </w:r>
          </w:p>
        </w:tc>
        <w:tc>
          <w:tcPr>
            <w:tcW w:w="2639" w:type="dxa"/>
            <w:tcBorders>
              <w:top w:val="nil"/>
              <w:left w:val="nil"/>
              <w:bottom w:val="single" w:sz="4" w:space="0" w:color="auto"/>
              <w:right w:val="single" w:sz="4" w:space="0" w:color="auto"/>
            </w:tcBorders>
            <w:shd w:val="clear" w:color="auto" w:fill="auto"/>
            <w:noWrap/>
            <w:vAlign w:val="center"/>
            <w:hideMark/>
          </w:tcPr>
          <w:p w14:paraId="537BDB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B16D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EC606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Кряжевской</w:t>
            </w:r>
          </w:p>
        </w:tc>
        <w:tc>
          <w:tcPr>
            <w:tcW w:w="2127" w:type="dxa"/>
            <w:tcBorders>
              <w:top w:val="nil"/>
              <w:left w:val="nil"/>
              <w:bottom w:val="single" w:sz="4" w:space="0" w:color="auto"/>
              <w:right w:val="single" w:sz="4" w:space="0" w:color="auto"/>
            </w:tcBorders>
            <w:shd w:val="clear" w:color="auto" w:fill="auto"/>
            <w:noWrap/>
            <w:vAlign w:val="center"/>
            <w:hideMark/>
          </w:tcPr>
          <w:p w14:paraId="2DFFFB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E3FC61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BDECB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w:t>
            </w:r>
          </w:p>
        </w:tc>
        <w:tc>
          <w:tcPr>
            <w:tcW w:w="2639" w:type="dxa"/>
            <w:tcBorders>
              <w:top w:val="nil"/>
              <w:left w:val="nil"/>
              <w:bottom w:val="single" w:sz="4" w:space="0" w:color="auto"/>
              <w:right w:val="single" w:sz="4" w:space="0" w:color="auto"/>
            </w:tcBorders>
            <w:shd w:val="clear" w:color="auto" w:fill="auto"/>
            <w:noWrap/>
            <w:vAlign w:val="center"/>
            <w:hideMark/>
          </w:tcPr>
          <w:p w14:paraId="7D264D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79F4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EB47A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Аркуль</w:t>
            </w:r>
          </w:p>
        </w:tc>
        <w:tc>
          <w:tcPr>
            <w:tcW w:w="2127" w:type="dxa"/>
            <w:tcBorders>
              <w:top w:val="nil"/>
              <w:left w:val="nil"/>
              <w:bottom w:val="single" w:sz="4" w:space="0" w:color="auto"/>
              <w:right w:val="single" w:sz="4" w:space="0" w:color="auto"/>
            </w:tcBorders>
            <w:shd w:val="clear" w:color="auto" w:fill="auto"/>
            <w:noWrap/>
            <w:vAlign w:val="center"/>
            <w:hideMark/>
          </w:tcPr>
          <w:p w14:paraId="6CC149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980FF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9EA1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w:t>
            </w:r>
          </w:p>
        </w:tc>
        <w:tc>
          <w:tcPr>
            <w:tcW w:w="2639" w:type="dxa"/>
            <w:tcBorders>
              <w:top w:val="nil"/>
              <w:left w:val="nil"/>
              <w:bottom w:val="single" w:sz="4" w:space="0" w:color="auto"/>
              <w:right w:val="single" w:sz="4" w:space="0" w:color="auto"/>
            </w:tcBorders>
            <w:shd w:val="clear" w:color="auto" w:fill="auto"/>
            <w:noWrap/>
            <w:vAlign w:val="center"/>
            <w:hideMark/>
          </w:tcPr>
          <w:p w14:paraId="0394EA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E8AF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33ABCF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Луза</w:t>
            </w:r>
          </w:p>
        </w:tc>
        <w:tc>
          <w:tcPr>
            <w:tcW w:w="2127" w:type="dxa"/>
            <w:tcBorders>
              <w:top w:val="nil"/>
              <w:left w:val="nil"/>
              <w:bottom w:val="single" w:sz="4" w:space="0" w:color="auto"/>
              <w:right w:val="single" w:sz="4" w:space="0" w:color="auto"/>
            </w:tcBorders>
            <w:shd w:val="clear" w:color="auto" w:fill="auto"/>
            <w:noWrap/>
            <w:vAlign w:val="center"/>
            <w:hideMark/>
          </w:tcPr>
          <w:p w14:paraId="61522D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C2E6A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A842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w:t>
            </w:r>
          </w:p>
        </w:tc>
        <w:tc>
          <w:tcPr>
            <w:tcW w:w="2639" w:type="dxa"/>
            <w:tcBorders>
              <w:top w:val="nil"/>
              <w:left w:val="nil"/>
              <w:bottom w:val="single" w:sz="4" w:space="0" w:color="auto"/>
              <w:right w:val="single" w:sz="4" w:space="0" w:color="auto"/>
            </w:tcBorders>
            <w:shd w:val="clear" w:color="auto" w:fill="auto"/>
            <w:noWrap/>
            <w:vAlign w:val="center"/>
            <w:hideMark/>
          </w:tcPr>
          <w:p w14:paraId="0E0A34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89D71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B2153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Лесной</w:t>
            </w:r>
          </w:p>
        </w:tc>
        <w:tc>
          <w:tcPr>
            <w:tcW w:w="2127" w:type="dxa"/>
            <w:tcBorders>
              <w:top w:val="nil"/>
              <w:left w:val="nil"/>
              <w:bottom w:val="single" w:sz="4" w:space="0" w:color="auto"/>
              <w:right w:val="single" w:sz="4" w:space="0" w:color="auto"/>
            </w:tcBorders>
            <w:shd w:val="clear" w:color="auto" w:fill="auto"/>
            <w:noWrap/>
            <w:vAlign w:val="center"/>
            <w:hideMark/>
          </w:tcPr>
          <w:p w14:paraId="188768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6C083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1771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w:t>
            </w:r>
          </w:p>
        </w:tc>
        <w:tc>
          <w:tcPr>
            <w:tcW w:w="2639" w:type="dxa"/>
            <w:tcBorders>
              <w:top w:val="nil"/>
              <w:left w:val="nil"/>
              <w:bottom w:val="single" w:sz="4" w:space="0" w:color="auto"/>
              <w:right w:val="single" w:sz="4" w:space="0" w:color="auto"/>
            </w:tcBorders>
            <w:shd w:val="clear" w:color="auto" w:fill="auto"/>
            <w:noWrap/>
            <w:vAlign w:val="center"/>
            <w:hideMark/>
          </w:tcPr>
          <w:p w14:paraId="7358FE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8285B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7F409B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Лальск</w:t>
            </w:r>
          </w:p>
        </w:tc>
        <w:tc>
          <w:tcPr>
            <w:tcW w:w="2127" w:type="dxa"/>
            <w:tcBorders>
              <w:top w:val="nil"/>
              <w:left w:val="nil"/>
              <w:bottom w:val="single" w:sz="4" w:space="0" w:color="auto"/>
              <w:right w:val="single" w:sz="4" w:space="0" w:color="auto"/>
            </w:tcBorders>
            <w:shd w:val="clear" w:color="auto" w:fill="auto"/>
            <w:noWrap/>
            <w:vAlign w:val="center"/>
            <w:hideMark/>
          </w:tcPr>
          <w:p w14:paraId="6C8B4F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E7480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68408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w:t>
            </w:r>
          </w:p>
        </w:tc>
        <w:tc>
          <w:tcPr>
            <w:tcW w:w="2639" w:type="dxa"/>
            <w:tcBorders>
              <w:top w:val="nil"/>
              <w:left w:val="nil"/>
              <w:bottom w:val="single" w:sz="4" w:space="0" w:color="auto"/>
              <w:right w:val="single" w:sz="4" w:space="0" w:color="auto"/>
            </w:tcBorders>
            <w:shd w:val="clear" w:color="auto" w:fill="auto"/>
            <w:noWrap/>
            <w:vAlign w:val="center"/>
            <w:hideMark/>
          </w:tcPr>
          <w:p w14:paraId="523BDE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D2C6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A1661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47A3E0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Чистые Пруды</w:t>
            </w:r>
          </w:p>
        </w:tc>
      </w:tr>
      <w:tr w:rsidR="008F6BD7" w:rsidRPr="008F6BD7" w14:paraId="71D845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C294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w:t>
            </w:r>
          </w:p>
        </w:tc>
        <w:tc>
          <w:tcPr>
            <w:tcW w:w="2639" w:type="dxa"/>
            <w:tcBorders>
              <w:top w:val="nil"/>
              <w:left w:val="nil"/>
              <w:bottom w:val="single" w:sz="4" w:space="0" w:color="auto"/>
              <w:right w:val="single" w:sz="4" w:space="0" w:color="auto"/>
            </w:tcBorders>
            <w:shd w:val="clear" w:color="auto" w:fill="auto"/>
            <w:noWrap/>
            <w:vAlign w:val="center"/>
            <w:hideMark/>
          </w:tcPr>
          <w:p w14:paraId="2ED809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E070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D540E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Пещера</w:t>
            </w:r>
          </w:p>
        </w:tc>
        <w:tc>
          <w:tcPr>
            <w:tcW w:w="2127" w:type="dxa"/>
            <w:tcBorders>
              <w:top w:val="nil"/>
              <w:left w:val="nil"/>
              <w:bottom w:val="single" w:sz="4" w:space="0" w:color="auto"/>
              <w:right w:val="single" w:sz="4" w:space="0" w:color="auto"/>
            </w:tcBorders>
            <w:shd w:val="clear" w:color="auto" w:fill="auto"/>
            <w:noWrap/>
            <w:vAlign w:val="center"/>
            <w:hideMark/>
          </w:tcPr>
          <w:p w14:paraId="0CC161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AD26D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0E0DB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w:t>
            </w:r>
          </w:p>
        </w:tc>
        <w:tc>
          <w:tcPr>
            <w:tcW w:w="2639" w:type="dxa"/>
            <w:tcBorders>
              <w:top w:val="nil"/>
              <w:left w:val="nil"/>
              <w:bottom w:val="single" w:sz="4" w:space="0" w:color="auto"/>
              <w:right w:val="single" w:sz="4" w:space="0" w:color="auto"/>
            </w:tcBorders>
            <w:shd w:val="clear" w:color="auto" w:fill="auto"/>
            <w:noWrap/>
            <w:vAlign w:val="center"/>
            <w:hideMark/>
          </w:tcPr>
          <w:p w14:paraId="1D4825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D583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11D6B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40A8D9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42AD4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B805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w:t>
            </w:r>
          </w:p>
        </w:tc>
        <w:tc>
          <w:tcPr>
            <w:tcW w:w="2639" w:type="dxa"/>
            <w:tcBorders>
              <w:top w:val="nil"/>
              <w:left w:val="nil"/>
              <w:bottom w:val="single" w:sz="4" w:space="0" w:color="auto"/>
              <w:right w:val="single" w:sz="4" w:space="0" w:color="auto"/>
            </w:tcBorders>
            <w:shd w:val="clear" w:color="auto" w:fill="auto"/>
            <w:noWrap/>
            <w:vAlign w:val="center"/>
            <w:hideMark/>
          </w:tcPr>
          <w:p w14:paraId="4FB457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9DDD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73C50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Кирс</w:t>
            </w:r>
          </w:p>
        </w:tc>
        <w:tc>
          <w:tcPr>
            <w:tcW w:w="2127" w:type="dxa"/>
            <w:tcBorders>
              <w:top w:val="nil"/>
              <w:left w:val="nil"/>
              <w:bottom w:val="single" w:sz="4" w:space="0" w:color="auto"/>
              <w:right w:val="single" w:sz="4" w:space="0" w:color="auto"/>
            </w:tcBorders>
            <w:shd w:val="clear" w:color="auto" w:fill="auto"/>
            <w:noWrap/>
            <w:vAlign w:val="center"/>
            <w:hideMark/>
          </w:tcPr>
          <w:p w14:paraId="6FF125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7E5FD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FDD4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w:t>
            </w:r>
          </w:p>
        </w:tc>
        <w:tc>
          <w:tcPr>
            <w:tcW w:w="2639" w:type="dxa"/>
            <w:tcBorders>
              <w:top w:val="nil"/>
              <w:left w:val="nil"/>
              <w:bottom w:val="single" w:sz="4" w:space="0" w:color="auto"/>
              <w:right w:val="single" w:sz="4" w:space="0" w:color="auto"/>
            </w:tcBorders>
            <w:shd w:val="clear" w:color="auto" w:fill="auto"/>
            <w:noWrap/>
            <w:vAlign w:val="center"/>
            <w:hideMark/>
          </w:tcPr>
          <w:p w14:paraId="35C4B7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C272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CA85B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Медведок</w:t>
            </w:r>
          </w:p>
        </w:tc>
        <w:tc>
          <w:tcPr>
            <w:tcW w:w="2127" w:type="dxa"/>
            <w:tcBorders>
              <w:top w:val="nil"/>
              <w:left w:val="nil"/>
              <w:bottom w:val="single" w:sz="4" w:space="0" w:color="auto"/>
              <w:right w:val="single" w:sz="4" w:space="0" w:color="auto"/>
            </w:tcBorders>
            <w:shd w:val="clear" w:color="auto" w:fill="auto"/>
            <w:noWrap/>
            <w:vAlign w:val="center"/>
            <w:hideMark/>
          </w:tcPr>
          <w:p w14:paraId="61DC60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024B0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2FF1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w:t>
            </w:r>
          </w:p>
        </w:tc>
        <w:tc>
          <w:tcPr>
            <w:tcW w:w="2639" w:type="dxa"/>
            <w:tcBorders>
              <w:top w:val="nil"/>
              <w:left w:val="nil"/>
              <w:bottom w:val="single" w:sz="4" w:space="0" w:color="auto"/>
              <w:right w:val="single" w:sz="4" w:space="0" w:color="auto"/>
            </w:tcBorders>
            <w:shd w:val="clear" w:color="auto" w:fill="auto"/>
            <w:noWrap/>
            <w:vAlign w:val="center"/>
            <w:hideMark/>
          </w:tcPr>
          <w:p w14:paraId="17445A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4C58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6FE3DD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Силяновы</w:t>
            </w:r>
          </w:p>
        </w:tc>
        <w:tc>
          <w:tcPr>
            <w:tcW w:w="2127" w:type="dxa"/>
            <w:tcBorders>
              <w:top w:val="nil"/>
              <w:left w:val="nil"/>
              <w:bottom w:val="single" w:sz="4" w:space="0" w:color="auto"/>
              <w:right w:val="single" w:sz="4" w:space="0" w:color="auto"/>
            </w:tcBorders>
            <w:shd w:val="clear" w:color="auto" w:fill="auto"/>
            <w:noWrap/>
            <w:vAlign w:val="center"/>
            <w:hideMark/>
          </w:tcPr>
          <w:p w14:paraId="13C5E5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F5765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504F1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w:t>
            </w:r>
          </w:p>
        </w:tc>
        <w:tc>
          <w:tcPr>
            <w:tcW w:w="2639" w:type="dxa"/>
            <w:tcBorders>
              <w:top w:val="nil"/>
              <w:left w:val="nil"/>
              <w:bottom w:val="single" w:sz="4" w:space="0" w:color="auto"/>
              <w:right w:val="single" w:sz="4" w:space="0" w:color="auto"/>
            </w:tcBorders>
            <w:shd w:val="clear" w:color="auto" w:fill="auto"/>
            <w:noWrap/>
            <w:vAlign w:val="center"/>
            <w:hideMark/>
          </w:tcPr>
          <w:p w14:paraId="19BB6B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1342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BDDAA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Пинюг</w:t>
            </w:r>
          </w:p>
        </w:tc>
        <w:tc>
          <w:tcPr>
            <w:tcW w:w="2127" w:type="dxa"/>
            <w:tcBorders>
              <w:top w:val="nil"/>
              <w:left w:val="nil"/>
              <w:bottom w:val="single" w:sz="4" w:space="0" w:color="auto"/>
              <w:right w:val="single" w:sz="4" w:space="0" w:color="auto"/>
            </w:tcBorders>
            <w:shd w:val="clear" w:color="auto" w:fill="auto"/>
            <w:noWrap/>
            <w:vAlign w:val="center"/>
            <w:hideMark/>
          </w:tcPr>
          <w:p w14:paraId="31EE9C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A5A5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8C9E4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w:t>
            </w:r>
          </w:p>
        </w:tc>
        <w:tc>
          <w:tcPr>
            <w:tcW w:w="2639" w:type="dxa"/>
            <w:tcBorders>
              <w:top w:val="nil"/>
              <w:left w:val="nil"/>
              <w:bottom w:val="single" w:sz="4" w:space="0" w:color="auto"/>
              <w:right w:val="single" w:sz="4" w:space="0" w:color="auto"/>
            </w:tcBorders>
            <w:shd w:val="clear" w:color="auto" w:fill="auto"/>
            <w:noWrap/>
            <w:vAlign w:val="center"/>
            <w:hideMark/>
          </w:tcPr>
          <w:p w14:paraId="0441E8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761C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13A20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Вятские Поляны</w:t>
            </w:r>
          </w:p>
        </w:tc>
        <w:tc>
          <w:tcPr>
            <w:tcW w:w="2127" w:type="dxa"/>
            <w:tcBorders>
              <w:top w:val="nil"/>
              <w:left w:val="nil"/>
              <w:bottom w:val="single" w:sz="4" w:space="0" w:color="auto"/>
              <w:right w:val="single" w:sz="4" w:space="0" w:color="auto"/>
            </w:tcBorders>
            <w:shd w:val="clear" w:color="auto" w:fill="auto"/>
            <w:noWrap/>
            <w:vAlign w:val="center"/>
            <w:hideMark/>
          </w:tcPr>
          <w:p w14:paraId="4E059E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EF59DB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BB7D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w:t>
            </w:r>
          </w:p>
        </w:tc>
        <w:tc>
          <w:tcPr>
            <w:tcW w:w="2639" w:type="dxa"/>
            <w:tcBorders>
              <w:top w:val="nil"/>
              <w:left w:val="nil"/>
              <w:bottom w:val="single" w:sz="4" w:space="0" w:color="auto"/>
              <w:right w:val="single" w:sz="4" w:space="0" w:color="auto"/>
            </w:tcBorders>
            <w:shd w:val="clear" w:color="auto" w:fill="auto"/>
            <w:noWrap/>
            <w:vAlign w:val="center"/>
            <w:hideMark/>
          </w:tcPr>
          <w:p w14:paraId="54D549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6C10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DD08C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Рудничный</w:t>
            </w:r>
          </w:p>
        </w:tc>
        <w:tc>
          <w:tcPr>
            <w:tcW w:w="2127" w:type="dxa"/>
            <w:tcBorders>
              <w:top w:val="nil"/>
              <w:left w:val="nil"/>
              <w:bottom w:val="single" w:sz="4" w:space="0" w:color="auto"/>
              <w:right w:val="single" w:sz="4" w:space="0" w:color="auto"/>
            </w:tcBorders>
            <w:shd w:val="clear" w:color="auto" w:fill="auto"/>
            <w:noWrap/>
            <w:vAlign w:val="center"/>
            <w:hideMark/>
          </w:tcPr>
          <w:p w14:paraId="74A592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9094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B087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w:t>
            </w:r>
          </w:p>
        </w:tc>
        <w:tc>
          <w:tcPr>
            <w:tcW w:w="2639" w:type="dxa"/>
            <w:tcBorders>
              <w:top w:val="nil"/>
              <w:left w:val="nil"/>
              <w:bottom w:val="single" w:sz="4" w:space="0" w:color="auto"/>
              <w:right w:val="single" w:sz="4" w:space="0" w:color="auto"/>
            </w:tcBorders>
            <w:shd w:val="clear" w:color="auto" w:fill="auto"/>
            <w:noWrap/>
            <w:vAlign w:val="center"/>
            <w:hideMark/>
          </w:tcPr>
          <w:p w14:paraId="32402D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30F0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78E8F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Шуйма</w:t>
            </w:r>
          </w:p>
        </w:tc>
        <w:tc>
          <w:tcPr>
            <w:tcW w:w="2127" w:type="dxa"/>
            <w:tcBorders>
              <w:top w:val="nil"/>
              <w:left w:val="nil"/>
              <w:bottom w:val="single" w:sz="4" w:space="0" w:color="auto"/>
              <w:right w:val="single" w:sz="4" w:space="0" w:color="auto"/>
            </w:tcBorders>
            <w:shd w:val="clear" w:color="auto" w:fill="auto"/>
            <w:noWrap/>
            <w:vAlign w:val="center"/>
            <w:hideMark/>
          </w:tcPr>
          <w:p w14:paraId="6322A7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91B6E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8F5A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w:t>
            </w:r>
          </w:p>
        </w:tc>
        <w:tc>
          <w:tcPr>
            <w:tcW w:w="2639" w:type="dxa"/>
            <w:tcBorders>
              <w:top w:val="nil"/>
              <w:left w:val="nil"/>
              <w:bottom w:val="single" w:sz="4" w:space="0" w:color="auto"/>
              <w:right w:val="single" w:sz="4" w:space="0" w:color="auto"/>
            </w:tcBorders>
            <w:shd w:val="clear" w:color="auto" w:fill="auto"/>
            <w:noWrap/>
            <w:vAlign w:val="center"/>
            <w:hideMark/>
          </w:tcPr>
          <w:p w14:paraId="428EE5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117C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CD59A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Пушма</w:t>
            </w:r>
          </w:p>
        </w:tc>
        <w:tc>
          <w:tcPr>
            <w:tcW w:w="2127" w:type="dxa"/>
            <w:tcBorders>
              <w:top w:val="nil"/>
              <w:left w:val="nil"/>
              <w:bottom w:val="single" w:sz="4" w:space="0" w:color="auto"/>
              <w:right w:val="single" w:sz="4" w:space="0" w:color="auto"/>
            </w:tcBorders>
            <w:shd w:val="clear" w:color="auto" w:fill="auto"/>
            <w:noWrap/>
            <w:vAlign w:val="center"/>
            <w:hideMark/>
          </w:tcPr>
          <w:p w14:paraId="099008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0316A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21E5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w:t>
            </w:r>
          </w:p>
        </w:tc>
        <w:tc>
          <w:tcPr>
            <w:tcW w:w="2639" w:type="dxa"/>
            <w:tcBorders>
              <w:top w:val="nil"/>
              <w:left w:val="nil"/>
              <w:bottom w:val="single" w:sz="4" w:space="0" w:color="auto"/>
              <w:right w:val="single" w:sz="4" w:space="0" w:color="auto"/>
            </w:tcBorders>
            <w:shd w:val="clear" w:color="auto" w:fill="auto"/>
            <w:noWrap/>
            <w:vAlign w:val="center"/>
            <w:hideMark/>
          </w:tcPr>
          <w:p w14:paraId="198074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06D8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1B206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Нолинск</w:t>
            </w:r>
          </w:p>
        </w:tc>
        <w:tc>
          <w:tcPr>
            <w:tcW w:w="2127" w:type="dxa"/>
            <w:tcBorders>
              <w:top w:val="nil"/>
              <w:left w:val="nil"/>
              <w:bottom w:val="single" w:sz="4" w:space="0" w:color="auto"/>
              <w:right w:val="single" w:sz="4" w:space="0" w:color="auto"/>
            </w:tcBorders>
            <w:shd w:val="clear" w:color="auto" w:fill="auto"/>
            <w:noWrap/>
            <w:vAlign w:val="center"/>
            <w:hideMark/>
          </w:tcPr>
          <w:p w14:paraId="35AEB2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BEF14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8978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w:t>
            </w:r>
          </w:p>
        </w:tc>
        <w:tc>
          <w:tcPr>
            <w:tcW w:w="2639" w:type="dxa"/>
            <w:tcBorders>
              <w:top w:val="nil"/>
              <w:left w:val="nil"/>
              <w:bottom w:val="single" w:sz="4" w:space="0" w:color="auto"/>
              <w:right w:val="single" w:sz="4" w:space="0" w:color="auto"/>
            </w:tcBorders>
            <w:shd w:val="clear" w:color="auto" w:fill="auto"/>
            <w:noWrap/>
            <w:vAlign w:val="center"/>
            <w:hideMark/>
          </w:tcPr>
          <w:p w14:paraId="3BD1A9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6B2E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BEF63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Сорда</w:t>
            </w:r>
          </w:p>
        </w:tc>
        <w:tc>
          <w:tcPr>
            <w:tcW w:w="2127" w:type="dxa"/>
            <w:tcBorders>
              <w:top w:val="nil"/>
              <w:left w:val="nil"/>
              <w:bottom w:val="single" w:sz="4" w:space="0" w:color="auto"/>
              <w:right w:val="single" w:sz="4" w:space="0" w:color="auto"/>
            </w:tcBorders>
            <w:shd w:val="clear" w:color="auto" w:fill="auto"/>
            <w:noWrap/>
            <w:vAlign w:val="center"/>
            <w:hideMark/>
          </w:tcPr>
          <w:p w14:paraId="19D4E7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EDF24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3BF3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w:t>
            </w:r>
          </w:p>
        </w:tc>
        <w:tc>
          <w:tcPr>
            <w:tcW w:w="2639" w:type="dxa"/>
            <w:tcBorders>
              <w:top w:val="nil"/>
              <w:left w:val="nil"/>
              <w:bottom w:val="single" w:sz="4" w:space="0" w:color="auto"/>
              <w:right w:val="single" w:sz="4" w:space="0" w:color="auto"/>
            </w:tcBorders>
            <w:shd w:val="clear" w:color="auto" w:fill="auto"/>
            <w:noWrap/>
            <w:vAlign w:val="center"/>
            <w:hideMark/>
          </w:tcPr>
          <w:p w14:paraId="7DF3E8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3840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60E16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Камский</w:t>
            </w:r>
          </w:p>
        </w:tc>
        <w:tc>
          <w:tcPr>
            <w:tcW w:w="2127" w:type="dxa"/>
            <w:tcBorders>
              <w:top w:val="nil"/>
              <w:left w:val="nil"/>
              <w:bottom w:val="single" w:sz="4" w:space="0" w:color="auto"/>
              <w:right w:val="single" w:sz="4" w:space="0" w:color="auto"/>
            </w:tcBorders>
            <w:shd w:val="clear" w:color="auto" w:fill="auto"/>
            <w:noWrap/>
            <w:vAlign w:val="center"/>
            <w:hideMark/>
          </w:tcPr>
          <w:p w14:paraId="558712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AD943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7462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w:t>
            </w:r>
          </w:p>
        </w:tc>
        <w:tc>
          <w:tcPr>
            <w:tcW w:w="2639" w:type="dxa"/>
            <w:tcBorders>
              <w:top w:val="nil"/>
              <w:left w:val="nil"/>
              <w:bottom w:val="single" w:sz="4" w:space="0" w:color="auto"/>
              <w:right w:val="single" w:sz="4" w:space="0" w:color="auto"/>
            </w:tcBorders>
            <w:shd w:val="clear" w:color="auto" w:fill="auto"/>
            <w:noWrap/>
            <w:vAlign w:val="center"/>
            <w:hideMark/>
          </w:tcPr>
          <w:p w14:paraId="23E0ED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F97F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2C9732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Христофорово</w:t>
            </w:r>
          </w:p>
        </w:tc>
        <w:tc>
          <w:tcPr>
            <w:tcW w:w="2127" w:type="dxa"/>
            <w:tcBorders>
              <w:top w:val="nil"/>
              <w:left w:val="nil"/>
              <w:bottom w:val="single" w:sz="4" w:space="0" w:color="auto"/>
              <w:right w:val="single" w:sz="4" w:space="0" w:color="auto"/>
            </w:tcBorders>
            <w:shd w:val="clear" w:color="auto" w:fill="auto"/>
            <w:noWrap/>
            <w:vAlign w:val="center"/>
            <w:hideMark/>
          </w:tcPr>
          <w:p w14:paraId="3F7669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1AED7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1B52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w:t>
            </w:r>
          </w:p>
        </w:tc>
        <w:tc>
          <w:tcPr>
            <w:tcW w:w="2639" w:type="dxa"/>
            <w:tcBorders>
              <w:top w:val="nil"/>
              <w:left w:val="nil"/>
              <w:bottom w:val="single" w:sz="4" w:space="0" w:color="auto"/>
              <w:right w:val="single" w:sz="4" w:space="0" w:color="auto"/>
            </w:tcBorders>
            <w:shd w:val="clear" w:color="auto" w:fill="auto"/>
            <w:noWrap/>
            <w:vAlign w:val="center"/>
            <w:hideMark/>
          </w:tcPr>
          <w:p w14:paraId="354645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E00E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59DE4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Кобра</w:t>
            </w:r>
          </w:p>
        </w:tc>
        <w:tc>
          <w:tcPr>
            <w:tcW w:w="2127" w:type="dxa"/>
            <w:tcBorders>
              <w:top w:val="nil"/>
              <w:left w:val="nil"/>
              <w:bottom w:val="single" w:sz="4" w:space="0" w:color="auto"/>
              <w:right w:val="single" w:sz="4" w:space="0" w:color="auto"/>
            </w:tcBorders>
            <w:shd w:val="clear" w:color="auto" w:fill="auto"/>
            <w:noWrap/>
            <w:vAlign w:val="center"/>
            <w:hideMark/>
          </w:tcPr>
          <w:p w14:paraId="354264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EF766B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1405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w:t>
            </w:r>
          </w:p>
        </w:tc>
        <w:tc>
          <w:tcPr>
            <w:tcW w:w="2639" w:type="dxa"/>
            <w:tcBorders>
              <w:top w:val="nil"/>
              <w:left w:val="nil"/>
              <w:bottom w:val="single" w:sz="4" w:space="0" w:color="auto"/>
              <w:right w:val="single" w:sz="4" w:space="0" w:color="auto"/>
            </w:tcBorders>
            <w:shd w:val="clear" w:color="auto" w:fill="auto"/>
            <w:noWrap/>
            <w:vAlign w:val="center"/>
            <w:hideMark/>
          </w:tcPr>
          <w:p w14:paraId="36203C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B24D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C4345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Афанасьево</w:t>
            </w:r>
          </w:p>
        </w:tc>
        <w:tc>
          <w:tcPr>
            <w:tcW w:w="2127" w:type="dxa"/>
            <w:tcBorders>
              <w:top w:val="nil"/>
              <w:left w:val="nil"/>
              <w:bottom w:val="single" w:sz="4" w:space="0" w:color="auto"/>
              <w:right w:val="single" w:sz="4" w:space="0" w:color="auto"/>
            </w:tcBorders>
            <w:shd w:val="clear" w:color="auto" w:fill="auto"/>
            <w:noWrap/>
            <w:vAlign w:val="center"/>
            <w:hideMark/>
          </w:tcPr>
          <w:p w14:paraId="0BC13A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C735B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2D20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w:t>
            </w:r>
          </w:p>
        </w:tc>
        <w:tc>
          <w:tcPr>
            <w:tcW w:w="2639" w:type="dxa"/>
            <w:tcBorders>
              <w:top w:val="nil"/>
              <w:left w:val="nil"/>
              <w:bottom w:val="single" w:sz="4" w:space="0" w:color="auto"/>
              <w:right w:val="single" w:sz="4" w:space="0" w:color="auto"/>
            </w:tcBorders>
            <w:shd w:val="clear" w:color="auto" w:fill="auto"/>
            <w:noWrap/>
            <w:vAlign w:val="center"/>
            <w:hideMark/>
          </w:tcPr>
          <w:p w14:paraId="124D3E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869B0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49B79A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Никулино</w:t>
            </w:r>
          </w:p>
        </w:tc>
        <w:tc>
          <w:tcPr>
            <w:tcW w:w="2127" w:type="dxa"/>
            <w:tcBorders>
              <w:top w:val="nil"/>
              <w:left w:val="nil"/>
              <w:bottom w:val="single" w:sz="4" w:space="0" w:color="auto"/>
              <w:right w:val="single" w:sz="4" w:space="0" w:color="auto"/>
            </w:tcBorders>
            <w:shd w:val="clear" w:color="auto" w:fill="auto"/>
            <w:noWrap/>
            <w:vAlign w:val="center"/>
            <w:hideMark/>
          </w:tcPr>
          <w:p w14:paraId="23A92A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F882B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6389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w:t>
            </w:r>
          </w:p>
        </w:tc>
        <w:tc>
          <w:tcPr>
            <w:tcW w:w="2639" w:type="dxa"/>
            <w:tcBorders>
              <w:top w:val="nil"/>
              <w:left w:val="nil"/>
              <w:bottom w:val="single" w:sz="4" w:space="0" w:color="auto"/>
              <w:right w:val="single" w:sz="4" w:space="0" w:color="auto"/>
            </w:tcBorders>
            <w:shd w:val="clear" w:color="auto" w:fill="auto"/>
            <w:noWrap/>
            <w:vAlign w:val="center"/>
            <w:hideMark/>
          </w:tcPr>
          <w:p w14:paraId="49A31C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83C4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71521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Яранск</w:t>
            </w:r>
          </w:p>
        </w:tc>
        <w:tc>
          <w:tcPr>
            <w:tcW w:w="2127" w:type="dxa"/>
            <w:tcBorders>
              <w:top w:val="nil"/>
              <w:left w:val="nil"/>
              <w:bottom w:val="single" w:sz="4" w:space="0" w:color="auto"/>
              <w:right w:val="single" w:sz="4" w:space="0" w:color="auto"/>
            </w:tcBorders>
            <w:shd w:val="clear" w:color="auto" w:fill="auto"/>
            <w:noWrap/>
            <w:vAlign w:val="center"/>
            <w:hideMark/>
          </w:tcPr>
          <w:p w14:paraId="50B82F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084BE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BB54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w:t>
            </w:r>
          </w:p>
        </w:tc>
        <w:tc>
          <w:tcPr>
            <w:tcW w:w="2639" w:type="dxa"/>
            <w:tcBorders>
              <w:top w:val="nil"/>
              <w:left w:val="nil"/>
              <w:bottom w:val="single" w:sz="4" w:space="0" w:color="auto"/>
              <w:right w:val="single" w:sz="4" w:space="0" w:color="auto"/>
            </w:tcBorders>
            <w:shd w:val="clear" w:color="auto" w:fill="auto"/>
            <w:noWrap/>
            <w:vAlign w:val="center"/>
            <w:hideMark/>
          </w:tcPr>
          <w:p w14:paraId="099C67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3B9F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A6495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Созимский</w:t>
            </w:r>
          </w:p>
        </w:tc>
        <w:tc>
          <w:tcPr>
            <w:tcW w:w="2127" w:type="dxa"/>
            <w:tcBorders>
              <w:top w:val="nil"/>
              <w:left w:val="nil"/>
              <w:bottom w:val="single" w:sz="4" w:space="0" w:color="auto"/>
              <w:right w:val="single" w:sz="4" w:space="0" w:color="auto"/>
            </w:tcBorders>
            <w:shd w:val="clear" w:color="auto" w:fill="auto"/>
            <w:noWrap/>
            <w:vAlign w:val="center"/>
            <w:hideMark/>
          </w:tcPr>
          <w:p w14:paraId="1FDA62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2F8EA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55D5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w:t>
            </w:r>
          </w:p>
        </w:tc>
        <w:tc>
          <w:tcPr>
            <w:tcW w:w="2639" w:type="dxa"/>
            <w:tcBorders>
              <w:top w:val="nil"/>
              <w:left w:val="nil"/>
              <w:bottom w:val="single" w:sz="4" w:space="0" w:color="auto"/>
              <w:right w:val="single" w:sz="4" w:space="0" w:color="auto"/>
            </w:tcBorders>
            <w:shd w:val="clear" w:color="auto" w:fill="auto"/>
            <w:noWrap/>
            <w:vAlign w:val="center"/>
            <w:hideMark/>
          </w:tcPr>
          <w:p w14:paraId="24E9D3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5DD6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00905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Санчурск</w:t>
            </w:r>
          </w:p>
        </w:tc>
        <w:tc>
          <w:tcPr>
            <w:tcW w:w="2127" w:type="dxa"/>
            <w:tcBorders>
              <w:top w:val="nil"/>
              <w:left w:val="nil"/>
              <w:bottom w:val="single" w:sz="4" w:space="0" w:color="auto"/>
              <w:right w:val="single" w:sz="4" w:space="0" w:color="auto"/>
            </w:tcBorders>
            <w:shd w:val="clear" w:color="auto" w:fill="auto"/>
            <w:noWrap/>
            <w:vAlign w:val="center"/>
            <w:hideMark/>
          </w:tcPr>
          <w:p w14:paraId="551852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27535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8050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w:t>
            </w:r>
          </w:p>
        </w:tc>
        <w:tc>
          <w:tcPr>
            <w:tcW w:w="2639" w:type="dxa"/>
            <w:tcBorders>
              <w:top w:val="nil"/>
              <w:left w:val="nil"/>
              <w:bottom w:val="single" w:sz="4" w:space="0" w:color="auto"/>
              <w:right w:val="single" w:sz="4" w:space="0" w:color="auto"/>
            </w:tcBorders>
            <w:shd w:val="clear" w:color="auto" w:fill="auto"/>
            <w:noWrap/>
            <w:vAlign w:val="center"/>
            <w:hideMark/>
          </w:tcPr>
          <w:p w14:paraId="2D8F6D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259CA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79CAB4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Дубровка</w:t>
            </w:r>
          </w:p>
        </w:tc>
        <w:tc>
          <w:tcPr>
            <w:tcW w:w="2127" w:type="dxa"/>
            <w:tcBorders>
              <w:top w:val="nil"/>
              <w:left w:val="nil"/>
              <w:bottom w:val="single" w:sz="4" w:space="0" w:color="auto"/>
              <w:right w:val="single" w:sz="4" w:space="0" w:color="auto"/>
            </w:tcBorders>
            <w:shd w:val="clear" w:color="auto" w:fill="auto"/>
            <w:noWrap/>
            <w:vAlign w:val="center"/>
            <w:hideMark/>
          </w:tcPr>
          <w:p w14:paraId="70749F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99DF70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0B4CB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w:t>
            </w:r>
          </w:p>
        </w:tc>
        <w:tc>
          <w:tcPr>
            <w:tcW w:w="2639" w:type="dxa"/>
            <w:tcBorders>
              <w:top w:val="nil"/>
              <w:left w:val="nil"/>
              <w:bottom w:val="single" w:sz="4" w:space="0" w:color="auto"/>
              <w:right w:val="single" w:sz="4" w:space="0" w:color="auto"/>
            </w:tcBorders>
            <w:shd w:val="clear" w:color="auto" w:fill="auto"/>
            <w:noWrap/>
            <w:vAlign w:val="center"/>
            <w:hideMark/>
          </w:tcPr>
          <w:p w14:paraId="02FB75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CC1D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89F96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Барановка</w:t>
            </w:r>
          </w:p>
        </w:tc>
        <w:tc>
          <w:tcPr>
            <w:tcW w:w="2127" w:type="dxa"/>
            <w:tcBorders>
              <w:top w:val="nil"/>
              <w:left w:val="nil"/>
              <w:bottom w:val="single" w:sz="4" w:space="0" w:color="auto"/>
              <w:right w:val="single" w:sz="4" w:space="0" w:color="auto"/>
            </w:tcBorders>
            <w:shd w:val="clear" w:color="auto" w:fill="auto"/>
            <w:noWrap/>
            <w:vAlign w:val="center"/>
            <w:hideMark/>
          </w:tcPr>
          <w:p w14:paraId="2D567A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4F7A8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1B47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w:t>
            </w:r>
          </w:p>
        </w:tc>
        <w:tc>
          <w:tcPr>
            <w:tcW w:w="2639" w:type="dxa"/>
            <w:tcBorders>
              <w:top w:val="nil"/>
              <w:left w:val="nil"/>
              <w:bottom w:val="single" w:sz="4" w:space="0" w:color="auto"/>
              <w:right w:val="single" w:sz="4" w:space="0" w:color="auto"/>
            </w:tcBorders>
            <w:shd w:val="clear" w:color="auto" w:fill="auto"/>
            <w:noWrap/>
            <w:vAlign w:val="center"/>
            <w:hideMark/>
          </w:tcPr>
          <w:p w14:paraId="6D92BF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CBA4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6C7263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Подрезчиха</w:t>
            </w:r>
          </w:p>
        </w:tc>
        <w:tc>
          <w:tcPr>
            <w:tcW w:w="2127" w:type="dxa"/>
            <w:tcBorders>
              <w:top w:val="nil"/>
              <w:left w:val="nil"/>
              <w:bottom w:val="single" w:sz="4" w:space="0" w:color="auto"/>
              <w:right w:val="single" w:sz="4" w:space="0" w:color="auto"/>
            </w:tcBorders>
            <w:shd w:val="clear" w:color="auto" w:fill="auto"/>
            <w:noWrap/>
            <w:vAlign w:val="center"/>
            <w:hideMark/>
          </w:tcPr>
          <w:p w14:paraId="7B72E8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7868C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1D68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w:t>
            </w:r>
          </w:p>
        </w:tc>
        <w:tc>
          <w:tcPr>
            <w:tcW w:w="2639" w:type="dxa"/>
            <w:tcBorders>
              <w:top w:val="nil"/>
              <w:left w:val="nil"/>
              <w:bottom w:val="single" w:sz="4" w:space="0" w:color="auto"/>
              <w:right w:val="single" w:sz="4" w:space="0" w:color="auto"/>
            </w:tcBorders>
            <w:shd w:val="clear" w:color="auto" w:fill="auto"/>
            <w:noWrap/>
            <w:vAlign w:val="center"/>
            <w:hideMark/>
          </w:tcPr>
          <w:p w14:paraId="094400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E32D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649FF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Шишовка</w:t>
            </w:r>
          </w:p>
        </w:tc>
        <w:tc>
          <w:tcPr>
            <w:tcW w:w="2127" w:type="dxa"/>
            <w:tcBorders>
              <w:top w:val="nil"/>
              <w:left w:val="nil"/>
              <w:bottom w:val="single" w:sz="4" w:space="0" w:color="auto"/>
              <w:right w:val="single" w:sz="4" w:space="0" w:color="auto"/>
            </w:tcBorders>
            <w:shd w:val="clear" w:color="auto" w:fill="auto"/>
            <w:noWrap/>
            <w:vAlign w:val="center"/>
            <w:hideMark/>
          </w:tcPr>
          <w:p w14:paraId="0FE83C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FEC1A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558CD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w:t>
            </w:r>
          </w:p>
        </w:tc>
        <w:tc>
          <w:tcPr>
            <w:tcW w:w="2639" w:type="dxa"/>
            <w:tcBorders>
              <w:top w:val="nil"/>
              <w:left w:val="nil"/>
              <w:bottom w:val="single" w:sz="4" w:space="0" w:color="auto"/>
              <w:right w:val="single" w:sz="4" w:space="0" w:color="auto"/>
            </w:tcBorders>
            <w:shd w:val="clear" w:color="auto" w:fill="auto"/>
            <w:noWrap/>
            <w:vAlign w:val="center"/>
            <w:hideMark/>
          </w:tcPr>
          <w:p w14:paraId="2AD713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1320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0E272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Скрябино</w:t>
            </w:r>
          </w:p>
        </w:tc>
        <w:tc>
          <w:tcPr>
            <w:tcW w:w="2127" w:type="dxa"/>
            <w:tcBorders>
              <w:top w:val="nil"/>
              <w:left w:val="nil"/>
              <w:bottom w:val="single" w:sz="4" w:space="0" w:color="auto"/>
              <w:right w:val="single" w:sz="4" w:space="0" w:color="auto"/>
            </w:tcBorders>
            <w:shd w:val="clear" w:color="auto" w:fill="auto"/>
            <w:noWrap/>
            <w:vAlign w:val="center"/>
            <w:hideMark/>
          </w:tcPr>
          <w:p w14:paraId="7A5222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36053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58F8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w:t>
            </w:r>
          </w:p>
        </w:tc>
        <w:tc>
          <w:tcPr>
            <w:tcW w:w="2639" w:type="dxa"/>
            <w:tcBorders>
              <w:top w:val="nil"/>
              <w:left w:val="nil"/>
              <w:bottom w:val="single" w:sz="4" w:space="0" w:color="auto"/>
              <w:right w:val="single" w:sz="4" w:space="0" w:color="auto"/>
            </w:tcBorders>
            <w:shd w:val="clear" w:color="auto" w:fill="auto"/>
            <w:noWrap/>
            <w:vAlign w:val="center"/>
            <w:hideMark/>
          </w:tcPr>
          <w:p w14:paraId="6B3745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6598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E8905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Торфяной</w:t>
            </w:r>
          </w:p>
        </w:tc>
        <w:tc>
          <w:tcPr>
            <w:tcW w:w="2127" w:type="dxa"/>
            <w:tcBorders>
              <w:top w:val="nil"/>
              <w:left w:val="nil"/>
              <w:bottom w:val="single" w:sz="4" w:space="0" w:color="auto"/>
              <w:right w:val="single" w:sz="4" w:space="0" w:color="auto"/>
            </w:tcBorders>
            <w:shd w:val="clear" w:color="auto" w:fill="auto"/>
            <w:noWrap/>
            <w:vAlign w:val="center"/>
            <w:hideMark/>
          </w:tcPr>
          <w:p w14:paraId="79AB64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4D3D2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723F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w:t>
            </w:r>
          </w:p>
        </w:tc>
        <w:tc>
          <w:tcPr>
            <w:tcW w:w="2639" w:type="dxa"/>
            <w:tcBorders>
              <w:top w:val="nil"/>
              <w:left w:val="nil"/>
              <w:bottom w:val="single" w:sz="4" w:space="0" w:color="auto"/>
              <w:right w:val="single" w:sz="4" w:space="0" w:color="auto"/>
            </w:tcBorders>
            <w:shd w:val="clear" w:color="auto" w:fill="auto"/>
            <w:noWrap/>
            <w:vAlign w:val="center"/>
            <w:hideMark/>
          </w:tcPr>
          <w:p w14:paraId="37E8F7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5917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7E7EC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Разъезд</w:t>
            </w:r>
          </w:p>
        </w:tc>
        <w:tc>
          <w:tcPr>
            <w:tcW w:w="2127" w:type="dxa"/>
            <w:tcBorders>
              <w:top w:val="nil"/>
              <w:left w:val="nil"/>
              <w:bottom w:val="single" w:sz="4" w:space="0" w:color="auto"/>
              <w:right w:val="single" w:sz="4" w:space="0" w:color="auto"/>
            </w:tcBorders>
            <w:shd w:val="clear" w:color="auto" w:fill="auto"/>
            <w:noWrap/>
            <w:vAlign w:val="center"/>
            <w:hideMark/>
          </w:tcPr>
          <w:p w14:paraId="375E86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BC009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E305A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w:t>
            </w:r>
          </w:p>
        </w:tc>
        <w:tc>
          <w:tcPr>
            <w:tcW w:w="2639" w:type="dxa"/>
            <w:tcBorders>
              <w:top w:val="nil"/>
              <w:left w:val="nil"/>
              <w:bottom w:val="single" w:sz="4" w:space="0" w:color="auto"/>
              <w:right w:val="single" w:sz="4" w:space="0" w:color="auto"/>
            </w:tcBorders>
            <w:shd w:val="clear" w:color="auto" w:fill="auto"/>
            <w:noWrap/>
            <w:vAlign w:val="center"/>
            <w:hideMark/>
          </w:tcPr>
          <w:p w14:paraId="500E11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B9FD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8394B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Орлов</w:t>
            </w:r>
          </w:p>
        </w:tc>
        <w:tc>
          <w:tcPr>
            <w:tcW w:w="2127" w:type="dxa"/>
            <w:tcBorders>
              <w:top w:val="nil"/>
              <w:left w:val="nil"/>
              <w:bottom w:val="single" w:sz="4" w:space="0" w:color="auto"/>
              <w:right w:val="single" w:sz="4" w:space="0" w:color="auto"/>
            </w:tcBorders>
            <w:shd w:val="clear" w:color="auto" w:fill="auto"/>
            <w:noWrap/>
            <w:vAlign w:val="center"/>
            <w:hideMark/>
          </w:tcPr>
          <w:p w14:paraId="791BC7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0D02C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C7092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w:t>
            </w:r>
          </w:p>
        </w:tc>
        <w:tc>
          <w:tcPr>
            <w:tcW w:w="2639" w:type="dxa"/>
            <w:tcBorders>
              <w:top w:val="nil"/>
              <w:left w:val="nil"/>
              <w:bottom w:val="single" w:sz="4" w:space="0" w:color="auto"/>
              <w:right w:val="single" w:sz="4" w:space="0" w:color="auto"/>
            </w:tcBorders>
            <w:shd w:val="clear" w:color="auto" w:fill="auto"/>
            <w:noWrap/>
            <w:vAlign w:val="center"/>
            <w:hideMark/>
          </w:tcPr>
          <w:p w14:paraId="05AA6D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3EFC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6972A5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Боровица</w:t>
            </w:r>
          </w:p>
        </w:tc>
        <w:tc>
          <w:tcPr>
            <w:tcW w:w="2127" w:type="dxa"/>
            <w:tcBorders>
              <w:top w:val="nil"/>
              <w:left w:val="nil"/>
              <w:bottom w:val="single" w:sz="4" w:space="0" w:color="auto"/>
              <w:right w:val="single" w:sz="4" w:space="0" w:color="auto"/>
            </w:tcBorders>
            <w:shd w:val="clear" w:color="auto" w:fill="auto"/>
            <w:noWrap/>
            <w:vAlign w:val="center"/>
            <w:hideMark/>
          </w:tcPr>
          <w:p w14:paraId="6E4599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1D48F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3066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40</w:t>
            </w:r>
          </w:p>
        </w:tc>
        <w:tc>
          <w:tcPr>
            <w:tcW w:w="2639" w:type="dxa"/>
            <w:tcBorders>
              <w:top w:val="nil"/>
              <w:left w:val="nil"/>
              <w:bottom w:val="single" w:sz="4" w:space="0" w:color="auto"/>
              <w:right w:val="single" w:sz="4" w:space="0" w:color="auto"/>
            </w:tcBorders>
            <w:shd w:val="clear" w:color="auto" w:fill="auto"/>
            <w:noWrap/>
            <w:vAlign w:val="center"/>
            <w:hideMark/>
          </w:tcPr>
          <w:p w14:paraId="28E1F7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D006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A98B5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Марийская Лиса</w:t>
            </w:r>
          </w:p>
        </w:tc>
        <w:tc>
          <w:tcPr>
            <w:tcW w:w="2127" w:type="dxa"/>
            <w:tcBorders>
              <w:top w:val="nil"/>
              <w:left w:val="nil"/>
              <w:bottom w:val="single" w:sz="4" w:space="0" w:color="auto"/>
              <w:right w:val="single" w:sz="4" w:space="0" w:color="auto"/>
            </w:tcBorders>
            <w:shd w:val="clear" w:color="auto" w:fill="auto"/>
            <w:noWrap/>
            <w:vAlign w:val="center"/>
            <w:hideMark/>
          </w:tcPr>
          <w:p w14:paraId="7F8269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7F8CC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3854F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w:t>
            </w:r>
          </w:p>
        </w:tc>
        <w:tc>
          <w:tcPr>
            <w:tcW w:w="2639" w:type="dxa"/>
            <w:tcBorders>
              <w:top w:val="nil"/>
              <w:left w:val="nil"/>
              <w:bottom w:val="single" w:sz="4" w:space="0" w:color="auto"/>
              <w:right w:val="single" w:sz="4" w:space="0" w:color="auto"/>
            </w:tcBorders>
            <w:shd w:val="clear" w:color="auto" w:fill="auto"/>
            <w:noWrap/>
            <w:vAlign w:val="center"/>
            <w:hideMark/>
          </w:tcPr>
          <w:p w14:paraId="2C4B83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1162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DFBEF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Поломка</w:t>
            </w:r>
          </w:p>
        </w:tc>
        <w:tc>
          <w:tcPr>
            <w:tcW w:w="2127" w:type="dxa"/>
            <w:tcBorders>
              <w:top w:val="nil"/>
              <w:left w:val="nil"/>
              <w:bottom w:val="single" w:sz="4" w:space="0" w:color="auto"/>
              <w:right w:val="single" w:sz="4" w:space="0" w:color="auto"/>
            </w:tcBorders>
            <w:shd w:val="clear" w:color="auto" w:fill="auto"/>
            <w:noWrap/>
            <w:vAlign w:val="center"/>
            <w:hideMark/>
          </w:tcPr>
          <w:p w14:paraId="452AC9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7AED1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49AB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w:t>
            </w:r>
          </w:p>
        </w:tc>
        <w:tc>
          <w:tcPr>
            <w:tcW w:w="2639" w:type="dxa"/>
            <w:tcBorders>
              <w:top w:val="nil"/>
              <w:left w:val="nil"/>
              <w:bottom w:val="single" w:sz="4" w:space="0" w:color="auto"/>
              <w:right w:val="single" w:sz="4" w:space="0" w:color="auto"/>
            </w:tcBorders>
            <w:shd w:val="clear" w:color="auto" w:fill="auto"/>
            <w:noWrap/>
            <w:vAlign w:val="center"/>
            <w:hideMark/>
          </w:tcPr>
          <w:p w14:paraId="7A577A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FBA5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910BA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Русские Краи</w:t>
            </w:r>
          </w:p>
        </w:tc>
        <w:tc>
          <w:tcPr>
            <w:tcW w:w="2127" w:type="dxa"/>
            <w:tcBorders>
              <w:top w:val="nil"/>
              <w:left w:val="nil"/>
              <w:bottom w:val="single" w:sz="4" w:space="0" w:color="auto"/>
              <w:right w:val="single" w:sz="4" w:space="0" w:color="auto"/>
            </w:tcBorders>
            <w:shd w:val="clear" w:color="auto" w:fill="auto"/>
            <w:noWrap/>
            <w:vAlign w:val="center"/>
            <w:hideMark/>
          </w:tcPr>
          <w:p w14:paraId="51BDEE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50E10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E58D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w:t>
            </w:r>
          </w:p>
        </w:tc>
        <w:tc>
          <w:tcPr>
            <w:tcW w:w="2639" w:type="dxa"/>
            <w:tcBorders>
              <w:top w:val="nil"/>
              <w:left w:val="nil"/>
              <w:bottom w:val="single" w:sz="4" w:space="0" w:color="auto"/>
              <w:right w:val="single" w:sz="4" w:space="0" w:color="auto"/>
            </w:tcBorders>
            <w:shd w:val="clear" w:color="auto" w:fill="auto"/>
            <w:noWrap/>
            <w:vAlign w:val="center"/>
            <w:hideMark/>
          </w:tcPr>
          <w:p w14:paraId="1D65D5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C368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1870D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Мари-Малмыж</w:t>
            </w:r>
          </w:p>
        </w:tc>
        <w:tc>
          <w:tcPr>
            <w:tcW w:w="2127" w:type="dxa"/>
            <w:tcBorders>
              <w:top w:val="nil"/>
              <w:left w:val="nil"/>
              <w:bottom w:val="single" w:sz="4" w:space="0" w:color="auto"/>
              <w:right w:val="single" w:sz="4" w:space="0" w:color="auto"/>
            </w:tcBorders>
            <w:shd w:val="clear" w:color="auto" w:fill="auto"/>
            <w:noWrap/>
            <w:vAlign w:val="center"/>
            <w:hideMark/>
          </w:tcPr>
          <w:p w14:paraId="650A9D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7F83E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0D58C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w:t>
            </w:r>
          </w:p>
        </w:tc>
        <w:tc>
          <w:tcPr>
            <w:tcW w:w="2639" w:type="dxa"/>
            <w:tcBorders>
              <w:top w:val="nil"/>
              <w:left w:val="nil"/>
              <w:bottom w:val="single" w:sz="4" w:space="0" w:color="auto"/>
              <w:right w:val="single" w:sz="4" w:space="0" w:color="auto"/>
            </w:tcBorders>
            <w:shd w:val="clear" w:color="auto" w:fill="auto"/>
            <w:noWrap/>
            <w:vAlign w:val="center"/>
            <w:hideMark/>
          </w:tcPr>
          <w:p w14:paraId="0B887F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84AD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309AF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 Знаменка</w:t>
            </w:r>
          </w:p>
        </w:tc>
        <w:tc>
          <w:tcPr>
            <w:tcW w:w="2127" w:type="dxa"/>
            <w:tcBorders>
              <w:top w:val="nil"/>
              <w:left w:val="nil"/>
              <w:bottom w:val="single" w:sz="4" w:space="0" w:color="auto"/>
              <w:right w:val="single" w:sz="4" w:space="0" w:color="auto"/>
            </w:tcBorders>
            <w:shd w:val="clear" w:color="auto" w:fill="auto"/>
            <w:noWrap/>
            <w:vAlign w:val="center"/>
            <w:hideMark/>
          </w:tcPr>
          <w:p w14:paraId="759DE5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D4BFCE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F3AE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w:t>
            </w:r>
          </w:p>
        </w:tc>
        <w:tc>
          <w:tcPr>
            <w:tcW w:w="2639" w:type="dxa"/>
            <w:tcBorders>
              <w:top w:val="nil"/>
              <w:left w:val="nil"/>
              <w:bottom w:val="single" w:sz="4" w:space="0" w:color="auto"/>
              <w:right w:val="single" w:sz="4" w:space="0" w:color="auto"/>
            </w:tcBorders>
            <w:shd w:val="clear" w:color="auto" w:fill="auto"/>
            <w:noWrap/>
            <w:vAlign w:val="center"/>
            <w:hideMark/>
          </w:tcPr>
          <w:p w14:paraId="6A7660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5F6D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A0430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Красная Поляна</w:t>
            </w:r>
          </w:p>
        </w:tc>
        <w:tc>
          <w:tcPr>
            <w:tcW w:w="2127" w:type="dxa"/>
            <w:tcBorders>
              <w:top w:val="nil"/>
              <w:left w:val="nil"/>
              <w:bottom w:val="single" w:sz="4" w:space="0" w:color="auto"/>
              <w:right w:val="single" w:sz="4" w:space="0" w:color="auto"/>
            </w:tcBorders>
            <w:shd w:val="clear" w:color="auto" w:fill="auto"/>
            <w:noWrap/>
            <w:vAlign w:val="center"/>
            <w:hideMark/>
          </w:tcPr>
          <w:p w14:paraId="2DCA84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A847D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32D2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w:t>
            </w:r>
          </w:p>
        </w:tc>
        <w:tc>
          <w:tcPr>
            <w:tcW w:w="2639" w:type="dxa"/>
            <w:tcBorders>
              <w:top w:val="nil"/>
              <w:left w:val="nil"/>
              <w:bottom w:val="single" w:sz="4" w:space="0" w:color="auto"/>
              <w:right w:val="single" w:sz="4" w:space="0" w:color="auto"/>
            </w:tcBorders>
            <w:shd w:val="clear" w:color="auto" w:fill="auto"/>
            <w:noWrap/>
            <w:vAlign w:val="center"/>
            <w:hideMark/>
          </w:tcPr>
          <w:p w14:paraId="73C496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C35C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CC34D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Тужа</w:t>
            </w:r>
          </w:p>
        </w:tc>
        <w:tc>
          <w:tcPr>
            <w:tcW w:w="2127" w:type="dxa"/>
            <w:tcBorders>
              <w:top w:val="nil"/>
              <w:left w:val="nil"/>
              <w:bottom w:val="single" w:sz="4" w:space="0" w:color="auto"/>
              <w:right w:val="single" w:sz="4" w:space="0" w:color="auto"/>
            </w:tcBorders>
            <w:shd w:val="clear" w:color="auto" w:fill="auto"/>
            <w:noWrap/>
            <w:vAlign w:val="center"/>
            <w:hideMark/>
          </w:tcPr>
          <w:p w14:paraId="6B8E14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0F9A1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6D86F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w:t>
            </w:r>
          </w:p>
        </w:tc>
        <w:tc>
          <w:tcPr>
            <w:tcW w:w="2639" w:type="dxa"/>
            <w:tcBorders>
              <w:top w:val="nil"/>
              <w:left w:val="nil"/>
              <w:bottom w:val="single" w:sz="4" w:space="0" w:color="auto"/>
              <w:right w:val="single" w:sz="4" w:space="0" w:color="auto"/>
            </w:tcBorders>
            <w:shd w:val="clear" w:color="auto" w:fill="auto"/>
            <w:noWrap/>
            <w:vAlign w:val="center"/>
            <w:hideMark/>
          </w:tcPr>
          <w:p w14:paraId="3830BE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1920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C11F3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Арбаж</w:t>
            </w:r>
          </w:p>
        </w:tc>
        <w:tc>
          <w:tcPr>
            <w:tcW w:w="2127" w:type="dxa"/>
            <w:tcBorders>
              <w:top w:val="nil"/>
              <w:left w:val="nil"/>
              <w:bottom w:val="single" w:sz="4" w:space="0" w:color="auto"/>
              <w:right w:val="single" w:sz="4" w:space="0" w:color="auto"/>
            </w:tcBorders>
            <w:shd w:val="clear" w:color="auto" w:fill="auto"/>
            <w:noWrap/>
            <w:vAlign w:val="center"/>
            <w:hideMark/>
          </w:tcPr>
          <w:p w14:paraId="57B66A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BAB4FF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9739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w:t>
            </w:r>
          </w:p>
        </w:tc>
        <w:tc>
          <w:tcPr>
            <w:tcW w:w="2639" w:type="dxa"/>
            <w:tcBorders>
              <w:top w:val="nil"/>
              <w:left w:val="nil"/>
              <w:bottom w:val="single" w:sz="4" w:space="0" w:color="auto"/>
              <w:right w:val="single" w:sz="4" w:space="0" w:color="auto"/>
            </w:tcBorders>
            <w:shd w:val="clear" w:color="auto" w:fill="auto"/>
            <w:noWrap/>
            <w:vAlign w:val="center"/>
            <w:hideMark/>
          </w:tcPr>
          <w:p w14:paraId="3D8A7D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0610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4BF66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Мошаны</w:t>
            </w:r>
          </w:p>
        </w:tc>
        <w:tc>
          <w:tcPr>
            <w:tcW w:w="2127" w:type="dxa"/>
            <w:tcBorders>
              <w:top w:val="nil"/>
              <w:left w:val="nil"/>
              <w:bottom w:val="single" w:sz="4" w:space="0" w:color="auto"/>
              <w:right w:val="single" w:sz="4" w:space="0" w:color="auto"/>
            </w:tcBorders>
            <w:shd w:val="clear" w:color="auto" w:fill="auto"/>
            <w:noWrap/>
            <w:vAlign w:val="center"/>
            <w:hideMark/>
          </w:tcPr>
          <w:p w14:paraId="4DC0E2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56166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628F1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w:t>
            </w:r>
          </w:p>
        </w:tc>
        <w:tc>
          <w:tcPr>
            <w:tcW w:w="2639" w:type="dxa"/>
            <w:tcBorders>
              <w:top w:val="nil"/>
              <w:left w:val="nil"/>
              <w:bottom w:val="single" w:sz="4" w:space="0" w:color="auto"/>
              <w:right w:val="single" w:sz="4" w:space="0" w:color="auto"/>
            </w:tcBorders>
            <w:shd w:val="clear" w:color="auto" w:fill="auto"/>
            <w:noWrap/>
            <w:vAlign w:val="center"/>
            <w:hideMark/>
          </w:tcPr>
          <w:p w14:paraId="1BCD81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E250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62E89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Орлецы</w:t>
            </w:r>
          </w:p>
        </w:tc>
        <w:tc>
          <w:tcPr>
            <w:tcW w:w="2127" w:type="dxa"/>
            <w:tcBorders>
              <w:top w:val="nil"/>
              <w:left w:val="nil"/>
              <w:bottom w:val="single" w:sz="4" w:space="0" w:color="auto"/>
              <w:right w:val="single" w:sz="4" w:space="0" w:color="auto"/>
            </w:tcBorders>
            <w:shd w:val="clear" w:color="auto" w:fill="auto"/>
            <w:noWrap/>
            <w:vAlign w:val="center"/>
            <w:hideMark/>
          </w:tcPr>
          <w:p w14:paraId="026F77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2E188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6A735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w:t>
            </w:r>
          </w:p>
        </w:tc>
        <w:tc>
          <w:tcPr>
            <w:tcW w:w="2639" w:type="dxa"/>
            <w:tcBorders>
              <w:top w:val="nil"/>
              <w:left w:val="nil"/>
              <w:bottom w:val="single" w:sz="4" w:space="0" w:color="auto"/>
              <w:right w:val="single" w:sz="4" w:space="0" w:color="auto"/>
            </w:tcBorders>
            <w:shd w:val="clear" w:color="auto" w:fill="auto"/>
            <w:noWrap/>
            <w:vAlign w:val="center"/>
            <w:hideMark/>
          </w:tcPr>
          <w:p w14:paraId="17C8FB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7359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284AD0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Гуренки</w:t>
            </w:r>
          </w:p>
        </w:tc>
        <w:tc>
          <w:tcPr>
            <w:tcW w:w="2127" w:type="dxa"/>
            <w:tcBorders>
              <w:top w:val="nil"/>
              <w:left w:val="nil"/>
              <w:bottom w:val="single" w:sz="4" w:space="0" w:color="auto"/>
              <w:right w:val="single" w:sz="4" w:space="0" w:color="auto"/>
            </w:tcBorders>
            <w:shd w:val="clear" w:color="auto" w:fill="auto"/>
            <w:noWrap/>
            <w:vAlign w:val="center"/>
            <w:hideMark/>
          </w:tcPr>
          <w:p w14:paraId="5936EC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4372D2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26EAC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w:t>
            </w:r>
          </w:p>
        </w:tc>
        <w:tc>
          <w:tcPr>
            <w:tcW w:w="2639" w:type="dxa"/>
            <w:tcBorders>
              <w:top w:val="nil"/>
              <w:left w:val="nil"/>
              <w:bottom w:val="single" w:sz="4" w:space="0" w:color="auto"/>
              <w:right w:val="single" w:sz="4" w:space="0" w:color="auto"/>
            </w:tcBorders>
            <w:shd w:val="clear" w:color="auto" w:fill="auto"/>
            <w:noWrap/>
            <w:vAlign w:val="center"/>
            <w:hideMark/>
          </w:tcPr>
          <w:p w14:paraId="0AE19D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5C02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0E98F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Пиляндыш</w:t>
            </w:r>
          </w:p>
        </w:tc>
        <w:tc>
          <w:tcPr>
            <w:tcW w:w="2127" w:type="dxa"/>
            <w:tcBorders>
              <w:top w:val="nil"/>
              <w:left w:val="nil"/>
              <w:bottom w:val="single" w:sz="4" w:space="0" w:color="auto"/>
              <w:right w:val="single" w:sz="4" w:space="0" w:color="auto"/>
            </w:tcBorders>
            <w:shd w:val="clear" w:color="auto" w:fill="auto"/>
            <w:noWrap/>
            <w:vAlign w:val="center"/>
            <w:hideMark/>
          </w:tcPr>
          <w:p w14:paraId="5B4514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9B5A7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CC18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w:t>
            </w:r>
          </w:p>
        </w:tc>
        <w:tc>
          <w:tcPr>
            <w:tcW w:w="2639" w:type="dxa"/>
            <w:tcBorders>
              <w:top w:val="nil"/>
              <w:left w:val="nil"/>
              <w:bottom w:val="single" w:sz="4" w:space="0" w:color="auto"/>
              <w:right w:val="single" w:sz="4" w:space="0" w:color="auto"/>
            </w:tcBorders>
            <w:shd w:val="clear" w:color="auto" w:fill="auto"/>
            <w:noWrap/>
            <w:vAlign w:val="center"/>
            <w:hideMark/>
          </w:tcPr>
          <w:p w14:paraId="57C626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CA0E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4D93D6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Уга</w:t>
            </w:r>
          </w:p>
        </w:tc>
        <w:tc>
          <w:tcPr>
            <w:tcW w:w="2127" w:type="dxa"/>
            <w:tcBorders>
              <w:top w:val="nil"/>
              <w:left w:val="nil"/>
              <w:bottom w:val="single" w:sz="4" w:space="0" w:color="auto"/>
              <w:right w:val="single" w:sz="4" w:space="0" w:color="auto"/>
            </w:tcBorders>
            <w:shd w:val="clear" w:color="auto" w:fill="auto"/>
            <w:noWrap/>
            <w:vAlign w:val="center"/>
            <w:hideMark/>
          </w:tcPr>
          <w:p w14:paraId="3B8A52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F3C72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EB16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w:t>
            </w:r>
          </w:p>
        </w:tc>
        <w:tc>
          <w:tcPr>
            <w:tcW w:w="2639" w:type="dxa"/>
            <w:tcBorders>
              <w:top w:val="nil"/>
              <w:left w:val="nil"/>
              <w:bottom w:val="single" w:sz="4" w:space="0" w:color="auto"/>
              <w:right w:val="single" w:sz="4" w:space="0" w:color="auto"/>
            </w:tcBorders>
            <w:shd w:val="clear" w:color="auto" w:fill="auto"/>
            <w:noWrap/>
            <w:vAlign w:val="center"/>
            <w:hideMark/>
          </w:tcPr>
          <w:p w14:paraId="53C9E8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DA77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F1FAB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Нагорск</w:t>
            </w:r>
          </w:p>
        </w:tc>
        <w:tc>
          <w:tcPr>
            <w:tcW w:w="2127" w:type="dxa"/>
            <w:tcBorders>
              <w:top w:val="nil"/>
              <w:left w:val="nil"/>
              <w:bottom w:val="single" w:sz="4" w:space="0" w:color="auto"/>
              <w:right w:val="single" w:sz="4" w:space="0" w:color="auto"/>
            </w:tcBorders>
            <w:shd w:val="clear" w:color="auto" w:fill="auto"/>
            <w:noWrap/>
            <w:vAlign w:val="center"/>
            <w:hideMark/>
          </w:tcPr>
          <w:p w14:paraId="2D108C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A5E4B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92C58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w:t>
            </w:r>
          </w:p>
        </w:tc>
        <w:tc>
          <w:tcPr>
            <w:tcW w:w="2639" w:type="dxa"/>
            <w:tcBorders>
              <w:top w:val="nil"/>
              <w:left w:val="nil"/>
              <w:bottom w:val="single" w:sz="4" w:space="0" w:color="auto"/>
              <w:right w:val="single" w:sz="4" w:space="0" w:color="auto"/>
            </w:tcBorders>
            <w:shd w:val="clear" w:color="auto" w:fill="auto"/>
            <w:noWrap/>
            <w:vAlign w:val="center"/>
            <w:hideMark/>
          </w:tcPr>
          <w:p w14:paraId="555D08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29F5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DA9F9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Верхошижемье</w:t>
            </w:r>
          </w:p>
        </w:tc>
        <w:tc>
          <w:tcPr>
            <w:tcW w:w="2127" w:type="dxa"/>
            <w:tcBorders>
              <w:top w:val="nil"/>
              <w:left w:val="nil"/>
              <w:bottom w:val="single" w:sz="4" w:space="0" w:color="auto"/>
              <w:right w:val="single" w:sz="4" w:space="0" w:color="auto"/>
            </w:tcBorders>
            <w:shd w:val="clear" w:color="auto" w:fill="auto"/>
            <w:noWrap/>
            <w:vAlign w:val="center"/>
            <w:hideMark/>
          </w:tcPr>
          <w:p w14:paraId="7CCA8D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DB63BF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452A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w:t>
            </w:r>
          </w:p>
        </w:tc>
        <w:tc>
          <w:tcPr>
            <w:tcW w:w="2639" w:type="dxa"/>
            <w:tcBorders>
              <w:top w:val="nil"/>
              <w:left w:val="nil"/>
              <w:bottom w:val="single" w:sz="4" w:space="0" w:color="auto"/>
              <w:right w:val="single" w:sz="4" w:space="0" w:color="auto"/>
            </w:tcBorders>
            <w:shd w:val="clear" w:color="auto" w:fill="auto"/>
            <w:noWrap/>
            <w:vAlign w:val="center"/>
            <w:hideMark/>
          </w:tcPr>
          <w:p w14:paraId="7C8077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74F3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CAA1C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Арпорек</w:t>
            </w:r>
          </w:p>
        </w:tc>
        <w:tc>
          <w:tcPr>
            <w:tcW w:w="2127" w:type="dxa"/>
            <w:tcBorders>
              <w:top w:val="nil"/>
              <w:left w:val="nil"/>
              <w:bottom w:val="single" w:sz="4" w:space="0" w:color="auto"/>
              <w:right w:val="single" w:sz="4" w:space="0" w:color="auto"/>
            </w:tcBorders>
            <w:shd w:val="clear" w:color="auto" w:fill="auto"/>
            <w:noWrap/>
            <w:vAlign w:val="center"/>
            <w:hideMark/>
          </w:tcPr>
          <w:p w14:paraId="750B4D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A1E1C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326A3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w:t>
            </w:r>
          </w:p>
        </w:tc>
        <w:tc>
          <w:tcPr>
            <w:tcW w:w="2639" w:type="dxa"/>
            <w:tcBorders>
              <w:top w:val="nil"/>
              <w:left w:val="nil"/>
              <w:bottom w:val="single" w:sz="4" w:space="0" w:color="auto"/>
              <w:right w:val="single" w:sz="4" w:space="0" w:color="auto"/>
            </w:tcBorders>
            <w:shd w:val="clear" w:color="auto" w:fill="auto"/>
            <w:noWrap/>
            <w:vAlign w:val="center"/>
            <w:hideMark/>
          </w:tcPr>
          <w:p w14:paraId="5C4B33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F9D0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9CD1F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Плотбище</w:t>
            </w:r>
          </w:p>
        </w:tc>
        <w:tc>
          <w:tcPr>
            <w:tcW w:w="2127" w:type="dxa"/>
            <w:tcBorders>
              <w:top w:val="nil"/>
              <w:left w:val="nil"/>
              <w:bottom w:val="single" w:sz="4" w:space="0" w:color="auto"/>
              <w:right w:val="single" w:sz="4" w:space="0" w:color="auto"/>
            </w:tcBorders>
            <w:shd w:val="clear" w:color="auto" w:fill="auto"/>
            <w:noWrap/>
            <w:vAlign w:val="center"/>
            <w:hideMark/>
          </w:tcPr>
          <w:p w14:paraId="5D4993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D096C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6045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w:t>
            </w:r>
          </w:p>
        </w:tc>
        <w:tc>
          <w:tcPr>
            <w:tcW w:w="2639" w:type="dxa"/>
            <w:tcBorders>
              <w:top w:val="nil"/>
              <w:left w:val="nil"/>
              <w:bottom w:val="single" w:sz="4" w:space="0" w:color="auto"/>
              <w:right w:val="single" w:sz="4" w:space="0" w:color="auto"/>
            </w:tcBorders>
            <w:shd w:val="clear" w:color="auto" w:fill="auto"/>
            <w:noWrap/>
            <w:vAlign w:val="center"/>
            <w:hideMark/>
          </w:tcPr>
          <w:p w14:paraId="0B4893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48A1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F6AAC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Цекеево</w:t>
            </w:r>
          </w:p>
        </w:tc>
        <w:tc>
          <w:tcPr>
            <w:tcW w:w="2127" w:type="dxa"/>
            <w:tcBorders>
              <w:top w:val="nil"/>
              <w:left w:val="nil"/>
              <w:bottom w:val="single" w:sz="4" w:space="0" w:color="auto"/>
              <w:right w:val="single" w:sz="4" w:space="0" w:color="auto"/>
            </w:tcBorders>
            <w:shd w:val="clear" w:color="auto" w:fill="auto"/>
            <w:noWrap/>
            <w:vAlign w:val="center"/>
            <w:hideMark/>
          </w:tcPr>
          <w:p w14:paraId="4A6BD4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88508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35B2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w:t>
            </w:r>
          </w:p>
        </w:tc>
        <w:tc>
          <w:tcPr>
            <w:tcW w:w="2639" w:type="dxa"/>
            <w:tcBorders>
              <w:top w:val="nil"/>
              <w:left w:val="nil"/>
              <w:bottom w:val="single" w:sz="4" w:space="0" w:color="auto"/>
              <w:right w:val="single" w:sz="4" w:space="0" w:color="auto"/>
            </w:tcBorders>
            <w:shd w:val="clear" w:color="auto" w:fill="auto"/>
            <w:noWrap/>
            <w:vAlign w:val="center"/>
            <w:hideMark/>
          </w:tcPr>
          <w:p w14:paraId="7CFC81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FE11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6E7EE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Ивановские</w:t>
            </w:r>
          </w:p>
        </w:tc>
        <w:tc>
          <w:tcPr>
            <w:tcW w:w="2127" w:type="dxa"/>
            <w:tcBorders>
              <w:top w:val="nil"/>
              <w:left w:val="nil"/>
              <w:bottom w:val="single" w:sz="4" w:space="0" w:color="auto"/>
              <w:right w:val="single" w:sz="4" w:space="0" w:color="auto"/>
            </w:tcBorders>
            <w:shd w:val="clear" w:color="auto" w:fill="auto"/>
            <w:noWrap/>
            <w:vAlign w:val="center"/>
            <w:hideMark/>
          </w:tcPr>
          <w:p w14:paraId="5AA859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BC98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8617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w:t>
            </w:r>
          </w:p>
        </w:tc>
        <w:tc>
          <w:tcPr>
            <w:tcW w:w="2639" w:type="dxa"/>
            <w:tcBorders>
              <w:top w:val="nil"/>
              <w:left w:val="nil"/>
              <w:bottom w:val="single" w:sz="4" w:space="0" w:color="auto"/>
              <w:right w:val="single" w:sz="4" w:space="0" w:color="auto"/>
            </w:tcBorders>
            <w:shd w:val="clear" w:color="auto" w:fill="auto"/>
            <w:noWrap/>
            <w:vAlign w:val="center"/>
            <w:hideMark/>
          </w:tcPr>
          <w:p w14:paraId="1A4D9A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2463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50400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Лойно</w:t>
            </w:r>
          </w:p>
        </w:tc>
        <w:tc>
          <w:tcPr>
            <w:tcW w:w="2127" w:type="dxa"/>
            <w:tcBorders>
              <w:top w:val="nil"/>
              <w:left w:val="nil"/>
              <w:bottom w:val="single" w:sz="4" w:space="0" w:color="auto"/>
              <w:right w:val="single" w:sz="4" w:space="0" w:color="auto"/>
            </w:tcBorders>
            <w:shd w:val="clear" w:color="auto" w:fill="auto"/>
            <w:noWrap/>
            <w:vAlign w:val="center"/>
            <w:hideMark/>
          </w:tcPr>
          <w:p w14:paraId="459CF7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1E72B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B33A7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w:t>
            </w:r>
          </w:p>
        </w:tc>
        <w:tc>
          <w:tcPr>
            <w:tcW w:w="2639" w:type="dxa"/>
            <w:tcBorders>
              <w:top w:val="nil"/>
              <w:left w:val="nil"/>
              <w:bottom w:val="single" w:sz="4" w:space="0" w:color="auto"/>
              <w:right w:val="single" w:sz="4" w:space="0" w:color="auto"/>
            </w:tcBorders>
            <w:shd w:val="clear" w:color="auto" w:fill="auto"/>
            <w:noWrap/>
            <w:vAlign w:val="center"/>
            <w:hideMark/>
          </w:tcPr>
          <w:p w14:paraId="77AB69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F475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E558C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Нижнеивкино</w:t>
            </w:r>
          </w:p>
        </w:tc>
        <w:tc>
          <w:tcPr>
            <w:tcW w:w="2127" w:type="dxa"/>
            <w:tcBorders>
              <w:top w:val="nil"/>
              <w:left w:val="nil"/>
              <w:bottom w:val="single" w:sz="4" w:space="0" w:color="auto"/>
              <w:right w:val="single" w:sz="4" w:space="0" w:color="auto"/>
            </w:tcBorders>
            <w:shd w:val="clear" w:color="auto" w:fill="auto"/>
            <w:noWrap/>
            <w:vAlign w:val="center"/>
            <w:hideMark/>
          </w:tcPr>
          <w:p w14:paraId="02F752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54254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C2325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w:t>
            </w:r>
          </w:p>
        </w:tc>
        <w:tc>
          <w:tcPr>
            <w:tcW w:w="2639" w:type="dxa"/>
            <w:tcBorders>
              <w:top w:val="nil"/>
              <w:left w:val="nil"/>
              <w:bottom w:val="single" w:sz="4" w:space="0" w:color="auto"/>
              <w:right w:val="single" w:sz="4" w:space="0" w:color="auto"/>
            </w:tcBorders>
            <w:shd w:val="clear" w:color="auto" w:fill="auto"/>
            <w:noWrap/>
            <w:vAlign w:val="center"/>
            <w:hideMark/>
          </w:tcPr>
          <w:p w14:paraId="4B61B2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FA88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F4631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Липовое</w:t>
            </w:r>
          </w:p>
        </w:tc>
        <w:tc>
          <w:tcPr>
            <w:tcW w:w="2127" w:type="dxa"/>
            <w:tcBorders>
              <w:top w:val="nil"/>
              <w:left w:val="nil"/>
              <w:bottom w:val="single" w:sz="4" w:space="0" w:color="auto"/>
              <w:right w:val="single" w:sz="4" w:space="0" w:color="auto"/>
            </w:tcBorders>
            <w:shd w:val="clear" w:color="auto" w:fill="auto"/>
            <w:noWrap/>
            <w:vAlign w:val="center"/>
            <w:hideMark/>
          </w:tcPr>
          <w:p w14:paraId="12F587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4A3A4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2812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w:t>
            </w:r>
          </w:p>
        </w:tc>
        <w:tc>
          <w:tcPr>
            <w:tcW w:w="2639" w:type="dxa"/>
            <w:tcBorders>
              <w:top w:val="nil"/>
              <w:left w:val="nil"/>
              <w:bottom w:val="single" w:sz="4" w:space="0" w:color="auto"/>
              <w:right w:val="single" w:sz="4" w:space="0" w:color="auto"/>
            </w:tcBorders>
            <w:shd w:val="clear" w:color="auto" w:fill="auto"/>
            <w:noWrap/>
            <w:vAlign w:val="center"/>
            <w:hideMark/>
          </w:tcPr>
          <w:p w14:paraId="074B57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696E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7C593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Подосиновец</w:t>
            </w:r>
          </w:p>
        </w:tc>
        <w:tc>
          <w:tcPr>
            <w:tcW w:w="2127" w:type="dxa"/>
            <w:tcBorders>
              <w:top w:val="nil"/>
              <w:left w:val="nil"/>
              <w:bottom w:val="single" w:sz="4" w:space="0" w:color="auto"/>
              <w:right w:val="single" w:sz="4" w:space="0" w:color="auto"/>
            </w:tcBorders>
            <w:shd w:val="clear" w:color="auto" w:fill="auto"/>
            <w:noWrap/>
            <w:vAlign w:val="center"/>
            <w:hideMark/>
          </w:tcPr>
          <w:p w14:paraId="11B538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39383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AA7B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w:t>
            </w:r>
          </w:p>
        </w:tc>
        <w:tc>
          <w:tcPr>
            <w:tcW w:w="2639" w:type="dxa"/>
            <w:tcBorders>
              <w:top w:val="nil"/>
              <w:left w:val="nil"/>
              <w:bottom w:val="single" w:sz="4" w:space="0" w:color="auto"/>
              <w:right w:val="single" w:sz="4" w:space="0" w:color="auto"/>
            </w:tcBorders>
            <w:shd w:val="clear" w:color="auto" w:fill="auto"/>
            <w:noWrap/>
            <w:vAlign w:val="center"/>
            <w:hideMark/>
          </w:tcPr>
          <w:p w14:paraId="29586E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080C6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739AD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Шолга</w:t>
            </w:r>
          </w:p>
        </w:tc>
        <w:tc>
          <w:tcPr>
            <w:tcW w:w="2127" w:type="dxa"/>
            <w:tcBorders>
              <w:top w:val="nil"/>
              <w:left w:val="nil"/>
              <w:bottom w:val="single" w:sz="4" w:space="0" w:color="auto"/>
              <w:right w:val="single" w:sz="4" w:space="0" w:color="auto"/>
            </w:tcBorders>
            <w:shd w:val="clear" w:color="auto" w:fill="auto"/>
            <w:noWrap/>
            <w:vAlign w:val="center"/>
            <w:hideMark/>
          </w:tcPr>
          <w:p w14:paraId="6ACA48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75F0A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2F48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w:t>
            </w:r>
          </w:p>
        </w:tc>
        <w:tc>
          <w:tcPr>
            <w:tcW w:w="2639" w:type="dxa"/>
            <w:tcBorders>
              <w:top w:val="nil"/>
              <w:left w:val="nil"/>
              <w:bottom w:val="single" w:sz="4" w:space="0" w:color="auto"/>
              <w:right w:val="single" w:sz="4" w:space="0" w:color="auto"/>
            </w:tcBorders>
            <w:shd w:val="clear" w:color="auto" w:fill="auto"/>
            <w:noWrap/>
            <w:vAlign w:val="center"/>
            <w:hideMark/>
          </w:tcPr>
          <w:p w14:paraId="7C0EE6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A3F9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7B1D0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Старая</w:t>
            </w:r>
          </w:p>
        </w:tc>
        <w:tc>
          <w:tcPr>
            <w:tcW w:w="2127" w:type="dxa"/>
            <w:tcBorders>
              <w:top w:val="nil"/>
              <w:left w:val="nil"/>
              <w:bottom w:val="single" w:sz="4" w:space="0" w:color="auto"/>
              <w:right w:val="single" w:sz="4" w:space="0" w:color="auto"/>
            </w:tcBorders>
            <w:shd w:val="clear" w:color="auto" w:fill="auto"/>
            <w:noWrap/>
            <w:vAlign w:val="center"/>
            <w:hideMark/>
          </w:tcPr>
          <w:p w14:paraId="0B8D72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EED52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39E16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w:t>
            </w:r>
          </w:p>
        </w:tc>
        <w:tc>
          <w:tcPr>
            <w:tcW w:w="2639" w:type="dxa"/>
            <w:tcBorders>
              <w:top w:val="nil"/>
              <w:left w:val="nil"/>
              <w:bottom w:val="single" w:sz="4" w:space="0" w:color="auto"/>
              <w:right w:val="single" w:sz="4" w:space="0" w:color="auto"/>
            </w:tcBorders>
            <w:shd w:val="clear" w:color="auto" w:fill="auto"/>
            <w:noWrap/>
            <w:vAlign w:val="center"/>
            <w:hideMark/>
          </w:tcPr>
          <w:p w14:paraId="42C972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4B56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6433D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Демьяново</w:t>
            </w:r>
          </w:p>
        </w:tc>
        <w:tc>
          <w:tcPr>
            <w:tcW w:w="2127" w:type="dxa"/>
            <w:tcBorders>
              <w:top w:val="nil"/>
              <w:left w:val="nil"/>
              <w:bottom w:val="single" w:sz="4" w:space="0" w:color="auto"/>
              <w:right w:val="single" w:sz="4" w:space="0" w:color="auto"/>
            </w:tcBorders>
            <w:shd w:val="clear" w:color="auto" w:fill="auto"/>
            <w:noWrap/>
            <w:vAlign w:val="center"/>
            <w:hideMark/>
          </w:tcPr>
          <w:p w14:paraId="0CA4DE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8D71B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47410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w:t>
            </w:r>
          </w:p>
        </w:tc>
        <w:tc>
          <w:tcPr>
            <w:tcW w:w="2639" w:type="dxa"/>
            <w:tcBorders>
              <w:top w:val="nil"/>
              <w:left w:val="nil"/>
              <w:bottom w:val="single" w:sz="4" w:space="0" w:color="auto"/>
              <w:right w:val="single" w:sz="4" w:space="0" w:color="auto"/>
            </w:tcBorders>
            <w:shd w:val="clear" w:color="auto" w:fill="auto"/>
            <w:noWrap/>
            <w:vAlign w:val="center"/>
            <w:hideMark/>
          </w:tcPr>
          <w:p w14:paraId="73B6A9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83F4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E4C14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Лунданка</w:t>
            </w:r>
          </w:p>
        </w:tc>
        <w:tc>
          <w:tcPr>
            <w:tcW w:w="2127" w:type="dxa"/>
            <w:tcBorders>
              <w:top w:val="nil"/>
              <w:left w:val="nil"/>
              <w:bottom w:val="single" w:sz="4" w:space="0" w:color="auto"/>
              <w:right w:val="single" w:sz="4" w:space="0" w:color="auto"/>
            </w:tcBorders>
            <w:shd w:val="clear" w:color="auto" w:fill="auto"/>
            <w:noWrap/>
            <w:vAlign w:val="center"/>
            <w:hideMark/>
          </w:tcPr>
          <w:p w14:paraId="47C53B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57CA1B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507E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w:t>
            </w:r>
          </w:p>
        </w:tc>
        <w:tc>
          <w:tcPr>
            <w:tcW w:w="2639" w:type="dxa"/>
            <w:tcBorders>
              <w:top w:val="nil"/>
              <w:left w:val="nil"/>
              <w:bottom w:val="single" w:sz="4" w:space="0" w:color="auto"/>
              <w:right w:val="single" w:sz="4" w:space="0" w:color="auto"/>
            </w:tcBorders>
            <w:shd w:val="clear" w:color="auto" w:fill="auto"/>
            <w:noWrap/>
            <w:vAlign w:val="center"/>
            <w:hideMark/>
          </w:tcPr>
          <w:p w14:paraId="381997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DEC0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49605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Тетеринская</w:t>
            </w:r>
          </w:p>
        </w:tc>
        <w:tc>
          <w:tcPr>
            <w:tcW w:w="2127" w:type="dxa"/>
            <w:tcBorders>
              <w:top w:val="nil"/>
              <w:left w:val="nil"/>
              <w:bottom w:val="single" w:sz="4" w:space="0" w:color="auto"/>
              <w:right w:val="single" w:sz="4" w:space="0" w:color="auto"/>
            </w:tcBorders>
            <w:shd w:val="clear" w:color="auto" w:fill="auto"/>
            <w:noWrap/>
            <w:vAlign w:val="center"/>
            <w:hideMark/>
          </w:tcPr>
          <w:p w14:paraId="2A5477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76FD6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953C1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w:t>
            </w:r>
          </w:p>
        </w:tc>
        <w:tc>
          <w:tcPr>
            <w:tcW w:w="2639" w:type="dxa"/>
            <w:tcBorders>
              <w:top w:val="nil"/>
              <w:left w:val="nil"/>
              <w:bottom w:val="single" w:sz="4" w:space="0" w:color="auto"/>
              <w:right w:val="single" w:sz="4" w:space="0" w:color="auto"/>
            </w:tcBorders>
            <w:shd w:val="clear" w:color="auto" w:fill="auto"/>
            <w:noWrap/>
            <w:vAlign w:val="center"/>
            <w:hideMark/>
          </w:tcPr>
          <w:p w14:paraId="3D412E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AE31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DBEA3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Борок</w:t>
            </w:r>
          </w:p>
        </w:tc>
        <w:tc>
          <w:tcPr>
            <w:tcW w:w="2127" w:type="dxa"/>
            <w:tcBorders>
              <w:top w:val="nil"/>
              <w:left w:val="nil"/>
              <w:bottom w:val="single" w:sz="4" w:space="0" w:color="auto"/>
              <w:right w:val="single" w:sz="4" w:space="0" w:color="auto"/>
            </w:tcBorders>
            <w:shd w:val="clear" w:color="auto" w:fill="auto"/>
            <w:noWrap/>
            <w:vAlign w:val="center"/>
            <w:hideMark/>
          </w:tcPr>
          <w:p w14:paraId="35931A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74FFF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E3A8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w:t>
            </w:r>
          </w:p>
        </w:tc>
        <w:tc>
          <w:tcPr>
            <w:tcW w:w="2639" w:type="dxa"/>
            <w:tcBorders>
              <w:top w:val="nil"/>
              <w:left w:val="nil"/>
              <w:bottom w:val="single" w:sz="4" w:space="0" w:color="auto"/>
              <w:right w:val="single" w:sz="4" w:space="0" w:color="auto"/>
            </w:tcBorders>
            <w:shd w:val="clear" w:color="auto" w:fill="auto"/>
            <w:noWrap/>
            <w:vAlign w:val="center"/>
            <w:hideMark/>
          </w:tcPr>
          <w:p w14:paraId="6AC58D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7CC79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A63F2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Кикнур</w:t>
            </w:r>
          </w:p>
        </w:tc>
        <w:tc>
          <w:tcPr>
            <w:tcW w:w="2127" w:type="dxa"/>
            <w:tcBorders>
              <w:top w:val="nil"/>
              <w:left w:val="nil"/>
              <w:bottom w:val="single" w:sz="4" w:space="0" w:color="auto"/>
              <w:right w:val="single" w:sz="4" w:space="0" w:color="auto"/>
            </w:tcBorders>
            <w:shd w:val="clear" w:color="auto" w:fill="auto"/>
            <w:noWrap/>
            <w:vAlign w:val="center"/>
            <w:hideMark/>
          </w:tcPr>
          <w:p w14:paraId="27527C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9D67D7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8C45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w:t>
            </w:r>
          </w:p>
        </w:tc>
        <w:tc>
          <w:tcPr>
            <w:tcW w:w="2639" w:type="dxa"/>
            <w:tcBorders>
              <w:top w:val="nil"/>
              <w:left w:val="nil"/>
              <w:bottom w:val="single" w:sz="4" w:space="0" w:color="auto"/>
              <w:right w:val="single" w:sz="4" w:space="0" w:color="auto"/>
            </w:tcBorders>
            <w:shd w:val="clear" w:color="auto" w:fill="auto"/>
            <w:noWrap/>
            <w:vAlign w:val="center"/>
            <w:hideMark/>
          </w:tcPr>
          <w:p w14:paraId="093FF9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5472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0B99D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Малое Шарыгино</w:t>
            </w:r>
          </w:p>
        </w:tc>
        <w:tc>
          <w:tcPr>
            <w:tcW w:w="2127" w:type="dxa"/>
            <w:tcBorders>
              <w:top w:val="nil"/>
              <w:left w:val="nil"/>
              <w:bottom w:val="single" w:sz="4" w:space="0" w:color="auto"/>
              <w:right w:val="single" w:sz="4" w:space="0" w:color="auto"/>
            </w:tcBorders>
            <w:shd w:val="clear" w:color="auto" w:fill="auto"/>
            <w:noWrap/>
            <w:vAlign w:val="center"/>
            <w:hideMark/>
          </w:tcPr>
          <w:p w14:paraId="0BCD9B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B7FD8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9926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w:t>
            </w:r>
          </w:p>
        </w:tc>
        <w:tc>
          <w:tcPr>
            <w:tcW w:w="2639" w:type="dxa"/>
            <w:tcBorders>
              <w:top w:val="nil"/>
              <w:left w:val="nil"/>
              <w:bottom w:val="single" w:sz="4" w:space="0" w:color="auto"/>
              <w:right w:val="single" w:sz="4" w:space="0" w:color="auto"/>
            </w:tcBorders>
            <w:shd w:val="clear" w:color="auto" w:fill="auto"/>
            <w:noWrap/>
            <w:vAlign w:val="center"/>
            <w:hideMark/>
          </w:tcPr>
          <w:p w14:paraId="6274A8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7D9D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E1E00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Дорожаица</w:t>
            </w:r>
          </w:p>
        </w:tc>
        <w:tc>
          <w:tcPr>
            <w:tcW w:w="2127" w:type="dxa"/>
            <w:tcBorders>
              <w:top w:val="nil"/>
              <w:left w:val="nil"/>
              <w:bottom w:val="single" w:sz="4" w:space="0" w:color="auto"/>
              <w:right w:val="single" w:sz="4" w:space="0" w:color="auto"/>
            </w:tcBorders>
            <w:shd w:val="clear" w:color="auto" w:fill="auto"/>
            <w:noWrap/>
            <w:vAlign w:val="center"/>
            <w:hideMark/>
          </w:tcPr>
          <w:p w14:paraId="400F9A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C4B3F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A86B0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w:t>
            </w:r>
          </w:p>
        </w:tc>
        <w:tc>
          <w:tcPr>
            <w:tcW w:w="2639" w:type="dxa"/>
            <w:tcBorders>
              <w:top w:val="nil"/>
              <w:left w:val="nil"/>
              <w:bottom w:val="single" w:sz="4" w:space="0" w:color="auto"/>
              <w:right w:val="single" w:sz="4" w:space="0" w:color="auto"/>
            </w:tcBorders>
            <w:shd w:val="clear" w:color="auto" w:fill="auto"/>
            <w:noWrap/>
            <w:vAlign w:val="center"/>
            <w:hideMark/>
          </w:tcPr>
          <w:p w14:paraId="1C22E4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B731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BE923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Нижнее Раменье</w:t>
            </w:r>
          </w:p>
        </w:tc>
        <w:tc>
          <w:tcPr>
            <w:tcW w:w="2127" w:type="dxa"/>
            <w:tcBorders>
              <w:top w:val="nil"/>
              <w:left w:val="nil"/>
              <w:bottom w:val="single" w:sz="4" w:space="0" w:color="auto"/>
              <w:right w:val="single" w:sz="4" w:space="0" w:color="auto"/>
            </w:tcBorders>
            <w:shd w:val="clear" w:color="auto" w:fill="auto"/>
            <w:noWrap/>
            <w:vAlign w:val="center"/>
            <w:hideMark/>
          </w:tcPr>
          <w:p w14:paraId="69FD98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73327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3909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w:t>
            </w:r>
          </w:p>
        </w:tc>
        <w:tc>
          <w:tcPr>
            <w:tcW w:w="2639" w:type="dxa"/>
            <w:tcBorders>
              <w:top w:val="nil"/>
              <w:left w:val="nil"/>
              <w:bottom w:val="single" w:sz="4" w:space="0" w:color="auto"/>
              <w:right w:val="single" w:sz="4" w:space="0" w:color="auto"/>
            </w:tcBorders>
            <w:shd w:val="clear" w:color="auto" w:fill="auto"/>
            <w:noWrap/>
            <w:vAlign w:val="center"/>
            <w:hideMark/>
          </w:tcPr>
          <w:p w14:paraId="083FE6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66E34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CF217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Утманово</w:t>
            </w:r>
          </w:p>
        </w:tc>
        <w:tc>
          <w:tcPr>
            <w:tcW w:w="2127" w:type="dxa"/>
            <w:tcBorders>
              <w:top w:val="nil"/>
              <w:left w:val="nil"/>
              <w:bottom w:val="single" w:sz="4" w:space="0" w:color="auto"/>
              <w:right w:val="single" w:sz="4" w:space="0" w:color="auto"/>
            </w:tcBorders>
            <w:shd w:val="clear" w:color="auto" w:fill="auto"/>
            <w:noWrap/>
            <w:vAlign w:val="center"/>
            <w:hideMark/>
          </w:tcPr>
          <w:p w14:paraId="0E8175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C7D3C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6487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w:t>
            </w:r>
          </w:p>
        </w:tc>
        <w:tc>
          <w:tcPr>
            <w:tcW w:w="2639" w:type="dxa"/>
            <w:tcBorders>
              <w:top w:val="nil"/>
              <w:left w:val="nil"/>
              <w:bottom w:val="single" w:sz="4" w:space="0" w:color="auto"/>
              <w:right w:val="single" w:sz="4" w:space="0" w:color="auto"/>
            </w:tcBorders>
            <w:shd w:val="clear" w:color="auto" w:fill="auto"/>
            <w:noWrap/>
            <w:vAlign w:val="center"/>
            <w:hideMark/>
          </w:tcPr>
          <w:p w14:paraId="60B20C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83A1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9D231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Верхнемалье</w:t>
            </w:r>
          </w:p>
        </w:tc>
        <w:tc>
          <w:tcPr>
            <w:tcW w:w="2127" w:type="dxa"/>
            <w:tcBorders>
              <w:top w:val="nil"/>
              <w:left w:val="nil"/>
              <w:bottom w:val="single" w:sz="4" w:space="0" w:color="auto"/>
              <w:right w:val="single" w:sz="4" w:space="0" w:color="auto"/>
            </w:tcBorders>
            <w:shd w:val="clear" w:color="auto" w:fill="auto"/>
            <w:noWrap/>
            <w:vAlign w:val="center"/>
            <w:hideMark/>
          </w:tcPr>
          <w:p w14:paraId="4FB61E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B774D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1402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w:t>
            </w:r>
          </w:p>
        </w:tc>
        <w:tc>
          <w:tcPr>
            <w:tcW w:w="2639" w:type="dxa"/>
            <w:tcBorders>
              <w:top w:val="nil"/>
              <w:left w:val="nil"/>
              <w:bottom w:val="single" w:sz="4" w:space="0" w:color="auto"/>
              <w:right w:val="single" w:sz="4" w:space="0" w:color="auto"/>
            </w:tcBorders>
            <w:shd w:val="clear" w:color="auto" w:fill="auto"/>
            <w:noWrap/>
            <w:vAlign w:val="center"/>
            <w:hideMark/>
          </w:tcPr>
          <w:p w14:paraId="2BB9BB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6617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AAF41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Большероманово</w:t>
            </w:r>
          </w:p>
        </w:tc>
        <w:tc>
          <w:tcPr>
            <w:tcW w:w="2127" w:type="dxa"/>
            <w:tcBorders>
              <w:top w:val="nil"/>
              <w:left w:val="nil"/>
              <w:bottom w:val="single" w:sz="4" w:space="0" w:color="auto"/>
              <w:right w:val="single" w:sz="4" w:space="0" w:color="auto"/>
            </w:tcBorders>
            <w:shd w:val="clear" w:color="auto" w:fill="auto"/>
            <w:noWrap/>
            <w:vAlign w:val="center"/>
            <w:hideMark/>
          </w:tcPr>
          <w:p w14:paraId="107828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5D07B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0B60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w:t>
            </w:r>
          </w:p>
        </w:tc>
        <w:tc>
          <w:tcPr>
            <w:tcW w:w="2639" w:type="dxa"/>
            <w:tcBorders>
              <w:top w:val="nil"/>
              <w:left w:val="nil"/>
              <w:bottom w:val="single" w:sz="4" w:space="0" w:color="auto"/>
              <w:right w:val="single" w:sz="4" w:space="0" w:color="auto"/>
            </w:tcBorders>
            <w:shd w:val="clear" w:color="auto" w:fill="auto"/>
            <w:noWrap/>
            <w:vAlign w:val="center"/>
            <w:hideMark/>
          </w:tcPr>
          <w:p w14:paraId="308EB2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6A8F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C1912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Фурсово</w:t>
            </w:r>
          </w:p>
        </w:tc>
        <w:tc>
          <w:tcPr>
            <w:tcW w:w="2127" w:type="dxa"/>
            <w:tcBorders>
              <w:top w:val="nil"/>
              <w:left w:val="nil"/>
              <w:bottom w:val="single" w:sz="4" w:space="0" w:color="auto"/>
              <w:right w:val="single" w:sz="4" w:space="0" w:color="auto"/>
            </w:tcBorders>
            <w:shd w:val="clear" w:color="auto" w:fill="auto"/>
            <w:noWrap/>
            <w:vAlign w:val="center"/>
            <w:hideMark/>
          </w:tcPr>
          <w:p w14:paraId="58DA9A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FC195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FD7E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w:t>
            </w:r>
          </w:p>
        </w:tc>
        <w:tc>
          <w:tcPr>
            <w:tcW w:w="2639" w:type="dxa"/>
            <w:tcBorders>
              <w:top w:val="nil"/>
              <w:left w:val="nil"/>
              <w:bottom w:val="single" w:sz="4" w:space="0" w:color="auto"/>
              <w:right w:val="single" w:sz="4" w:space="0" w:color="auto"/>
            </w:tcBorders>
            <w:shd w:val="clear" w:color="auto" w:fill="auto"/>
            <w:noWrap/>
            <w:vAlign w:val="center"/>
            <w:hideMark/>
          </w:tcPr>
          <w:p w14:paraId="53FA16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4670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55D82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Щеткино</w:t>
            </w:r>
          </w:p>
        </w:tc>
        <w:tc>
          <w:tcPr>
            <w:tcW w:w="2127" w:type="dxa"/>
            <w:tcBorders>
              <w:top w:val="nil"/>
              <w:left w:val="nil"/>
              <w:bottom w:val="single" w:sz="4" w:space="0" w:color="auto"/>
              <w:right w:val="single" w:sz="4" w:space="0" w:color="auto"/>
            </w:tcBorders>
            <w:shd w:val="clear" w:color="auto" w:fill="auto"/>
            <w:noWrap/>
            <w:vAlign w:val="center"/>
            <w:hideMark/>
          </w:tcPr>
          <w:p w14:paraId="1F739A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61FA5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263FD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w:t>
            </w:r>
          </w:p>
        </w:tc>
        <w:tc>
          <w:tcPr>
            <w:tcW w:w="2639" w:type="dxa"/>
            <w:tcBorders>
              <w:top w:val="nil"/>
              <w:left w:val="nil"/>
              <w:bottom w:val="single" w:sz="4" w:space="0" w:color="auto"/>
              <w:right w:val="single" w:sz="4" w:space="0" w:color="auto"/>
            </w:tcBorders>
            <w:shd w:val="clear" w:color="auto" w:fill="auto"/>
            <w:noWrap/>
            <w:vAlign w:val="center"/>
            <w:hideMark/>
          </w:tcPr>
          <w:p w14:paraId="61128F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14FF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0A9CF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Малмыж</w:t>
            </w:r>
          </w:p>
        </w:tc>
        <w:tc>
          <w:tcPr>
            <w:tcW w:w="2127" w:type="dxa"/>
            <w:tcBorders>
              <w:top w:val="nil"/>
              <w:left w:val="nil"/>
              <w:bottom w:val="single" w:sz="4" w:space="0" w:color="auto"/>
              <w:right w:val="single" w:sz="4" w:space="0" w:color="auto"/>
            </w:tcBorders>
            <w:shd w:val="clear" w:color="auto" w:fill="auto"/>
            <w:noWrap/>
            <w:vAlign w:val="center"/>
            <w:hideMark/>
          </w:tcPr>
          <w:p w14:paraId="6D9C97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49B11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CCA7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w:t>
            </w:r>
          </w:p>
        </w:tc>
        <w:tc>
          <w:tcPr>
            <w:tcW w:w="2639" w:type="dxa"/>
            <w:tcBorders>
              <w:top w:val="nil"/>
              <w:left w:val="nil"/>
              <w:bottom w:val="single" w:sz="4" w:space="0" w:color="auto"/>
              <w:right w:val="single" w:sz="4" w:space="0" w:color="auto"/>
            </w:tcBorders>
            <w:shd w:val="clear" w:color="auto" w:fill="auto"/>
            <w:noWrap/>
            <w:vAlign w:val="center"/>
            <w:hideMark/>
          </w:tcPr>
          <w:p w14:paraId="0E337A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F6C7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15E7B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Зониха</w:t>
            </w:r>
          </w:p>
        </w:tc>
        <w:tc>
          <w:tcPr>
            <w:tcW w:w="2127" w:type="dxa"/>
            <w:tcBorders>
              <w:top w:val="nil"/>
              <w:left w:val="nil"/>
              <w:bottom w:val="single" w:sz="4" w:space="0" w:color="auto"/>
              <w:right w:val="single" w:sz="4" w:space="0" w:color="auto"/>
            </w:tcBorders>
            <w:shd w:val="clear" w:color="auto" w:fill="auto"/>
            <w:noWrap/>
            <w:vAlign w:val="center"/>
            <w:hideMark/>
          </w:tcPr>
          <w:p w14:paraId="20AAF3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83DBF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B1C3E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w:t>
            </w:r>
          </w:p>
        </w:tc>
        <w:tc>
          <w:tcPr>
            <w:tcW w:w="2639" w:type="dxa"/>
            <w:tcBorders>
              <w:top w:val="nil"/>
              <w:left w:val="nil"/>
              <w:bottom w:val="single" w:sz="4" w:space="0" w:color="auto"/>
              <w:right w:val="single" w:sz="4" w:space="0" w:color="auto"/>
            </w:tcBorders>
            <w:shd w:val="clear" w:color="auto" w:fill="auto"/>
            <w:noWrap/>
            <w:vAlign w:val="center"/>
            <w:hideMark/>
          </w:tcPr>
          <w:p w14:paraId="059A57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1748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14D16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Кумены</w:t>
            </w:r>
          </w:p>
        </w:tc>
        <w:tc>
          <w:tcPr>
            <w:tcW w:w="2127" w:type="dxa"/>
            <w:tcBorders>
              <w:top w:val="nil"/>
              <w:left w:val="nil"/>
              <w:bottom w:val="single" w:sz="4" w:space="0" w:color="auto"/>
              <w:right w:val="single" w:sz="4" w:space="0" w:color="auto"/>
            </w:tcBorders>
            <w:shd w:val="clear" w:color="auto" w:fill="auto"/>
            <w:noWrap/>
            <w:vAlign w:val="center"/>
            <w:hideMark/>
          </w:tcPr>
          <w:p w14:paraId="1556C9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37CDF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699B4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w:t>
            </w:r>
          </w:p>
        </w:tc>
        <w:tc>
          <w:tcPr>
            <w:tcW w:w="2639" w:type="dxa"/>
            <w:tcBorders>
              <w:top w:val="nil"/>
              <w:left w:val="nil"/>
              <w:bottom w:val="single" w:sz="4" w:space="0" w:color="auto"/>
              <w:right w:val="single" w:sz="4" w:space="0" w:color="auto"/>
            </w:tcBorders>
            <w:shd w:val="clear" w:color="auto" w:fill="auto"/>
            <w:noWrap/>
            <w:vAlign w:val="center"/>
            <w:hideMark/>
          </w:tcPr>
          <w:p w14:paraId="51B02C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A1B2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C37F8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Илгань</w:t>
            </w:r>
          </w:p>
        </w:tc>
        <w:tc>
          <w:tcPr>
            <w:tcW w:w="2127" w:type="dxa"/>
            <w:tcBorders>
              <w:top w:val="nil"/>
              <w:left w:val="nil"/>
              <w:bottom w:val="single" w:sz="4" w:space="0" w:color="auto"/>
              <w:right w:val="single" w:sz="4" w:space="0" w:color="auto"/>
            </w:tcBorders>
            <w:shd w:val="clear" w:color="auto" w:fill="auto"/>
            <w:noWrap/>
            <w:vAlign w:val="center"/>
            <w:hideMark/>
          </w:tcPr>
          <w:p w14:paraId="1A437D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EC173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E4C7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w:t>
            </w:r>
          </w:p>
        </w:tc>
        <w:tc>
          <w:tcPr>
            <w:tcW w:w="2639" w:type="dxa"/>
            <w:tcBorders>
              <w:top w:val="nil"/>
              <w:left w:val="nil"/>
              <w:bottom w:val="single" w:sz="4" w:space="0" w:color="auto"/>
              <w:right w:val="single" w:sz="4" w:space="0" w:color="auto"/>
            </w:tcBorders>
            <w:shd w:val="clear" w:color="auto" w:fill="auto"/>
            <w:noWrap/>
            <w:vAlign w:val="center"/>
            <w:hideMark/>
          </w:tcPr>
          <w:p w14:paraId="18B928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499C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D1058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Моряны</w:t>
            </w:r>
          </w:p>
        </w:tc>
        <w:tc>
          <w:tcPr>
            <w:tcW w:w="2127" w:type="dxa"/>
            <w:tcBorders>
              <w:top w:val="nil"/>
              <w:left w:val="nil"/>
              <w:bottom w:val="single" w:sz="4" w:space="0" w:color="auto"/>
              <w:right w:val="single" w:sz="4" w:space="0" w:color="auto"/>
            </w:tcBorders>
            <w:shd w:val="clear" w:color="auto" w:fill="auto"/>
            <w:noWrap/>
            <w:vAlign w:val="center"/>
            <w:hideMark/>
          </w:tcPr>
          <w:p w14:paraId="671A81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3B4A7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24474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w:t>
            </w:r>
          </w:p>
        </w:tc>
        <w:tc>
          <w:tcPr>
            <w:tcW w:w="2639" w:type="dxa"/>
            <w:tcBorders>
              <w:top w:val="nil"/>
              <w:left w:val="nil"/>
              <w:bottom w:val="single" w:sz="4" w:space="0" w:color="auto"/>
              <w:right w:val="single" w:sz="4" w:space="0" w:color="auto"/>
            </w:tcBorders>
            <w:shd w:val="clear" w:color="auto" w:fill="auto"/>
            <w:noWrap/>
            <w:vAlign w:val="center"/>
            <w:hideMark/>
          </w:tcPr>
          <w:p w14:paraId="574476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882D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B35ED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Угор</w:t>
            </w:r>
          </w:p>
        </w:tc>
        <w:tc>
          <w:tcPr>
            <w:tcW w:w="2127" w:type="dxa"/>
            <w:tcBorders>
              <w:top w:val="nil"/>
              <w:left w:val="nil"/>
              <w:bottom w:val="single" w:sz="4" w:space="0" w:color="auto"/>
              <w:right w:val="single" w:sz="4" w:space="0" w:color="auto"/>
            </w:tcBorders>
            <w:shd w:val="clear" w:color="auto" w:fill="auto"/>
            <w:noWrap/>
            <w:vAlign w:val="center"/>
            <w:hideMark/>
          </w:tcPr>
          <w:p w14:paraId="7EF53D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82CA7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AA39F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w:t>
            </w:r>
          </w:p>
        </w:tc>
        <w:tc>
          <w:tcPr>
            <w:tcW w:w="2639" w:type="dxa"/>
            <w:tcBorders>
              <w:top w:val="nil"/>
              <w:left w:val="nil"/>
              <w:bottom w:val="single" w:sz="4" w:space="0" w:color="auto"/>
              <w:right w:val="single" w:sz="4" w:space="0" w:color="auto"/>
            </w:tcBorders>
            <w:shd w:val="clear" w:color="auto" w:fill="auto"/>
            <w:noWrap/>
            <w:vAlign w:val="center"/>
            <w:hideMark/>
          </w:tcPr>
          <w:p w14:paraId="722AD2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CD2E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D83D3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Карино</w:t>
            </w:r>
          </w:p>
        </w:tc>
        <w:tc>
          <w:tcPr>
            <w:tcW w:w="2127" w:type="dxa"/>
            <w:tcBorders>
              <w:top w:val="nil"/>
              <w:left w:val="nil"/>
              <w:bottom w:val="single" w:sz="4" w:space="0" w:color="auto"/>
              <w:right w:val="single" w:sz="4" w:space="0" w:color="auto"/>
            </w:tcBorders>
            <w:shd w:val="clear" w:color="auto" w:fill="auto"/>
            <w:noWrap/>
            <w:vAlign w:val="center"/>
            <w:hideMark/>
          </w:tcPr>
          <w:p w14:paraId="354462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46D57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39E49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w:t>
            </w:r>
          </w:p>
        </w:tc>
        <w:tc>
          <w:tcPr>
            <w:tcW w:w="2639" w:type="dxa"/>
            <w:tcBorders>
              <w:top w:val="nil"/>
              <w:left w:val="nil"/>
              <w:bottom w:val="single" w:sz="4" w:space="0" w:color="auto"/>
              <w:right w:val="single" w:sz="4" w:space="0" w:color="auto"/>
            </w:tcBorders>
            <w:shd w:val="clear" w:color="auto" w:fill="auto"/>
            <w:noWrap/>
            <w:vAlign w:val="center"/>
            <w:hideMark/>
          </w:tcPr>
          <w:p w14:paraId="6A848F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75C7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3651A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Суслопары</w:t>
            </w:r>
          </w:p>
        </w:tc>
        <w:tc>
          <w:tcPr>
            <w:tcW w:w="2127" w:type="dxa"/>
            <w:tcBorders>
              <w:top w:val="nil"/>
              <w:left w:val="nil"/>
              <w:bottom w:val="single" w:sz="4" w:space="0" w:color="auto"/>
              <w:right w:val="single" w:sz="4" w:space="0" w:color="auto"/>
            </w:tcBorders>
            <w:shd w:val="clear" w:color="auto" w:fill="auto"/>
            <w:noWrap/>
            <w:vAlign w:val="center"/>
            <w:hideMark/>
          </w:tcPr>
          <w:p w14:paraId="28BC2E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836214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6791B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w:t>
            </w:r>
          </w:p>
        </w:tc>
        <w:tc>
          <w:tcPr>
            <w:tcW w:w="2639" w:type="dxa"/>
            <w:tcBorders>
              <w:top w:val="nil"/>
              <w:left w:val="nil"/>
              <w:bottom w:val="single" w:sz="4" w:space="0" w:color="auto"/>
              <w:right w:val="single" w:sz="4" w:space="0" w:color="auto"/>
            </w:tcBorders>
            <w:shd w:val="clear" w:color="auto" w:fill="auto"/>
            <w:noWrap/>
            <w:vAlign w:val="center"/>
            <w:hideMark/>
          </w:tcPr>
          <w:p w14:paraId="1F2EC6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6ECA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55150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Мякиши</w:t>
            </w:r>
          </w:p>
        </w:tc>
        <w:tc>
          <w:tcPr>
            <w:tcW w:w="2127" w:type="dxa"/>
            <w:tcBorders>
              <w:top w:val="nil"/>
              <w:left w:val="nil"/>
              <w:bottom w:val="single" w:sz="4" w:space="0" w:color="auto"/>
              <w:right w:val="single" w:sz="4" w:space="0" w:color="auto"/>
            </w:tcBorders>
            <w:shd w:val="clear" w:color="auto" w:fill="auto"/>
            <w:noWrap/>
            <w:vAlign w:val="center"/>
            <w:hideMark/>
          </w:tcPr>
          <w:p w14:paraId="6B8F6C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01CB0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A7E2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w:t>
            </w:r>
          </w:p>
        </w:tc>
        <w:tc>
          <w:tcPr>
            <w:tcW w:w="2639" w:type="dxa"/>
            <w:tcBorders>
              <w:top w:val="nil"/>
              <w:left w:val="nil"/>
              <w:bottom w:val="single" w:sz="4" w:space="0" w:color="auto"/>
              <w:right w:val="single" w:sz="4" w:space="0" w:color="auto"/>
            </w:tcBorders>
            <w:shd w:val="clear" w:color="auto" w:fill="auto"/>
            <w:noWrap/>
            <w:vAlign w:val="center"/>
            <w:hideMark/>
          </w:tcPr>
          <w:p w14:paraId="769738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25121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D6DF2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Вичевщина</w:t>
            </w:r>
          </w:p>
        </w:tc>
        <w:tc>
          <w:tcPr>
            <w:tcW w:w="2127" w:type="dxa"/>
            <w:tcBorders>
              <w:top w:val="nil"/>
              <w:left w:val="nil"/>
              <w:bottom w:val="single" w:sz="4" w:space="0" w:color="auto"/>
              <w:right w:val="single" w:sz="4" w:space="0" w:color="auto"/>
            </w:tcBorders>
            <w:shd w:val="clear" w:color="auto" w:fill="auto"/>
            <w:noWrap/>
            <w:vAlign w:val="center"/>
            <w:hideMark/>
          </w:tcPr>
          <w:p w14:paraId="1E01A4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A0C4F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FD65A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w:t>
            </w:r>
          </w:p>
        </w:tc>
        <w:tc>
          <w:tcPr>
            <w:tcW w:w="2639" w:type="dxa"/>
            <w:tcBorders>
              <w:top w:val="nil"/>
              <w:left w:val="nil"/>
              <w:bottom w:val="single" w:sz="4" w:space="0" w:color="auto"/>
              <w:right w:val="single" w:sz="4" w:space="0" w:color="auto"/>
            </w:tcBorders>
            <w:shd w:val="clear" w:color="auto" w:fill="auto"/>
            <w:noWrap/>
            <w:vAlign w:val="center"/>
            <w:hideMark/>
          </w:tcPr>
          <w:p w14:paraId="7D5BD3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CC88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F8C0C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Березник</w:t>
            </w:r>
          </w:p>
        </w:tc>
        <w:tc>
          <w:tcPr>
            <w:tcW w:w="2127" w:type="dxa"/>
            <w:tcBorders>
              <w:top w:val="nil"/>
              <w:left w:val="nil"/>
              <w:bottom w:val="single" w:sz="4" w:space="0" w:color="auto"/>
              <w:right w:val="single" w:sz="4" w:space="0" w:color="auto"/>
            </w:tcBorders>
            <w:shd w:val="clear" w:color="auto" w:fill="auto"/>
            <w:noWrap/>
            <w:vAlign w:val="center"/>
            <w:hideMark/>
          </w:tcPr>
          <w:p w14:paraId="2AB90F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AF780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B194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89</w:t>
            </w:r>
          </w:p>
        </w:tc>
        <w:tc>
          <w:tcPr>
            <w:tcW w:w="2639" w:type="dxa"/>
            <w:tcBorders>
              <w:top w:val="nil"/>
              <w:left w:val="nil"/>
              <w:bottom w:val="single" w:sz="4" w:space="0" w:color="auto"/>
              <w:right w:val="single" w:sz="4" w:space="0" w:color="auto"/>
            </w:tcBorders>
            <w:shd w:val="clear" w:color="auto" w:fill="auto"/>
            <w:noWrap/>
            <w:vAlign w:val="center"/>
            <w:hideMark/>
          </w:tcPr>
          <w:p w14:paraId="39AADD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ED3C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A43D6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Бельтюги</w:t>
            </w:r>
          </w:p>
        </w:tc>
        <w:tc>
          <w:tcPr>
            <w:tcW w:w="2127" w:type="dxa"/>
            <w:tcBorders>
              <w:top w:val="nil"/>
              <w:left w:val="nil"/>
              <w:bottom w:val="single" w:sz="4" w:space="0" w:color="auto"/>
              <w:right w:val="single" w:sz="4" w:space="0" w:color="auto"/>
            </w:tcBorders>
            <w:shd w:val="clear" w:color="auto" w:fill="auto"/>
            <w:noWrap/>
            <w:vAlign w:val="center"/>
            <w:hideMark/>
          </w:tcPr>
          <w:p w14:paraId="07982A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94080B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9C98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w:t>
            </w:r>
          </w:p>
        </w:tc>
        <w:tc>
          <w:tcPr>
            <w:tcW w:w="2639" w:type="dxa"/>
            <w:tcBorders>
              <w:top w:val="nil"/>
              <w:left w:val="nil"/>
              <w:bottom w:val="single" w:sz="4" w:space="0" w:color="auto"/>
              <w:right w:val="single" w:sz="4" w:space="0" w:color="auto"/>
            </w:tcBorders>
            <w:shd w:val="clear" w:color="auto" w:fill="auto"/>
            <w:noWrap/>
            <w:vAlign w:val="center"/>
            <w:hideMark/>
          </w:tcPr>
          <w:p w14:paraId="6B861A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C14C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C9073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Сырда</w:t>
            </w:r>
          </w:p>
        </w:tc>
        <w:tc>
          <w:tcPr>
            <w:tcW w:w="2127" w:type="dxa"/>
            <w:tcBorders>
              <w:top w:val="nil"/>
              <w:left w:val="nil"/>
              <w:bottom w:val="single" w:sz="4" w:space="0" w:color="auto"/>
              <w:right w:val="single" w:sz="4" w:space="0" w:color="auto"/>
            </w:tcBorders>
            <w:shd w:val="clear" w:color="auto" w:fill="auto"/>
            <w:noWrap/>
            <w:vAlign w:val="center"/>
            <w:hideMark/>
          </w:tcPr>
          <w:p w14:paraId="6CA461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6AA16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A9618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w:t>
            </w:r>
          </w:p>
        </w:tc>
        <w:tc>
          <w:tcPr>
            <w:tcW w:w="2639" w:type="dxa"/>
            <w:tcBorders>
              <w:top w:val="nil"/>
              <w:left w:val="nil"/>
              <w:bottom w:val="single" w:sz="4" w:space="0" w:color="auto"/>
              <w:right w:val="single" w:sz="4" w:space="0" w:color="auto"/>
            </w:tcBorders>
            <w:shd w:val="clear" w:color="auto" w:fill="auto"/>
            <w:noWrap/>
            <w:vAlign w:val="center"/>
            <w:hideMark/>
          </w:tcPr>
          <w:p w14:paraId="2B3075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2537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7BC1E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Верхолипово</w:t>
            </w:r>
          </w:p>
        </w:tc>
        <w:tc>
          <w:tcPr>
            <w:tcW w:w="2127" w:type="dxa"/>
            <w:tcBorders>
              <w:top w:val="nil"/>
              <w:left w:val="nil"/>
              <w:bottom w:val="single" w:sz="4" w:space="0" w:color="auto"/>
              <w:right w:val="single" w:sz="4" w:space="0" w:color="auto"/>
            </w:tcBorders>
            <w:shd w:val="clear" w:color="auto" w:fill="auto"/>
            <w:noWrap/>
            <w:vAlign w:val="center"/>
            <w:hideMark/>
          </w:tcPr>
          <w:p w14:paraId="26E20F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2F668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BECC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w:t>
            </w:r>
          </w:p>
        </w:tc>
        <w:tc>
          <w:tcPr>
            <w:tcW w:w="2639" w:type="dxa"/>
            <w:tcBorders>
              <w:top w:val="nil"/>
              <w:left w:val="nil"/>
              <w:bottom w:val="single" w:sz="4" w:space="0" w:color="auto"/>
              <w:right w:val="single" w:sz="4" w:space="0" w:color="auto"/>
            </w:tcBorders>
            <w:shd w:val="clear" w:color="auto" w:fill="auto"/>
            <w:noWrap/>
            <w:vAlign w:val="center"/>
            <w:hideMark/>
          </w:tcPr>
          <w:p w14:paraId="24B459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C8DB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5A25B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Верхобыстрица</w:t>
            </w:r>
          </w:p>
        </w:tc>
        <w:tc>
          <w:tcPr>
            <w:tcW w:w="2127" w:type="dxa"/>
            <w:tcBorders>
              <w:top w:val="nil"/>
              <w:left w:val="nil"/>
              <w:bottom w:val="single" w:sz="4" w:space="0" w:color="auto"/>
              <w:right w:val="single" w:sz="4" w:space="0" w:color="auto"/>
            </w:tcBorders>
            <w:shd w:val="clear" w:color="auto" w:fill="auto"/>
            <w:noWrap/>
            <w:vAlign w:val="center"/>
            <w:hideMark/>
          </w:tcPr>
          <w:p w14:paraId="709DB4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58A75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7C71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w:t>
            </w:r>
          </w:p>
        </w:tc>
        <w:tc>
          <w:tcPr>
            <w:tcW w:w="2639" w:type="dxa"/>
            <w:tcBorders>
              <w:top w:val="nil"/>
              <w:left w:val="nil"/>
              <w:bottom w:val="single" w:sz="4" w:space="0" w:color="auto"/>
              <w:right w:val="single" w:sz="4" w:space="0" w:color="auto"/>
            </w:tcBorders>
            <w:shd w:val="clear" w:color="auto" w:fill="auto"/>
            <w:noWrap/>
            <w:vAlign w:val="center"/>
            <w:hideMark/>
          </w:tcPr>
          <w:p w14:paraId="17137C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19659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FED63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Кленовое</w:t>
            </w:r>
          </w:p>
        </w:tc>
        <w:tc>
          <w:tcPr>
            <w:tcW w:w="2127" w:type="dxa"/>
            <w:tcBorders>
              <w:top w:val="nil"/>
              <w:left w:val="nil"/>
              <w:bottom w:val="single" w:sz="4" w:space="0" w:color="auto"/>
              <w:right w:val="single" w:sz="4" w:space="0" w:color="auto"/>
            </w:tcBorders>
            <w:shd w:val="clear" w:color="auto" w:fill="auto"/>
            <w:noWrap/>
            <w:vAlign w:val="center"/>
            <w:hideMark/>
          </w:tcPr>
          <w:p w14:paraId="31092E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158B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1865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w:t>
            </w:r>
          </w:p>
        </w:tc>
        <w:tc>
          <w:tcPr>
            <w:tcW w:w="2639" w:type="dxa"/>
            <w:tcBorders>
              <w:top w:val="nil"/>
              <w:left w:val="nil"/>
              <w:bottom w:val="single" w:sz="4" w:space="0" w:color="auto"/>
              <w:right w:val="single" w:sz="4" w:space="0" w:color="auto"/>
            </w:tcBorders>
            <w:shd w:val="clear" w:color="auto" w:fill="auto"/>
            <w:noWrap/>
            <w:vAlign w:val="center"/>
            <w:hideMark/>
          </w:tcPr>
          <w:p w14:paraId="1EEDA4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C6A4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8A674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Уни</w:t>
            </w:r>
          </w:p>
        </w:tc>
        <w:tc>
          <w:tcPr>
            <w:tcW w:w="2127" w:type="dxa"/>
            <w:tcBorders>
              <w:top w:val="nil"/>
              <w:left w:val="nil"/>
              <w:bottom w:val="single" w:sz="4" w:space="0" w:color="auto"/>
              <w:right w:val="single" w:sz="4" w:space="0" w:color="auto"/>
            </w:tcBorders>
            <w:shd w:val="clear" w:color="auto" w:fill="auto"/>
            <w:noWrap/>
            <w:vAlign w:val="center"/>
            <w:hideMark/>
          </w:tcPr>
          <w:p w14:paraId="54C0EB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F12FA0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85FC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w:t>
            </w:r>
          </w:p>
        </w:tc>
        <w:tc>
          <w:tcPr>
            <w:tcW w:w="2639" w:type="dxa"/>
            <w:tcBorders>
              <w:top w:val="nil"/>
              <w:left w:val="nil"/>
              <w:bottom w:val="single" w:sz="4" w:space="0" w:color="auto"/>
              <w:right w:val="single" w:sz="4" w:space="0" w:color="auto"/>
            </w:tcBorders>
            <w:shd w:val="clear" w:color="auto" w:fill="auto"/>
            <w:noWrap/>
            <w:vAlign w:val="center"/>
            <w:hideMark/>
          </w:tcPr>
          <w:p w14:paraId="582BDA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5BEF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30078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Ленинское</w:t>
            </w:r>
          </w:p>
        </w:tc>
        <w:tc>
          <w:tcPr>
            <w:tcW w:w="2127" w:type="dxa"/>
            <w:tcBorders>
              <w:top w:val="nil"/>
              <w:left w:val="nil"/>
              <w:bottom w:val="single" w:sz="4" w:space="0" w:color="auto"/>
              <w:right w:val="single" w:sz="4" w:space="0" w:color="auto"/>
            </w:tcBorders>
            <w:shd w:val="clear" w:color="auto" w:fill="auto"/>
            <w:noWrap/>
            <w:vAlign w:val="center"/>
            <w:hideMark/>
          </w:tcPr>
          <w:p w14:paraId="54175B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DD966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60E25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w:t>
            </w:r>
          </w:p>
        </w:tc>
        <w:tc>
          <w:tcPr>
            <w:tcW w:w="2639" w:type="dxa"/>
            <w:tcBorders>
              <w:top w:val="nil"/>
              <w:left w:val="nil"/>
              <w:bottom w:val="single" w:sz="4" w:space="0" w:color="auto"/>
              <w:right w:val="single" w:sz="4" w:space="0" w:color="auto"/>
            </w:tcBorders>
            <w:shd w:val="clear" w:color="auto" w:fill="auto"/>
            <w:noWrap/>
            <w:vAlign w:val="center"/>
            <w:hideMark/>
          </w:tcPr>
          <w:p w14:paraId="57B9B7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B3B4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2B1E67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Ивановка</w:t>
            </w:r>
          </w:p>
        </w:tc>
        <w:tc>
          <w:tcPr>
            <w:tcW w:w="2127" w:type="dxa"/>
            <w:tcBorders>
              <w:top w:val="nil"/>
              <w:left w:val="nil"/>
              <w:bottom w:val="single" w:sz="4" w:space="0" w:color="auto"/>
              <w:right w:val="single" w:sz="4" w:space="0" w:color="auto"/>
            </w:tcBorders>
            <w:shd w:val="clear" w:color="auto" w:fill="auto"/>
            <w:noWrap/>
            <w:vAlign w:val="center"/>
            <w:hideMark/>
          </w:tcPr>
          <w:p w14:paraId="4874D3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4EF612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3DF3A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w:t>
            </w:r>
          </w:p>
        </w:tc>
        <w:tc>
          <w:tcPr>
            <w:tcW w:w="2639" w:type="dxa"/>
            <w:tcBorders>
              <w:top w:val="nil"/>
              <w:left w:val="nil"/>
              <w:bottom w:val="single" w:sz="4" w:space="0" w:color="auto"/>
              <w:right w:val="single" w:sz="4" w:space="0" w:color="auto"/>
            </w:tcBorders>
            <w:shd w:val="clear" w:color="auto" w:fill="auto"/>
            <w:noWrap/>
            <w:vAlign w:val="center"/>
            <w:hideMark/>
          </w:tcPr>
          <w:p w14:paraId="25D893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9B54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215A3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Воронье</w:t>
            </w:r>
          </w:p>
        </w:tc>
        <w:tc>
          <w:tcPr>
            <w:tcW w:w="2127" w:type="dxa"/>
            <w:tcBorders>
              <w:top w:val="nil"/>
              <w:left w:val="nil"/>
              <w:bottom w:val="single" w:sz="4" w:space="0" w:color="auto"/>
              <w:right w:val="single" w:sz="4" w:space="0" w:color="auto"/>
            </w:tcBorders>
            <w:shd w:val="clear" w:color="auto" w:fill="auto"/>
            <w:noWrap/>
            <w:vAlign w:val="center"/>
            <w:hideMark/>
          </w:tcPr>
          <w:p w14:paraId="732671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FBB4B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E7008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w:t>
            </w:r>
          </w:p>
        </w:tc>
        <w:tc>
          <w:tcPr>
            <w:tcW w:w="2639" w:type="dxa"/>
            <w:tcBorders>
              <w:top w:val="nil"/>
              <w:left w:val="nil"/>
              <w:bottom w:val="single" w:sz="4" w:space="0" w:color="auto"/>
              <w:right w:val="single" w:sz="4" w:space="0" w:color="auto"/>
            </w:tcBorders>
            <w:shd w:val="clear" w:color="auto" w:fill="auto"/>
            <w:noWrap/>
            <w:vAlign w:val="center"/>
            <w:hideMark/>
          </w:tcPr>
          <w:p w14:paraId="7AF50C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E0A5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362EEF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Троица</w:t>
            </w:r>
          </w:p>
        </w:tc>
        <w:tc>
          <w:tcPr>
            <w:tcW w:w="2127" w:type="dxa"/>
            <w:tcBorders>
              <w:top w:val="nil"/>
              <w:left w:val="nil"/>
              <w:bottom w:val="single" w:sz="4" w:space="0" w:color="auto"/>
              <w:right w:val="single" w:sz="4" w:space="0" w:color="auto"/>
            </w:tcBorders>
            <w:shd w:val="clear" w:color="auto" w:fill="auto"/>
            <w:noWrap/>
            <w:vAlign w:val="center"/>
            <w:hideMark/>
          </w:tcPr>
          <w:p w14:paraId="41A69D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56B18D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65093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w:t>
            </w:r>
          </w:p>
        </w:tc>
        <w:tc>
          <w:tcPr>
            <w:tcW w:w="2639" w:type="dxa"/>
            <w:tcBorders>
              <w:top w:val="nil"/>
              <w:left w:val="nil"/>
              <w:bottom w:val="single" w:sz="4" w:space="0" w:color="auto"/>
              <w:right w:val="single" w:sz="4" w:space="0" w:color="auto"/>
            </w:tcBorders>
            <w:shd w:val="clear" w:color="auto" w:fill="auto"/>
            <w:noWrap/>
            <w:vAlign w:val="center"/>
            <w:hideMark/>
          </w:tcPr>
          <w:p w14:paraId="3C2AA5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1901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949D0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Наймушины</w:t>
            </w:r>
          </w:p>
        </w:tc>
        <w:tc>
          <w:tcPr>
            <w:tcW w:w="2127" w:type="dxa"/>
            <w:tcBorders>
              <w:top w:val="nil"/>
              <w:left w:val="nil"/>
              <w:bottom w:val="single" w:sz="4" w:space="0" w:color="auto"/>
              <w:right w:val="single" w:sz="4" w:space="0" w:color="auto"/>
            </w:tcBorders>
            <w:shd w:val="clear" w:color="auto" w:fill="auto"/>
            <w:noWrap/>
            <w:vAlign w:val="center"/>
            <w:hideMark/>
          </w:tcPr>
          <w:p w14:paraId="3FD264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02505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A45A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w:t>
            </w:r>
          </w:p>
        </w:tc>
        <w:tc>
          <w:tcPr>
            <w:tcW w:w="2639" w:type="dxa"/>
            <w:tcBorders>
              <w:top w:val="nil"/>
              <w:left w:val="nil"/>
              <w:bottom w:val="single" w:sz="4" w:space="0" w:color="auto"/>
              <w:right w:val="single" w:sz="4" w:space="0" w:color="auto"/>
            </w:tcBorders>
            <w:shd w:val="clear" w:color="auto" w:fill="auto"/>
            <w:noWrap/>
            <w:vAlign w:val="center"/>
            <w:hideMark/>
          </w:tcPr>
          <w:p w14:paraId="5431BA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DBB2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15D3F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Вожгалы</w:t>
            </w:r>
          </w:p>
        </w:tc>
        <w:tc>
          <w:tcPr>
            <w:tcW w:w="2127" w:type="dxa"/>
            <w:tcBorders>
              <w:top w:val="nil"/>
              <w:left w:val="nil"/>
              <w:bottom w:val="single" w:sz="4" w:space="0" w:color="auto"/>
              <w:right w:val="single" w:sz="4" w:space="0" w:color="auto"/>
            </w:tcBorders>
            <w:shd w:val="clear" w:color="auto" w:fill="auto"/>
            <w:noWrap/>
            <w:vAlign w:val="center"/>
            <w:hideMark/>
          </w:tcPr>
          <w:p w14:paraId="4160F7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CA8F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D212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w:t>
            </w:r>
          </w:p>
        </w:tc>
        <w:tc>
          <w:tcPr>
            <w:tcW w:w="2639" w:type="dxa"/>
            <w:tcBorders>
              <w:top w:val="nil"/>
              <w:left w:val="nil"/>
              <w:bottom w:val="single" w:sz="4" w:space="0" w:color="auto"/>
              <w:right w:val="single" w:sz="4" w:space="0" w:color="auto"/>
            </w:tcBorders>
            <w:shd w:val="clear" w:color="auto" w:fill="auto"/>
            <w:noWrap/>
            <w:vAlign w:val="center"/>
            <w:hideMark/>
          </w:tcPr>
          <w:p w14:paraId="1D1F3E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ADE8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4B995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Опарино</w:t>
            </w:r>
          </w:p>
        </w:tc>
        <w:tc>
          <w:tcPr>
            <w:tcW w:w="2127" w:type="dxa"/>
            <w:tcBorders>
              <w:top w:val="nil"/>
              <w:left w:val="nil"/>
              <w:bottom w:val="single" w:sz="4" w:space="0" w:color="auto"/>
              <w:right w:val="single" w:sz="4" w:space="0" w:color="auto"/>
            </w:tcBorders>
            <w:shd w:val="clear" w:color="auto" w:fill="auto"/>
            <w:noWrap/>
            <w:vAlign w:val="center"/>
            <w:hideMark/>
          </w:tcPr>
          <w:p w14:paraId="0EB5BA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BCDF5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E09E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w:t>
            </w:r>
          </w:p>
        </w:tc>
        <w:tc>
          <w:tcPr>
            <w:tcW w:w="2639" w:type="dxa"/>
            <w:tcBorders>
              <w:top w:val="nil"/>
              <w:left w:val="nil"/>
              <w:bottom w:val="single" w:sz="4" w:space="0" w:color="auto"/>
              <w:right w:val="single" w:sz="4" w:space="0" w:color="auto"/>
            </w:tcBorders>
            <w:shd w:val="clear" w:color="auto" w:fill="auto"/>
            <w:noWrap/>
            <w:vAlign w:val="center"/>
            <w:hideMark/>
          </w:tcPr>
          <w:p w14:paraId="111F2F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5FE8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E614C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Вынур</w:t>
            </w:r>
          </w:p>
        </w:tc>
        <w:tc>
          <w:tcPr>
            <w:tcW w:w="2127" w:type="dxa"/>
            <w:tcBorders>
              <w:top w:val="nil"/>
              <w:left w:val="nil"/>
              <w:bottom w:val="single" w:sz="4" w:space="0" w:color="auto"/>
              <w:right w:val="single" w:sz="4" w:space="0" w:color="auto"/>
            </w:tcBorders>
            <w:shd w:val="clear" w:color="auto" w:fill="auto"/>
            <w:noWrap/>
            <w:vAlign w:val="center"/>
            <w:hideMark/>
          </w:tcPr>
          <w:p w14:paraId="15B78D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721F7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D1C7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w:t>
            </w:r>
          </w:p>
        </w:tc>
        <w:tc>
          <w:tcPr>
            <w:tcW w:w="2639" w:type="dxa"/>
            <w:tcBorders>
              <w:top w:val="nil"/>
              <w:left w:val="nil"/>
              <w:bottom w:val="single" w:sz="4" w:space="0" w:color="auto"/>
              <w:right w:val="single" w:sz="4" w:space="0" w:color="auto"/>
            </w:tcBorders>
            <w:shd w:val="clear" w:color="auto" w:fill="auto"/>
            <w:noWrap/>
            <w:vAlign w:val="center"/>
            <w:hideMark/>
          </w:tcPr>
          <w:p w14:paraId="37E070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84C35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EBDEC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Осиновица</w:t>
            </w:r>
          </w:p>
        </w:tc>
        <w:tc>
          <w:tcPr>
            <w:tcW w:w="2127" w:type="dxa"/>
            <w:tcBorders>
              <w:top w:val="nil"/>
              <w:left w:val="nil"/>
              <w:bottom w:val="single" w:sz="4" w:space="0" w:color="auto"/>
              <w:right w:val="single" w:sz="4" w:space="0" w:color="auto"/>
            </w:tcBorders>
            <w:shd w:val="clear" w:color="auto" w:fill="auto"/>
            <w:noWrap/>
            <w:vAlign w:val="center"/>
            <w:hideMark/>
          </w:tcPr>
          <w:p w14:paraId="373788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98ACE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2EF9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w:t>
            </w:r>
          </w:p>
        </w:tc>
        <w:tc>
          <w:tcPr>
            <w:tcW w:w="2639" w:type="dxa"/>
            <w:tcBorders>
              <w:top w:val="nil"/>
              <w:left w:val="nil"/>
              <w:bottom w:val="single" w:sz="4" w:space="0" w:color="auto"/>
              <w:right w:val="single" w:sz="4" w:space="0" w:color="auto"/>
            </w:tcBorders>
            <w:shd w:val="clear" w:color="auto" w:fill="auto"/>
            <w:noWrap/>
            <w:vAlign w:val="center"/>
            <w:hideMark/>
          </w:tcPr>
          <w:p w14:paraId="0E2167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966A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F8BEE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Смолины</w:t>
            </w:r>
          </w:p>
        </w:tc>
        <w:tc>
          <w:tcPr>
            <w:tcW w:w="2127" w:type="dxa"/>
            <w:tcBorders>
              <w:top w:val="nil"/>
              <w:left w:val="nil"/>
              <w:bottom w:val="single" w:sz="4" w:space="0" w:color="auto"/>
              <w:right w:val="single" w:sz="4" w:space="0" w:color="auto"/>
            </w:tcBorders>
            <w:shd w:val="clear" w:color="auto" w:fill="auto"/>
            <w:noWrap/>
            <w:vAlign w:val="center"/>
            <w:hideMark/>
          </w:tcPr>
          <w:p w14:paraId="464874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D5BAD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02DEA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w:t>
            </w:r>
          </w:p>
        </w:tc>
        <w:tc>
          <w:tcPr>
            <w:tcW w:w="2639" w:type="dxa"/>
            <w:tcBorders>
              <w:top w:val="nil"/>
              <w:left w:val="nil"/>
              <w:bottom w:val="single" w:sz="4" w:space="0" w:color="auto"/>
              <w:right w:val="single" w:sz="4" w:space="0" w:color="auto"/>
            </w:tcBorders>
            <w:shd w:val="clear" w:color="auto" w:fill="auto"/>
            <w:noWrap/>
            <w:vAlign w:val="center"/>
            <w:hideMark/>
          </w:tcPr>
          <w:p w14:paraId="0C943A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9B87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2A2F6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Ключи</w:t>
            </w:r>
          </w:p>
        </w:tc>
        <w:tc>
          <w:tcPr>
            <w:tcW w:w="2127" w:type="dxa"/>
            <w:tcBorders>
              <w:top w:val="nil"/>
              <w:left w:val="nil"/>
              <w:bottom w:val="single" w:sz="4" w:space="0" w:color="auto"/>
              <w:right w:val="single" w:sz="4" w:space="0" w:color="auto"/>
            </w:tcBorders>
            <w:shd w:val="clear" w:color="auto" w:fill="auto"/>
            <w:noWrap/>
            <w:vAlign w:val="center"/>
            <w:hideMark/>
          </w:tcPr>
          <w:p w14:paraId="00C669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725CDA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6D63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w:t>
            </w:r>
          </w:p>
        </w:tc>
        <w:tc>
          <w:tcPr>
            <w:tcW w:w="2639" w:type="dxa"/>
            <w:tcBorders>
              <w:top w:val="nil"/>
              <w:left w:val="nil"/>
              <w:bottom w:val="single" w:sz="4" w:space="0" w:color="auto"/>
              <w:right w:val="single" w:sz="4" w:space="0" w:color="auto"/>
            </w:tcBorders>
            <w:shd w:val="clear" w:color="auto" w:fill="auto"/>
            <w:noWrap/>
            <w:vAlign w:val="center"/>
            <w:hideMark/>
          </w:tcPr>
          <w:p w14:paraId="5F9507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3AD5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32CFA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С.Городище</w:t>
            </w:r>
          </w:p>
        </w:tc>
        <w:tc>
          <w:tcPr>
            <w:tcW w:w="2127" w:type="dxa"/>
            <w:tcBorders>
              <w:top w:val="nil"/>
              <w:left w:val="nil"/>
              <w:bottom w:val="single" w:sz="4" w:space="0" w:color="auto"/>
              <w:right w:val="single" w:sz="4" w:space="0" w:color="auto"/>
            </w:tcBorders>
            <w:shd w:val="clear" w:color="auto" w:fill="auto"/>
            <w:noWrap/>
            <w:vAlign w:val="center"/>
            <w:hideMark/>
          </w:tcPr>
          <w:p w14:paraId="5F97A1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AA2FF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4F0C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w:t>
            </w:r>
          </w:p>
        </w:tc>
        <w:tc>
          <w:tcPr>
            <w:tcW w:w="2639" w:type="dxa"/>
            <w:tcBorders>
              <w:top w:val="nil"/>
              <w:left w:val="nil"/>
              <w:bottom w:val="single" w:sz="4" w:space="0" w:color="auto"/>
              <w:right w:val="single" w:sz="4" w:space="0" w:color="auto"/>
            </w:tcBorders>
            <w:shd w:val="clear" w:color="auto" w:fill="auto"/>
            <w:noWrap/>
            <w:vAlign w:val="center"/>
            <w:hideMark/>
          </w:tcPr>
          <w:p w14:paraId="53AFE6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1A11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9255B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Вагино</w:t>
            </w:r>
          </w:p>
        </w:tc>
        <w:tc>
          <w:tcPr>
            <w:tcW w:w="2127" w:type="dxa"/>
            <w:tcBorders>
              <w:top w:val="nil"/>
              <w:left w:val="nil"/>
              <w:bottom w:val="single" w:sz="4" w:space="0" w:color="auto"/>
              <w:right w:val="single" w:sz="4" w:space="0" w:color="auto"/>
            </w:tcBorders>
            <w:shd w:val="clear" w:color="auto" w:fill="auto"/>
            <w:noWrap/>
            <w:vAlign w:val="center"/>
            <w:hideMark/>
          </w:tcPr>
          <w:p w14:paraId="5943E4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4D926E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FF48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w:t>
            </w:r>
          </w:p>
        </w:tc>
        <w:tc>
          <w:tcPr>
            <w:tcW w:w="2639" w:type="dxa"/>
            <w:tcBorders>
              <w:top w:val="nil"/>
              <w:left w:val="nil"/>
              <w:bottom w:val="single" w:sz="4" w:space="0" w:color="auto"/>
              <w:right w:val="single" w:sz="4" w:space="0" w:color="auto"/>
            </w:tcBorders>
            <w:shd w:val="clear" w:color="auto" w:fill="auto"/>
            <w:noWrap/>
            <w:vAlign w:val="center"/>
            <w:hideMark/>
          </w:tcPr>
          <w:p w14:paraId="277D4B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CC59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69DEB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Плотники</w:t>
            </w:r>
          </w:p>
        </w:tc>
        <w:tc>
          <w:tcPr>
            <w:tcW w:w="2127" w:type="dxa"/>
            <w:tcBorders>
              <w:top w:val="nil"/>
              <w:left w:val="nil"/>
              <w:bottom w:val="single" w:sz="4" w:space="0" w:color="auto"/>
              <w:right w:val="single" w:sz="4" w:space="0" w:color="auto"/>
            </w:tcBorders>
            <w:shd w:val="clear" w:color="auto" w:fill="auto"/>
            <w:noWrap/>
            <w:vAlign w:val="center"/>
            <w:hideMark/>
          </w:tcPr>
          <w:p w14:paraId="435812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90510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B5DA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w:t>
            </w:r>
          </w:p>
        </w:tc>
        <w:tc>
          <w:tcPr>
            <w:tcW w:w="2639" w:type="dxa"/>
            <w:tcBorders>
              <w:top w:val="nil"/>
              <w:left w:val="nil"/>
              <w:bottom w:val="single" w:sz="4" w:space="0" w:color="auto"/>
              <w:right w:val="single" w:sz="4" w:space="0" w:color="auto"/>
            </w:tcBorders>
            <w:shd w:val="clear" w:color="auto" w:fill="auto"/>
            <w:noWrap/>
            <w:vAlign w:val="center"/>
            <w:hideMark/>
          </w:tcPr>
          <w:p w14:paraId="109BED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F5B4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50B67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Русские</w:t>
            </w:r>
          </w:p>
        </w:tc>
        <w:tc>
          <w:tcPr>
            <w:tcW w:w="2127" w:type="dxa"/>
            <w:tcBorders>
              <w:top w:val="nil"/>
              <w:left w:val="nil"/>
              <w:bottom w:val="single" w:sz="4" w:space="0" w:color="auto"/>
              <w:right w:val="single" w:sz="4" w:space="0" w:color="auto"/>
            </w:tcBorders>
            <w:shd w:val="clear" w:color="auto" w:fill="auto"/>
            <w:noWrap/>
            <w:vAlign w:val="center"/>
            <w:hideMark/>
          </w:tcPr>
          <w:p w14:paraId="7184A3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54B7F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811B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w:t>
            </w:r>
          </w:p>
        </w:tc>
        <w:tc>
          <w:tcPr>
            <w:tcW w:w="2639" w:type="dxa"/>
            <w:tcBorders>
              <w:top w:val="nil"/>
              <w:left w:val="nil"/>
              <w:bottom w:val="single" w:sz="4" w:space="0" w:color="auto"/>
              <w:right w:val="single" w:sz="4" w:space="0" w:color="auto"/>
            </w:tcBorders>
            <w:shd w:val="clear" w:color="auto" w:fill="auto"/>
            <w:noWrap/>
            <w:vAlign w:val="center"/>
            <w:hideMark/>
          </w:tcPr>
          <w:p w14:paraId="2B1987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8247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A0696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Косино</w:t>
            </w:r>
          </w:p>
        </w:tc>
        <w:tc>
          <w:tcPr>
            <w:tcW w:w="2127" w:type="dxa"/>
            <w:tcBorders>
              <w:top w:val="nil"/>
              <w:left w:val="nil"/>
              <w:bottom w:val="single" w:sz="4" w:space="0" w:color="auto"/>
              <w:right w:val="single" w:sz="4" w:space="0" w:color="auto"/>
            </w:tcBorders>
            <w:shd w:val="clear" w:color="auto" w:fill="auto"/>
            <w:noWrap/>
            <w:vAlign w:val="center"/>
            <w:hideMark/>
          </w:tcPr>
          <w:p w14:paraId="49C742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72CF1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225A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w:t>
            </w:r>
          </w:p>
        </w:tc>
        <w:tc>
          <w:tcPr>
            <w:tcW w:w="2639" w:type="dxa"/>
            <w:tcBorders>
              <w:top w:val="nil"/>
              <w:left w:val="nil"/>
              <w:bottom w:val="single" w:sz="4" w:space="0" w:color="auto"/>
              <w:right w:val="single" w:sz="4" w:space="0" w:color="auto"/>
            </w:tcBorders>
            <w:shd w:val="clear" w:color="auto" w:fill="auto"/>
            <w:noWrap/>
            <w:vAlign w:val="center"/>
            <w:hideMark/>
          </w:tcPr>
          <w:p w14:paraId="15F767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4782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56795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Кулики</w:t>
            </w:r>
          </w:p>
        </w:tc>
        <w:tc>
          <w:tcPr>
            <w:tcW w:w="2127" w:type="dxa"/>
            <w:tcBorders>
              <w:top w:val="nil"/>
              <w:left w:val="nil"/>
              <w:bottom w:val="single" w:sz="4" w:space="0" w:color="auto"/>
              <w:right w:val="single" w:sz="4" w:space="0" w:color="auto"/>
            </w:tcBorders>
            <w:shd w:val="clear" w:color="auto" w:fill="auto"/>
            <w:noWrap/>
            <w:vAlign w:val="center"/>
            <w:hideMark/>
          </w:tcPr>
          <w:p w14:paraId="71E38B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19B49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8015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w:t>
            </w:r>
          </w:p>
        </w:tc>
        <w:tc>
          <w:tcPr>
            <w:tcW w:w="2639" w:type="dxa"/>
            <w:tcBorders>
              <w:top w:val="nil"/>
              <w:left w:val="nil"/>
              <w:bottom w:val="single" w:sz="4" w:space="0" w:color="auto"/>
              <w:right w:val="single" w:sz="4" w:space="0" w:color="auto"/>
            </w:tcBorders>
            <w:shd w:val="clear" w:color="auto" w:fill="auto"/>
            <w:noWrap/>
            <w:vAlign w:val="center"/>
            <w:hideMark/>
          </w:tcPr>
          <w:p w14:paraId="08C5AF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2E715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63C3E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Речной</w:t>
            </w:r>
          </w:p>
        </w:tc>
        <w:tc>
          <w:tcPr>
            <w:tcW w:w="2127" w:type="dxa"/>
            <w:tcBorders>
              <w:top w:val="nil"/>
              <w:left w:val="nil"/>
              <w:bottom w:val="single" w:sz="4" w:space="0" w:color="auto"/>
              <w:right w:val="single" w:sz="4" w:space="0" w:color="auto"/>
            </w:tcBorders>
            <w:shd w:val="clear" w:color="auto" w:fill="auto"/>
            <w:noWrap/>
            <w:vAlign w:val="center"/>
            <w:hideMark/>
          </w:tcPr>
          <w:p w14:paraId="202FE2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5A7E0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32C9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w:t>
            </w:r>
          </w:p>
        </w:tc>
        <w:tc>
          <w:tcPr>
            <w:tcW w:w="2639" w:type="dxa"/>
            <w:tcBorders>
              <w:top w:val="nil"/>
              <w:left w:val="nil"/>
              <w:bottom w:val="single" w:sz="4" w:space="0" w:color="auto"/>
              <w:right w:val="single" w:sz="4" w:space="0" w:color="auto"/>
            </w:tcBorders>
            <w:shd w:val="clear" w:color="auto" w:fill="auto"/>
            <w:noWrap/>
            <w:vAlign w:val="center"/>
            <w:hideMark/>
          </w:tcPr>
          <w:p w14:paraId="607B0E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BDEA1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6DF61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Сычево</w:t>
            </w:r>
          </w:p>
        </w:tc>
        <w:tc>
          <w:tcPr>
            <w:tcW w:w="2127" w:type="dxa"/>
            <w:tcBorders>
              <w:top w:val="nil"/>
              <w:left w:val="nil"/>
              <w:bottom w:val="single" w:sz="4" w:space="0" w:color="auto"/>
              <w:right w:val="single" w:sz="4" w:space="0" w:color="auto"/>
            </w:tcBorders>
            <w:shd w:val="clear" w:color="auto" w:fill="auto"/>
            <w:noWrap/>
            <w:vAlign w:val="center"/>
            <w:hideMark/>
          </w:tcPr>
          <w:p w14:paraId="52B65E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EBA814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A14C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w:t>
            </w:r>
          </w:p>
        </w:tc>
        <w:tc>
          <w:tcPr>
            <w:tcW w:w="2639" w:type="dxa"/>
            <w:tcBorders>
              <w:top w:val="nil"/>
              <w:left w:val="nil"/>
              <w:bottom w:val="single" w:sz="4" w:space="0" w:color="auto"/>
              <w:right w:val="single" w:sz="4" w:space="0" w:color="auto"/>
            </w:tcBorders>
            <w:shd w:val="clear" w:color="auto" w:fill="auto"/>
            <w:noWrap/>
            <w:vAlign w:val="center"/>
            <w:hideMark/>
          </w:tcPr>
          <w:p w14:paraId="4A0562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A29F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8CFC6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Бельтюги</w:t>
            </w:r>
          </w:p>
        </w:tc>
        <w:tc>
          <w:tcPr>
            <w:tcW w:w="2127" w:type="dxa"/>
            <w:tcBorders>
              <w:top w:val="nil"/>
              <w:left w:val="nil"/>
              <w:bottom w:val="single" w:sz="4" w:space="0" w:color="auto"/>
              <w:right w:val="single" w:sz="4" w:space="0" w:color="auto"/>
            </w:tcBorders>
            <w:shd w:val="clear" w:color="auto" w:fill="auto"/>
            <w:noWrap/>
            <w:vAlign w:val="center"/>
            <w:hideMark/>
          </w:tcPr>
          <w:p w14:paraId="15FA4F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4E6700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FF38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w:t>
            </w:r>
          </w:p>
        </w:tc>
        <w:tc>
          <w:tcPr>
            <w:tcW w:w="2639" w:type="dxa"/>
            <w:tcBorders>
              <w:top w:val="nil"/>
              <w:left w:val="nil"/>
              <w:bottom w:val="single" w:sz="4" w:space="0" w:color="auto"/>
              <w:right w:val="single" w:sz="4" w:space="0" w:color="auto"/>
            </w:tcBorders>
            <w:shd w:val="clear" w:color="auto" w:fill="auto"/>
            <w:noWrap/>
            <w:vAlign w:val="center"/>
            <w:hideMark/>
          </w:tcPr>
          <w:p w14:paraId="41244B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79AC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ED8E8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С.Зыково</w:t>
            </w:r>
          </w:p>
        </w:tc>
        <w:tc>
          <w:tcPr>
            <w:tcW w:w="2127" w:type="dxa"/>
            <w:tcBorders>
              <w:top w:val="nil"/>
              <w:left w:val="nil"/>
              <w:bottom w:val="single" w:sz="4" w:space="0" w:color="auto"/>
              <w:right w:val="single" w:sz="4" w:space="0" w:color="auto"/>
            </w:tcBorders>
            <w:shd w:val="clear" w:color="auto" w:fill="auto"/>
            <w:noWrap/>
            <w:vAlign w:val="center"/>
            <w:hideMark/>
          </w:tcPr>
          <w:p w14:paraId="426DAF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D7CD9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654B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w:t>
            </w:r>
          </w:p>
        </w:tc>
        <w:tc>
          <w:tcPr>
            <w:tcW w:w="2639" w:type="dxa"/>
            <w:tcBorders>
              <w:top w:val="nil"/>
              <w:left w:val="nil"/>
              <w:bottom w:val="single" w:sz="4" w:space="0" w:color="auto"/>
              <w:right w:val="single" w:sz="4" w:space="0" w:color="auto"/>
            </w:tcBorders>
            <w:shd w:val="clear" w:color="auto" w:fill="auto"/>
            <w:noWrap/>
            <w:vAlign w:val="center"/>
            <w:hideMark/>
          </w:tcPr>
          <w:p w14:paraId="240507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ED7D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50304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Солоял</w:t>
            </w:r>
          </w:p>
        </w:tc>
        <w:tc>
          <w:tcPr>
            <w:tcW w:w="2127" w:type="dxa"/>
            <w:tcBorders>
              <w:top w:val="nil"/>
              <w:left w:val="nil"/>
              <w:bottom w:val="single" w:sz="4" w:space="0" w:color="auto"/>
              <w:right w:val="single" w:sz="4" w:space="0" w:color="auto"/>
            </w:tcBorders>
            <w:shd w:val="clear" w:color="auto" w:fill="auto"/>
            <w:noWrap/>
            <w:vAlign w:val="center"/>
            <w:hideMark/>
          </w:tcPr>
          <w:p w14:paraId="5FE35F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611AF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F820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w:t>
            </w:r>
          </w:p>
        </w:tc>
        <w:tc>
          <w:tcPr>
            <w:tcW w:w="2639" w:type="dxa"/>
            <w:tcBorders>
              <w:top w:val="nil"/>
              <w:left w:val="nil"/>
              <w:bottom w:val="single" w:sz="4" w:space="0" w:color="auto"/>
              <w:right w:val="single" w:sz="4" w:space="0" w:color="auto"/>
            </w:tcBorders>
            <w:shd w:val="clear" w:color="auto" w:fill="auto"/>
            <w:noWrap/>
            <w:vAlign w:val="center"/>
            <w:hideMark/>
          </w:tcPr>
          <w:p w14:paraId="0701FE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282A2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8AA9B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Кырмыж</w:t>
            </w:r>
          </w:p>
        </w:tc>
        <w:tc>
          <w:tcPr>
            <w:tcW w:w="2127" w:type="dxa"/>
            <w:tcBorders>
              <w:top w:val="nil"/>
              <w:left w:val="nil"/>
              <w:bottom w:val="single" w:sz="4" w:space="0" w:color="auto"/>
              <w:right w:val="single" w:sz="4" w:space="0" w:color="auto"/>
            </w:tcBorders>
            <w:shd w:val="clear" w:color="auto" w:fill="auto"/>
            <w:noWrap/>
            <w:vAlign w:val="center"/>
            <w:hideMark/>
          </w:tcPr>
          <w:p w14:paraId="642ECC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A7DAC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5534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w:t>
            </w:r>
          </w:p>
        </w:tc>
        <w:tc>
          <w:tcPr>
            <w:tcW w:w="2639" w:type="dxa"/>
            <w:tcBorders>
              <w:top w:val="nil"/>
              <w:left w:val="nil"/>
              <w:bottom w:val="single" w:sz="4" w:space="0" w:color="auto"/>
              <w:right w:val="single" w:sz="4" w:space="0" w:color="auto"/>
            </w:tcBorders>
            <w:shd w:val="clear" w:color="auto" w:fill="auto"/>
            <w:noWrap/>
            <w:vAlign w:val="center"/>
            <w:hideMark/>
          </w:tcPr>
          <w:p w14:paraId="69C81A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B9EE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3FE0E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Максаки</w:t>
            </w:r>
          </w:p>
        </w:tc>
        <w:tc>
          <w:tcPr>
            <w:tcW w:w="2127" w:type="dxa"/>
            <w:tcBorders>
              <w:top w:val="nil"/>
              <w:left w:val="nil"/>
              <w:bottom w:val="single" w:sz="4" w:space="0" w:color="auto"/>
              <w:right w:val="single" w:sz="4" w:space="0" w:color="auto"/>
            </w:tcBorders>
            <w:shd w:val="clear" w:color="auto" w:fill="auto"/>
            <w:noWrap/>
            <w:vAlign w:val="center"/>
            <w:hideMark/>
          </w:tcPr>
          <w:p w14:paraId="04829C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18CD2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8208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w:t>
            </w:r>
          </w:p>
        </w:tc>
        <w:tc>
          <w:tcPr>
            <w:tcW w:w="2639" w:type="dxa"/>
            <w:tcBorders>
              <w:top w:val="nil"/>
              <w:left w:val="nil"/>
              <w:bottom w:val="single" w:sz="4" w:space="0" w:color="auto"/>
              <w:right w:val="single" w:sz="4" w:space="0" w:color="auto"/>
            </w:tcBorders>
            <w:shd w:val="clear" w:color="auto" w:fill="auto"/>
            <w:noWrap/>
            <w:vAlign w:val="center"/>
            <w:hideMark/>
          </w:tcPr>
          <w:p w14:paraId="7A7E6D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4316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BCC18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Вичевщина</w:t>
            </w:r>
          </w:p>
        </w:tc>
        <w:tc>
          <w:tcPr>
            <w:tcW w:w="2127" w:type="dxa"/>
            <w:tcBorders>
              <w:top w:val="nil"/>
              <w:left w:val="nil"/>
              <w:bottom w:val="single" w:sz="4" w:space="0" w:color="auto"/>
              <w:right w:val="single" w:sz="4" w:space="0" w:color="auto"/>
            </w:tcBorders>
            <w:shd w:val="clear" w:color="auto" w:fill="auto"/>
            <w:noWrap/>
            <w:vAlign w:val="center"/>
            <w:hideMark/>
          </w:tcPr>
          <w:p w14:paraId="4FE0E0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91D2A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F8420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w:t>
            </w:r>
          </w:p>
        </w:tc>
        <w:tc>
          <w:tcPr>
            <w:tcW w:w="2639" w:type="dxa"/>
            <w:tcBorders>
              <w:top w:val="nil"/>
              <w:left w:val="nil"/>
              <w:bottom w:val="single" w:sz="4" w:space="0" w:color="auto"/>
              <w:right w:val="single" w:sz="4" w:space="0" w:color="auto"/>
            </w:tcBorders>
            <w:shd w:val="clear" w:color="auto" w:fill="auto"/>
            <w:noWrap/>
            <w:vAlign w:val="center"/>
            <w:hideMark/>
          </w:tcPr>
          <w:p w14:paraId="7AD5F6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4FAB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746346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Сырьяны</w:t>
            </w:r>
          </w:p>
        </w:tc>
        <w:tc>
          <w:tcPr>
            <w:tcW w:w="2127" w:type="dxa"/>
            <w:tcBorders>
              <w:top w:val="nil"/>
              <w:left w:val="nil"/>
              <w:bottom w:val="single" w:sz="4" w:space="0" w:color="auto"/>
              <w:right w:val="single" w:sz="4" w:space="0" w:color="auto"/>
            </w:tcBorders>
            <w:shd w:val="clear" w:color="auto" w:fill="auto"/>
            <w:noWrap/>
            <w:vAlign w:val="center"/>
            <w:hideMark/>
          </w:tcPr>
          <w:p w14:paraId="1F93AE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9B9F30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4B29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121</w:t>
            </w:r>
          </w:p>
        </w:tc>
        <w:tc>
          <w:tcPr>
            <w:tcW w:w="2639" w:type="dxa"/>
            <w:tcBorders>
              <w:top w:val="nil"/>
              <w:left w:val="nil"/>
              <w:bottom w:val="single" w:sz="4" w:space="0" w:color="auto"/>
              <w:right w:val="single" w:sz="4" w:space="0" w:color="auto"/>
            </w:tcBorders>
            <w:shd w:val="clear" w:color="auto" w:fill="auto"/>
            <w:noWrap/>
            <w:vAlign w:val="center"/>
            <w:hideMark/>
          </w:tcPr>
          <w:p w14:paraId="16966F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4C01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2EA6E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Липино</w:t>
            </w:r>
          </w:p>
        </w:tc>
        <w:tc>
          <w:tcPr>
            <w:tcW w:w="2127" w:type="dxa"/>
            <w:tcBorders>
              <w:top w:val="nil"/>
              <w:left w:val="nil"/>
              <w:bottom w:val="single" w:sz="4" w:space="0" w:color="auto"/>
              <w:right w:val="single" w:sz="4" w:space="0" w:color="auto"/>
            </w:tcBorders>
            <w:shd w:val="clear" w:color="auto" w:fill="auto"/>
            <w:noWrap/>
            <w:vAlign w:val="center"/>
            <w:hideMark/>
          </w:tcPr>
          <w:p w14:paraId="46A66D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C0439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AC8D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122</w:t>
            </w:r>
          </w:p>
        </w:tc>
        <w:tc>
          <w:tcPr>
            <w:tcW w:w="2639" w:type="dxa"/>
            <w:tcBorders>
              <w:top w:val="nil"/>
              <w:left w:val="nil"/>
              <w:bottom w:val="single" w:sz="4" w:space="0" w:color="auto"/>
              <w:right w:val="single" w:sz="4" w:space="0" w:color="auto"/>
            </w:tcBorders>
            <w:shd w:val="clear" w:color="auto" w:fill="auto"/>
            <w:noWrap/>
            <w:vAlign w:val="center"/>
            <w:hideMark/>
          </w:tcPr>
          <w:p w14:paraId="0FCB0D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BDBA7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4B262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 Опытное поле</w:t>
            </w:r>
          </w:p>
        </w:tc>
        <w:tc>
          <w:tcPr>
            <w:tcW w:w="2127" w:type="dxa"/>
            <w:tcBorders>
              <w:top w:val="nil"/>
              <w:left w:val="nil"/>
              <w:bottom w:val="single" w:sz="4" w:space="0" w:color="auto"/>
              <w:right w:val="single" w:sz="4" w:space="0" w:color="auto"/>
            </w:tcBorders>
            <w:shd w:val="clear" w:color="auto" w:fill="auto"/>
            <w:noWrap/>
            <w:vAlign w:val="center"/>
            <w:hideMark/>
          </w:tcPr>
          <w:p w14:paraId="3A78BB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EADC6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EEE3E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123</w:t>
            </w:r>
          </w:p>
        </w:tc>
        <w:tc>
          <w:tcPr>
            <w:tcW w:w="2639" w:type="dxa"/>
            <w:tcBorders>
              <w:top w:val="nil"/>
              <w:left w:val="nil"/>
              <w:bottom w:val="single" w:sz="4" w:space="0" w:color="auto"/>
              <w:right w:val="single" w:sz="4" w:space="0" w:color="auto"/>
            </w:tcBorders>
            <w:shd w:val="clear" w:color="auto" w:fill="auto"/>
            <w:noWrap/>
            <w:vAlign w:val="center"/>
            <w:hideMark/>
          </w:tcPr>
          <w:p w14:paraId="34F16E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33B0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2FC2B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Ральники</w:t>
            </w:r>
          </w:p>
        </w:tc>
        <w:tc>
          <w:tcPr>
            <w:tcW w:w="2127" w:type="dxa"/>
            <w:tcBorders>
              <w:top w:val="nil"/>
              <w:left w:val="nil"/>
              <w:bottom w:val="single" w:sz="4" w:space="0" w:color="auto"/>
              <w:right w:val="single" w:sz="4" w:space="0" w:color="auto"/>
            </w:tcBorders>
            <w:shd w:val="clear" w:color="auto" w:fill="auto"/>
            <w:noWrap/>
            <w:vAlign w:val="center"/>
            <w:hideMark/>
          </w:tcPr>
          <w:p w14:paraId="0F25B7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0F8D8A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1583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124</w:t>
            </w:r>
          </w:p>
        </w:tc>
        <w:tc>
          <w:tcPr>
            <w:tcW w:w="2639" w:type="dxa"/>
            <w:tcBorders>
              <w:top w:val="nil"/>
              <w:left w:val="nil"/>
              <w:bottom w:val="single" w:sz="4" w:space="0" w:color="auto"/>
              <w:right w:val="single" w:sz="4" w:space="0" w:color="auto"/>
            </w:tcBorders>
            <w:shd w:val="clear" w:color="auto" w:fill="auto"/>
            <w:noWrap/>
            <w:vAlign w:val="center"/>
            <w:hideMark/>
          </w:tcPr>
          <w:p w14:paraId="216F28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0809A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0B7F5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Грудцыны</w:t>
            </w:r>
          </w:p>
        </w:tc>
        <w:tc>
          <w:tcPr>
            <w:tcW w:w="2127" w:type="dxa"/>
            <w:tcBorders>
              <w:top w:val="nil"/>
              <w:left w:val="nil"/>
              <w:bottom w:val="single" w:sz="4" w:space="0" w:color="auto"/>
              <w:right w:val="single" w:sz="4" w:space="0" w:color="auto"/>
            </w:tcBorders>
            <w:shd w:val="clear" w:color="auto" w:fill="auto"/>
            <w:noWrap/>
            <w:vAlign w:val="center"/>
            <w:hideMark/>
          </w:tcPr>
          <w:p w14:paraId="4C5B2D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B41C9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9C6D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125</w:t>
            </w:r>
          </w:p>
        </w:tc>
        <w:tc>
          <w:tcPr>
            <w:tcW w:w="2639" w:type="dxa"/>
            <w:tcBorders>
              <w:top w:val="nil"/>
              <w:left w:val="nil"/>
              <w:bottom w:val="single" w:sz="4" w:space="0" w:color="auto"/>
              <w:right w:val="single" w:sz="4" w:space="0" w:color="auto"/>
            </w:tcBorders>
            <w:shd w:val="clear" w:color="auto" w:fill="auto"/>
            <w:noWrap/>
            <w:vAlign w:val="center"/>
            <w:hideMark/>
          </w:tcPr>
          <w:p w14:paraId="1D325F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9651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1C820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Красное</w:t>
            </w:r>
          </w:p>
        </w:tc>
        <w:tc>
          <w:tcPr>
            <w:tcW w:w="2127" w:type="dxa"/>
            <w:tcBorders>
              <w:top w:val="nil"/>
              <w:left w:val="nil"/>
              <w:bottom w:val="single" w:sz="4" w:space="0" w:color="auto"/>
              <w:right w:val="single" w:sz="4" w:space="0" w:color="auto"/>
            </w:tcBorders>
            <w:shd w:val="clear" w:color="auto" w:fill="auto"/>
            <w:noWrap/>
            <w:vAlign w:val="center"/>
            <w:hideMark/>
          </w:tcPr>
          <w:p w14:paraId="45857A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097CE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B9F9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126</w:t>
            </w:r>
          </w:p>
        </w:tc>
        <w:tc>
          <w:tcPr>
            <w:tcW w:w="2639" w:type="dxa"/>
            <w:tcBorders>
              <w:top w:val="nil"/>
              <w:left w:val="nil"/>
              <w:bottom w:val="single" w:sz="4" w:space="0" w:color="auto"/>
              <w:right w:val="single" w:sz="4" w:space="0" w:color="auto"/>
            </w:tcBorders>
            <w:shd w:val="clear" w:color="auto" w:fill="auto"/>
            <w:noWrap/>
            <w:vAlign w:val="center"/>
            <w:hideMark/>
          </w:tcPr>
          <w:p w14:paraId="3D96BE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06D8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0A72C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Шапта</w:t>
            </w:r>
          </w:p>
        </w:tc>
        <w:tc>
          <w:tcPr>
            <w:tcW w:w="2127" w:type="dxa"/>
            <w:tcBorders>
              <w:top w:val="nil"/>
              <w:left w:val="nil"/>
              <w:bottom w:val="single" w:sz="4" w:space="0" w:color="auto"/>
              <w:right w:val="single" w:sz="4" w:space="0" w:color="auto"/>
            </w:tcBorders>
            <w:shd w:val="clear" w:color="auto" w:fill="auto"/>
            <w:noWrap/>
            <w:vAlign w:val="center"/>
            <w:hideMark/>
          </w:tcPr>
          <w:p w14:paraId="18546D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DB5417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0899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127</w:t>
            </w:r>
          </w:p>
        </w:tc>
        <w:tc>
          <w:tcPr>
            <w:tcW w:w="2639" w:type="dxa"/>
            <w:tcBorders>
              <w:top w:val="nil"/>
              <w:left w:val="nil"/>
              <w:bottom w:val="single" w:sz="4" w:space="0" w:color="auto"/>
              <w:right w:val="single" w:sz="4" w:space="0" w:color="auto"/>
            </w:tcBorders>
            <w:shd w:val="clear" w:color="auto" w:fill="auto"/>
            <w:noWrap/>
            <w:vAlign w:val="center"/>
            <w:hideMark/>
          </w:tcPr>
          <w:p w14:paraId="39F6CF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8313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B9D6E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Лебяжье</w:t>
            </w:r>
          </w:p>
        </w:tc>
        <w:tc>
          <w:tcPr>
            <w:tcW w:w="2127" w:type="dxa"/>
            <w:tcBorders>
              <w:top w:val="nil"/>
              <w:left w:val="nil"/>
              <w:bottom w:val="single" w:sz="4" w:space="0" w:color="auto"/>
              <w:right w:val="single" w:sz="4" w:space="0" w:color="auto"/>
            </w:tcBorders>
            <w:shd w:val="clear" w:color="auto" w:fill="auto"/>
            <w:noWrap/>
            <w:vAlign w:val="center"/>
            <w:hideMark/>
          </w:tcPr>
          <w:p w14:paraId="41A262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83C1B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9C66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128</w:t>
            </w:r>
          </w:p>
        </w:tc>
        <w:tc>
          <w:tcPr>
            <w:tcW w:w="2639" w:type="dxa"/>
            <w:tcBorders>
              <w:top w:val="nil"/>
              <w:left w:val="nil"/>
              <w:bottom w:val="single" w:sz="4" w:space="0" w:color="auto"/>
              <w:right w:val="single" w:sz="4" w:space="0" w:color="auto"/>
            </w:tcBorders>
            <w:shd w:val="clear" w:color="auto" w:fill="auto"/>
            <w:noWrap/>
            <w:vAlign w:val="center"/>
            <w:hideMark/>
          </w:tcPr>
          <w:p w14:paraId="740C0C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55F2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541CA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Аджим</w:t>
            </w:r>
          </w:p>
        </w:tc>
        <w:tc>
          <w:tcPr>
            <w:tcW w:w="2127" w:type="dxa"/>
            <w:tcBorders>
              <w:top w:val="nil"/>
              <w:left w:val="nil"/>
              <w:bottom w:val="single" w:sz="4" w:space="0" w:color="auto"/>
              <w:right w:val="single" w:sz="4" w:space="0" w:color="auto"/>
            </w:tcBorders>
            <w:shd w:val="clear" w:color="auto" w:fill="auto"/>
            <w:noWrap/>
            <w:vAlign w:val="center"/>
            <w:hideMark/>
          </w:tcPr>
          <w:p w14:paraId="37EFB8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DFF07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AB23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129</w:t>
            </w:r>
          </w:p>
        </w:tc>
        <w:tc>
          <w:tcPr>
            <w:tcW w:w="2639" w:type="dxa"/>
            <w:tcBorders>
              <w:top w:val="nil"/>
              <w:left w:val="nil"/>
              <w:bottom w:val="single" w:sz="4" w:space="0" w:color="auto"/>
              <w:right w:val="single" w:sz="4" w:space="0" w:color="auto"/>
            </w:tcBorders>
            <w:shd w:val="clear" w:color="auto" w:fill="auto"/>
            <w:noWrap/>
            <w:vAlign w:val="center"/>
            <w:hideMark/>
          </w:tcPr>
          <w:p w14:paraId="278B60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EECF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CA958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Попово</w:t>
            </w:r>
          </w:p>
        </w:tc>
        <w:tc>
          <w:tcPr>
            <w:tcW w:w="2127" w:type="dxa"/>
            <w:tcBorders>
              <w:top w:val="nil"/>
              <w:left w:val="nil"/>
              <w:bottom w:val="single" w:sz="4" w:space="0" w:color="auto"/>
              <w:right w:val="single" w:sz="4" w:space="0" w:color="auto"/>
            </w:tcBorders>
            <w:shd w:val="clear" w:color="auto" w:fill="auto"/>
            <w:noWrap/>
            <w:vAlign w:val="center"/>
            <w:hideMark/>
          </w:tcPr>
          <w:p w14:paraId="37BECD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D764B1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319BE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130</w:t>
            </w:r>
          </w:p>
        </w:tc>
        <w:tc>
          <w:tcPr>
            <w:tcW w:w="2639" w:type="dxa"/>
            <w:tcBorders>
              <w:top w:val="nil"/>
              <w:left w:val="nil"/>
              <w:bottom w:val="single" w:sz="4" w:space="0" w:color="auto"/>
              <w:right w:val="single" w:sz="4" w:space="0" w:color="auto"/>
            </w:tcBorders>
            <w:shd w:val="clear" w:color="auto" w:fill="auto"/>
            <w:noWrap/>
            <w:vAlign w:val="center"/>
            <w:hideMark/>
          </w:tcPr>
          <w:p w14:paraId="0DB125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F5DB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6004A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Макарье</w:t>
            </w:r>
          </w:p>
        </w:tc>
        <w:tc>
          <w:tcPr>
            <w:tcW w:w="2127" w:type="dxa"/>
            <w:tcBorders>
              <w:top w:val="nil"/>
              <w:left w:val="nil"/>
              <w:bottom w:val="single" w:sz="4" w:space="0" w:color="auto"/>
              <w:right w:val="single" w:sz="4" w:space="0" w:color="auto"/>
            </w:tcBorders>
            <w:shd w:val="clear" w:color="auto" w:fill="auto"/>
            <w:noWrap/>
            <w:vAlign w:val="center"/>
            <w:hideMark/>
          </w:tcPr>
          <w:p w14:paraId="0442B0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78E47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E2B8B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131</w:t>
            </w:r>
          </w:p>
        </w:tc>
        <w:tc>
          <w:tcPr>
            <w:tcW w:w="2639" w:type="dxa"/>
            <w:tcBorders>
              <w:top w:val="nil"/>
              <w:left w:val="nil"/>
              <w:bottom w:val="single" w:sz="4" w:space="0" w:color="auto"/>
              <w:right w:val="single" w:sz="4" w:space="0" w:color="auto"/>
            </w:tcBorders>
            <w:shd w:val="clear" w:color="auto" w:fill="auto"/>
            <w:noWrap/>
            <w:vAlign w:val="center"/>
            <w:hideMark/>
          </w:tcPr>
          <w:p w14:paraId="37A1AD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907A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1AAD5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Первомайское</w:t>
            </w:r>
          </w:p>
        </w:tc>
        <w:tc>
          <w:tcPr>
            <w:tcW w:w="2127" w:type="dxa"/>
            <w:tcBorders>
              <w:top w:val="nil"/>
              <w:left w:val="nil"/>
              <w:bottom w:val="single" w:sz="4" w:space="0" w:color="auto"/>
              <w:right w:val="single" w:sz="4" w:space="0" w:color="auto"/>
            </w:tcBorders>
            <w:shd w:val="clear" w:color="auto" w:fill="auto"/>
            <w:noWrap/>
            <w:vAlign w:val="center"/>
            <w:hideMark/>
          </w:tcPr>
          <w:p w14:paraId="21C9A2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41F3A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E101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132</w:t>
            </w:r>
          </w:p>
        </w:tc>
        <w:tc>
          <w:tcPr>
            <w:tcW w:w="2639" w:type="dxa"/>
            <w:tcBorders>
              <w:top w:val="nil"/>
              <w:left w:val="nil"/>
              <w:bottom w:val="single" w:sz="4" w:space="0" w:color="auto"/>
              <w:right w:val="single" w:sz="4" w:space="0" w:color="auto"/>
            </w:tcBorders>
            <w:shd w:val="clear" w:color="auto" w:fill="auto"/>
            <w:noWrap/>
            <w:vAlign w:val="center"/>
            <w:hideMark/>
          </w:tcPr>
          <w:p w14:paraId="32041A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8593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96A0C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Гари</w:t>
            </w:r>
          </w:p>
        </w:tc>
        <w:tc>
          <w:tcPr>
            <w:tcW w:w="2127" w:type="dxa"/>
            <w:tcBorders>
              <w:top w:val="nil"/>
              <w:left w:val="nil"/>
              <w:bottom w:val="single" w:sz="4" w:space="0" w:color="auto"/>
              <w:right w:val="single" w:sz="4" w:space="0" w:color="auto"/>
            </w:tcBorders>
            <w:shd w:val="clear" w:color="auto" w:fill="auto"/>
            <w:noWrap/>
            <w:vAlign w:val="center"/>
            <w:hideMark/>
          </w:tcPr>
          <w:p w14:paraId="346463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98951D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F2C81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133</w:t>
            </w:r>
          </w:p>
        </w:tc>
        <w:tc>
          <w:tcPr>
            <w:tcW w:w="2639" w:type="dxa"/>
            <w:tcBorders>
              <w:top w:val="nil"/>
              <w:left w:val="nil"/>
              <w:bottom w:val="single" w:sz="4" w:space="0" w:color="auto"/>
              <w:right w:val="single" w:sz="4" w:space="0" w:color="auto"/>
            </w:tcBorders>
            <w:shd w:val="clear" w:color="auto" w:fill="auto"/>
            <w:noWrap/>
            <w:vAlign w:val="center"/>
            <w:hideMark/>
          </w:tcPr>
          <w:p w14:paraId="0969D6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601A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4DE3AF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Христофорово</w:t>
            </w:r>
          </w:p>
        </w:tc>
        <w:tc>
          <w:tcPr>
            <w:tcW w:w="2127" w:type="dxa"/>
            <w:tcBorders>
              <w:top w:val="nil"/>
              <w:left w:val="nil"/>
              <w:bottom w:val="single" w:sz="4" w:space="0" w:color="auto"/>
              <w:right w:val="single" w:sz="4" w:space="0" w:color="auto"/>
            </w:tcBorders>
            <w:shd w:val="clear" w:color="auto" w:fill="auto"/>
            <w:noWrap/>
            <w:vAlign w:val="center"/>
            <w:hideMark/>
          </w:tcPr>
          <w:p w14:paraId="32CCE5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CFDCC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16AD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134</w:t>
            </w:r>
          </w:p>
        </w:tc>
        <w:tc>
          <w:tcPr>
            <w:tcW w:w="2639" w:type="dxa"/>
            <w:tcBorders>
              <w:top w:val="nil"/>
              <w:left w:val="nil"/>
              <w:bottom w:val="single" w:sz="4" w:space="0" w:color="auto"/>
              <w:right w:val="single" w:sz="4" w:space="0" w:color="auto"/>
            </w:tcBorders>
            <w:shd w:val="clear" w:color="auto" w:fill="auto"/>
            <w:noWrap/>
            <w:vAlign w:val="center"/>
            <w:hideMark/>
          </w:tcPr>
          <w:p w14:paraId="150551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1C31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CA2A2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Большой Рой</w:t>
            </w:r>
          </w:p>
        </w:tc>
        <w:tc>
          <w:tcPr>
            <w:tcW w:w="2127" w:type="dxa"/>
            <w:tcBorders>
              <w:top w:val="nil"/>
              <w:left w:val="nil"/>
              <w:bottom w:val="single" w:sz="4" w:space="0" w:color="auto"/>
              <w:right w:val="single" w:sz="4" w:space="0" w:color="auto"/>
            </w:tcBorders>
            <w:shd w:val="clear" w:color="auto" w:fill="auto"/>
            <w:noWrap/>
            <w:vAlign w:val="center"/>
            <w:hideMark/>
          </w:tcPr>
          <w:p w14:paraId="46440D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B15FD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056C0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135</w:t>
            </w:r>
          </w:p>
        </w:tc>
        <w:tc>
          <w:tcPr>
            <w:tcW w:w="2639" w:type="dxa"/>
            <w:tcBorders>
              <w:top w:val="nil"/>
              <w:left w:val="nil"/>
              <w:bottom w:val="single" w:sz="4" w:space="0" w:color="auto"/>
              <w:right w:val="single" w:sz="4" w:space="0" w:color="auto"/>
            </w:tcBorders>
            <w:shd w:val="clear" w:color="auto" w:fill="auto"/>
            <w:noWrap/>
            <w:vAlign w:val="center"/>
            <w:hideMark/>
          </w:tcPr>
          <w:p w14:paraId="0B1743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6745F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98395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Соколовка</w:t>
            </w:r>
          </w:p>
        </w:tc>
        <w:tc>
          <w:tcPr>
            <w:tcW w:w="2127" w:type="dxa"/>
            <w:tcBorders>
              <w:top w:val="nil"/>
              <w:left w:val="nil"/>
              <w:bottom w:val="single" w:sz="4" w:space="0" w:color="auto"/>
              <w:right w:val="single" w:sz="4" w:space="0" w:color="auto"/>
            </w:tcBorders>
            <w:shd w:val="clear" w:color="auto" w:fill="auto"/>
            <w:noWrap/>
            <w:vAlign w:val="center"/>
            <w:hideMark/>
          </w:tcPr>
          <w:p w14:paraId="18071B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DBFAC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6B625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136</w:t>
            </w:r>
          </w:p>
        </w:tc>
        <w:tc>
          <w:tcPr>
            <w:tcW w:w="2639" w:type="dxa"/>
            <w:tcBorders>
              <w:top w:val="nil"/>
              <w:left w:val="nil"/>
              <w:bottom w:val="single" w:sz="4" w:space="0" w:color="auto"/>
              <w:right w:val="single" w:sz="4" w:space="0" w:color="auto"/>
            </w:tcBorders>
            <w:shd w:val="clear" w:color="auto" w:fill="auto"/>
            <w:noWrap/>
            <w:vAlign w:val="center"/>
            <w:hideMark/>
          </w:tcPr>
          <w:p w14:paraId="34D5F9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CCBD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C7C97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Дым-Дым-Омга</w:t>
            </w:r>
          </w:p>
        </w:tc>
        <w:tc>
          <w:tcPr>
            <w:tcW w:w="2127" w:type="dxa"/>
            <w:tcBorders>
              <w:top w:val="nil"/>
              <w:left w:val="nil"/>
              <w:bottom w:val="single" w:sz="4" w:space="0" w:color="auto"/>
              <w:right w:val="single" w:sz="4" w:space="0" w:color="auto"/>
            </w:tcBorders>
            <w:shd w:val="clear" w:color="auto" w:fill="auto"/>
            <w:noWrap/>
            <w:vAlign w:val="center"/>
            <w:hideMark/>
          </w:tcPr>
          <w:p w14:paraId="12D1A6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585ED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5310E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137</w:t>
            </w:r>
          </w:p>
        </w:tc>
        <w:tc>
          <w:tcPr>
            <w:tcW w:w="2639" w:type="dxa"/>
            <w:tcBorders>
              <w:top w:val="nil"/>
              <w:left w:val="nil"/>
              <w:bottom w:val="single" w:sz="4" w:space="0" w:color="auto"/>
              <w:right w:val="single" w:sz="4" w:space="0" w:color="auto"/>
            </w:tcBorders>
            <w:shd w:val="clear" w:color="auto" w:fill="auto"/>
            <w:noWrap/>
            <w:vAlign w:val="center"/>
            <w:hideMark/>
          </w:tcPr>
          <w:p w14:paraId="461256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856A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15139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Маромица</w:t>
            </w:r>
          </w:p>
        </w:tc>
        <w:tc>
          <w:tcPr>
            <w:tcW w:w="2127" w:type="dxa"/>
            <w:tcBorders>
              <w:top w:val="nil"/>
              <w:left w:val="nil"/>
              <w:bottom w:val="single" w:sz="4" w:space="0" w:color="auto"/>
              <w:right w:val="single" w:sz="4" w:space="0" w:color="auto"/>
            </w:tcBorders>
            <w:shd w:val="clear" w:color="auto" w:fill="auto"/>
            <w:noWrap/>
            <w:vAlign w:val="center"/>
            <w:hideMark/>
          </w:tcPr>
          <w:p w14:paraId="64237B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6F67B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93A63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138</w:t>
            </w:r>
          </w:p>
        </w:tc>
        <w:tc>
          <w:tcPr>
            <w:tcW w:w="2639" w:type="dxa"/>
            <w:tcBorders>
              <w:top w:val="nil"/>
              <w:left w:val="nil"/>
              <w:bottom w:val="single" w:sz="4" w:space="0" w:color="auto"/>
              <w:right w:val="single" w:sz="4" w:space="0" w:color="auto"/>
            </w:tcBorders>
            <w:shd w:val="clear" w:color="auto" w:fill="auto"/>
            <w:noWrap/>
            <w:vAlign w:val="center"/>
            <w:hideMark/>
          </w:tcPr>
          <w:p w14:paraId="70145E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8223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139575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Белая Холуница</w:t>
            </w:r>
          </w:p>
        </w:tc>
        <w:tc>
          <w:tcPr>
            <w:tcW w:w="2127" w:type="dxa"/>
            <w:tcBorders>
              <w:top w:val="nil"/>
              <w:left w:val="nil"/>
              <w:bottom w:val="single" w:sz="4" w:space="0" w:color="auto"/>
              <w:right w:val="single" w:sz="4" w:space="0" w:color="auto"/>
            </w:tcBorders>
            <w:shd w:val="clear" w:color="auto" w:fill="auto"/>
            <w:noWrap/>
            <w:vAlign w:val="center"/>
            <w:hideMark/>
          </w:tcPr>
          <w:p w14:paraId="67C76B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7589B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E9CA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139</w:t>
            </w:r>
          </w:p>
        </w:tc>
        <w:tc>
          <w:tcPr>
            <w:tcW w:w="2639" w:type="dxa"/>
            <w:tcBorders>
              <w:top w:val="nil"/>
              <w:left w:val="nil"/>
              <w:bottom w:val="single" w:sz="4" w:space="0" w:color="auto"/>
              <w:right w:val="single" w:sz="4" w:space="0" w:color="auto"/>
            </w:tcBorders>
            <w:shd w:val="clear" w:color="auto" w:fill="auto"/>
            <w:noWrap/>
            <w:vAlign w:val="center"/>
            <w:hideMark/>
          </w:tcPr>
          <w:p w14:paraId="67F7D7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1A6B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2A5A0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Шалегово</w:t>
            </w:r>
          </w:p>
        </w:tc>
        <w:tc>
          <w:tcPr>
            <w:tcW w:w="2127" w:type="dxa"/>
            <w:tcBorders>
              <w:top w:val="nil"/>
              <w:left w:val="nil"/>
              <w:bottom w:val="single" w:sz="4" w:space="0" w:color="auto"/>
              <w:right w:val="single" w:sz="4" w:space="0" w:color="auto"/>
            </w:tcBorders>
            <w:shd w:val="clear" w:color="auto" w:fill="auto"/>
            <w:noWrap/>
            <w:vAlign w:val="center"/>
            <w:hideMark/>
          </w:tcPr>
          <w:p w14:paraId="370204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B317C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F31DC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140</w:t>
            </w:r>
          </w:p>
        </w:tc>
        <w:tc>
          <w:tcPr>
            <w:tcW w:w="2639" w:type="dxa"/>
            <w:tcBorders>
              <w:top w:val="nil"/>
              <w:left w:val="nil"/>
              <w:bottom w:val="single" w:sz="4" w:space="0" w:color="auto"/>
              <w:right w:val="single" w:sz="4" w:space="0" w:color="auto"/>
            </w:tcBorders>
            <w:shd w:val="clear" w:color="auto" w:fill="auto"/>
            <w:noWrap/>
            <w:vAlign w:val="center"/>
            <w:hideMark/>
          </w:tcPr>
          <w:p w14:paraId="26E2D1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8C6F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48EEA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Нестино</w:t>
            </w:r>
          </w:p>
        </w:tc>
        <w:tc>
          <w:tcPr>
            <w:tcW w:w="2127" w:type="dxa"/>
            <w:tcBorders>
              <w:top w:val="nil"/>
              <w:left w:val="nil"/>
              <w:bottom w:val="single" w:sz="4" w:space="0" w:color="auto"/>
              <w:right w:val="single" w:sz="4" w:space="0" w:color="auto"/>
            </w:tcBorders>
            <w:shd w:val="clear" w:color="auto" w:fill="auto"/>
            <w:noWrap/>
            <w:vAlign w:val="center"/>
            <w:hideMark/>
          </w:tcPr>
          <w:p w14:paraId="69B891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E26C5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A4B2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141</w:t>
            </w:r>
          </w:p>
        </w:tc>
        <w:tc>
          <w:tcPr>
            <w:tcW w:w="2639" w:type="dxa"/>
            <w:tcBorders>
              <w:top w:val="nil"/>
              <w:left w:val="nil"/>
              <w:bottom w:val="single" w:sz="4" w:space="0" w:color="auto"/>
              <w:right w:val="single" w:sz="4" w:space="0" w:color="auto"/>
            </w:tcBorders>
            <w:shd w:val="clear" w:color="auto" w:fill="auto"/>
            <w:noWrap/>
            <w:vAlign w:val="center"/>
            <w:hideMark/>
          </w:tcPr>
          <w:p w14:paraId="7E5AAD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BF68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521CE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Заречье</w:t>
            </w:r>
          </w:p>
        </w:tc>
        <w:tc>
          <w:tcPr>
            <w:tcW w:w="2127" w:type="dxa"/>
            <w:tcBorders>
              <w:top w:val="nil"/>
              <w:left w:val="nil"/>
              <w:bottom w:val="single" w:sz="4" w:space="0" w:color="auto"/>
              <w:right w:val="single" w:sz="4" w:space="0" w:color="auto"/>
            </w:tcBorders>
            <w:shd w:val="clear" w:color="auto" w:fill="auto"/>
            <w:noWrap/>
            <w:vAlign w:val="center"/>
            <w:hideMark/>
          </w:tcPr>
          <w:p w14:paraId="7D04E5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C1F1F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6385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142</w:t>
            </w:r>
          </w:p>
        </w:tc>
        <w:tc>
          <w:tcPr>
            <w:tcW w:w="2639" w:type="dxa"/>
            <w:tcBorders>
              <w:top w:val="nil"/>
              <w:left w:val="nil"/>
              <w:bottom w:val="single" w:sz="4" w:space="0" w:color="auto"/>
              <w:right w:val="single" w:sz="4" w:space="0" w:color="auto"/>
            </w:tcBorders>
            <w:shd w:val="clear" w:color="auto" w:fill="auto"/>
            <w:noWrap/>
            <w:vAlign w:val="center"/>
            <w:hideMark/>
          </w:tcPr>
          <w:p w14:paraId="411679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63341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7763D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Юбилейный</w:t>
            </w:r>
          </w:p>
        </w:tc>
        <w:tc>
          <w:tcPr>
            <w:tcW w:w="2127" w:type="dxa"/>
            <w:tcBorders>
              <w:top w:val="nil"/>
              <w:left w:val="nil"/>
              <w:bottom w:val="single" w:sz="4" w:space="0" w:color="auto"/>
              <w:right w:val="single" w:sz="4" w:space="0" w:color="auto"/>
            </w:tcBorders>
            <w:shd w:val="clear" w:color="auto" w:fill="auto"/>
            <w:noWrap/>
            <w:vAlign w:val="center"/>
            <w:hideMark/>
          </w:tcPr>
          <w:p w14:paraId="1E338D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6F41B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6C3C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143</w:t>
            </w:r>
          </w:p>
        </w:tc>
        <w:tc>
          <w:tcPr>
            <w:tcW w:w="2639" w:type="dxa"/>
            <w:tcBorders>
              <w:top w:val="nil"/>
              <w:left w:val="nil"/>
              <w:bottom w:val="single" w:sz="4" w:space="0" w:color="auto"/>
              <w:right w:val="single" w:sz="4" w:space="0" w:color="auto"/>
            </w:tcBorders>
            <w:shd w:val="clear" w:color="auto" w:fill="auto"/>
            <w:noWrap/>
            <w:vAlign w:val="center"/>
            <w:hideMark/>
          </w:tcPr>
          <w:p w14:paraId="7C5684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2136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B4263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Стрижи</w:t>
            </w:r>
          </w:p>
        </w:tc>
        <w:tc>
          <w:tcPr>
            <w:tcW w:w="2127" w:type="dxa"/>
            <w:tcBorders>
              <w:top w:val="nil"/>
              <w:left w:val="nil"/>
              <w:bottom w:val="single" w:sz="4" w:space="0" w:color="auto"/>
              <w:right w:val="single" w:sz="4" w:space="0" w:color="auto"/>
            </w:tcBorders>
            <w:shd w:val="clear" w:color="auto" w:fill="auto"/>
            <w:noWrap/>
            <w:vAlign w:val="center"/>
            <w:hideMark/>
          </w:tcPr>
          <w:p w14:paraId="3CF4B2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E240AB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3801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144</w:t>
            </w:r>
          </w:p>
        </w:tc>
        <w:tc>
          <w:tcPr>
            <w:tcW w:w="2639" w:type="dxa"/>
            <w:tcBorders>
              <w:top w:val="nil"/>
              <w:left w:val="nil"/>
              <w:bottom w:val="single" w:sz="4" w:space="0" w:color="auto"/>
              <w:right w:val="single" w:sz="4" w:space="0" w:color="auto"/>
            </w:tcBorders>
            <w:shd w:val="clear" w:color="auto" w:fill="auto"/>
            <w:noWrap/>
            <w:vAlign w:val="center"/>
            <w:hideMark/>
          </w:tcPr>
          <w:p w14:paraId="6CA0B8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C449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14BC9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Кошканур</w:t>
            </w:r>
          </w:p>
        </w:tc>
        <w:tc>
          <w:tcPr>
            <w:tcW w:w="2127" w:type="dxa"/>
            <w:tcBorders>
              <w:top w:val="nil"/>
              <w:left w:val="nil"/>
              <w:bottom w:val="single" w:sz="4" w:space="0" w:color="auto"/>
              <w:right w:val="single" w:sz="4" w:space="0" w:color="auto"/>
            </w:tcBorders>
            <w:shd w:val="clear" w:color="auto" w:fill="auto"/>
            <w:noWrap/>
            <w:vAlign w:val="center"/>
            <w:hideMark/>
          </w:tcPr>
          <w:p w14:paraId="137517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F86A1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BAB3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145</w:t>
            </w:r>
          </w:p>
        </w:tc>
        <w:tc>
          <w:tcPr>
            <w:tcW w:w="2639" w:type="dxa"/>
            <w:tcBorders>
              <w:top w:val="nil"/>
              <w:left w:val="nil"/>
              <w:bottom w:val="single" w:sz="4" w:space="0" w:color="auto"/>
              <w:right w:val="single" w:sz="4" w:space="0" w:color="auto"/>
            </w:tcBorders>
            <w:shd w:val="clear" w:color="auto" w:fill="auto"/>
            <w:noWrap/>
            <w:vAlign w:val="center"/>
            <w:hideMark/>
          </w:tcPr>
          <w:p w14:paraId="708F38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6525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605CB2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Чирки</w:t>
            </w:r>
          </w:p>
        </w:tc>
        <w:tc>
          <w:tcPr>
            <w:tcW w:w="2127" w:type="dxa"/>
            <w:tcBorders>
              <w:top w:val="nil"/>
              <w:left w:val="nil"/>
              <w:bottom w:val="single" w:sz="4" w:space="0" w:color="auto"/>
              <w:right w:val="single" w:sz="4" w:space="0" w:color="auto"/>
            </w:tcBorders>
            <w:shd w:val="clear" w:color="auto" w:fill="auto"/>
            <w:noWrap/>
            <w:vAlign w:val="center"/>
            <w:hideMark/>
          </w:tcPr>
          <w:p w14:paraId="5F306D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A0927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80AAC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146</w:t>
            </w:r>
          </w:p>
        </w:tc>
        <w:tc>
          <w:tcPr>
            <w:tcW w:w="2639" w:type="dxa"/>
            <w:tcBorders>
              <w:top w:val="nil"/>
              <w:left w:val="nil"/>
              <w:bottom w:val="single" w:sz="4" w:space="0" w:color="auto"/>
              <w:right w:val="single" w:sz="4" w:space="0" w:color="auto"/>
            </w:tcBorders>
            <w:shd w:val="clear" w:color="auto" w:fill="auto"/>
            <w:noWrap/>
            <w:vAlign w:val="center"/>
            <w:hideMark/>
          </w:tcPr>
          <w:p w14:paraId="2C84C0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BCCCF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B3F07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Кокшага</w:t>
            </w:r>
          </w:p>
        </w:tc>
        <w:tc>
          <w:tcPr>
            <w:tcW w:w="2127" w:type="dxa"/>
            <w:tcBorders>
              <w:top w:val="nil"/>
              <w:left w:val="nil"/>
              <w:bottom w:val="single" w:sz="4" w:space="0" w:color="auto"/>
              <w:right w:val="single" w:sz="4" w:space="0" w:color="auto"/>
            </w:tcBorders>
            <w:shd w:val="clear" w:color="auto" w:fill="auto"/>
            <w:noWrap/>
            <w:vAlign w:val="center"/>
            <w:hideMark/>
          </w:tcPr>
          <w:p w14:paraId="3C0158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006A19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D1E8F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147</w:t>
            </w:r>
          </w:p>
        </w:tc>
        <w:tc>
          <w:tcPr>
            <w:tcW w:w="2639" w:type="dxa"/>
            <w:tcBorders>
              <w:top w:val="nil"/>
              <w:left w:val="nil"/>
              <w:bottom w:val="single" w:sz="4" w:space="0" w:color="auto"/>
              <w:right w:val="single" w:sz="4" w:space="0" w:color="auto"/>
            </w:tcBorders>
            <w:shd w:val="clear" w:color="auto" w:fill="auto"/>
            <w:noWrap/>
            <w:vAlign w:val="center"/>
            <w:hideMark/>
          </w:tcPr>
          <w:p w14:paraId="38699B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76F2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C4692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Уга</w:t>
            </w:r>
          </w:p>
        </w:tc>
        <w:tc>
          <w:tcPr>
            <w:tcW w:w="2127" w:type="dxa"/>
            <w:tcBorders>
              <w:top w:val="nil"/>
              <w:left w:val="nil"/>
              <w:bottom w:val="single" w:sz="4" w:space="0" w:color="auto"/>
              <w:right w:val="single" w:sz="4" w:space="0" w:color="auto"/>
            </w:tcBorders>
            <w:shd w:val="clear" w:color="auto" w:fill="auto"/>
            <w:noWrap/>
            <w:vAlign w:val="center"/>
            <w:hideMark/>
          </w:tcPr>
          <w:p w14:paraId="1A8088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6464C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7115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148</w:t>
            </w:r>
          </w:p>
        </w:tc>
        <w:tc>
          <w:tcPr>
            <w:tcW w:w="2639" w:type="dxa"/>
            <w:tcBorders>
              <w:top w:val="nil"/>
              <w:left w:val="nil"/>
              <w:bottom w:val="single" w:sz="4" w:space="0" w:color="auto"/>
              <w:right w:val="single" w:sz="4" w:space="0" w:color="auto"/>
            </w:tcBorders>
            <w:shd w:val="clear" w:color="auto" w:fill="auto"/>
            <w:noWrap/>
            <w:vAlign w:val="center"/>
            <w:hideMark/>
          </w:tcPr>
          <w:p w14:paraId="7240E0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F332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5E06C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Вахрушево</w:t>
            </w:r>
          </w:p>
        </w:tc>
        <w:tc>
          <w:tcPr>
            <w:tcW w:w="2127" w:type="dxa"/>
            <w:tcBorders>
              <w:top w:val="nil"/>
              <w:left w:val="nil"/>
              <w:bottom w:val="single" w:sz="4" w:space="0" w:color="auto"/>
              <w:right w:val="single" w:sz="4" w:space="0" w:color="auto"/>
            </w:tcBorders>
            <w:shd w:val="clear" w:color="auto" w:fill="auto"/>
            <w:noWrap/>
            <w:vAlign w:val="center"/>
            <w:hideMark/>
          </w:tcPr>
          <w:p w14:paraId="7DB741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CFFFD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7C45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149</w:t>
            </w:r>
          </w:p>
        </w:tc>
        <w:tc>
          <w:tcPr>
            <w:tcW w:w="2639" w:type="dxa"/>
            <w:tcBorders>
              <w:top w:val="nil"/>
              <w:left w:val="nil"/>
              <w:bottom w:val="single" w:sz="4" w:space="0" w:color="auto"/>
              <w:right w:val="single" w:sz="4" w:space="0" w:color="auto"/>
            </w:tcBorders>
            <w:shd w:val="clear" w:color="auto" w:fill="auto"/>
            <w:noWrap/>
            <w:vAlign w:val="center"/>
            <w:hideMark/>
          </w:tcPr>
          <w:p w14:paraId="5281F8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29A2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B5666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Суводи</w:t>
            </w:r>
          </w:p>
        </w:tc>
        <w:tc>
          <w:tcPr>
            <w:tcW w:w="2127" w:type="dxa"/>
            <w:tcBorders>
              <w:top w:val="nil"/>
              <w:left w:val="nil"/>
              <w:bottom w:val="single" w:sz="4" w:space="0" w:color="auto"/>
              <w:right w:val="single" w:sz="4" w:space="0" w:color="auto"/>
            </w:tcBorders>
            <w:shd w:val="clear" w:color="auto" w:fill="auto"/>
            <w:noWrap/>
            <w:vAlign w:val="center"/>
            <w:hideMark/>
          </w:tcPr>
          <w:p w14:paraId="1CA4AE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94F2B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95E4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150</w:t>
            </w:r>
          </w:p>
        </w:tc>
        <w:tc>
          <w:tcPr>
            <w:tcW w:w="2639" w:type="dxa"/>
            <w:tcBorders>
              <w:top w:val="nil"/>
              <w:left w:val="nil"/>
              <w:bottom w:val="single" w:sz="4" w:space="0" w:color="auto"/>
              <w:right w:val="single" w:sz="4" w:space="0" w:color="auto"/>
            </w:tcBorders>
            <w:shd w:val="clear" w:color="auto" w:fill="auto"/>
            <w:noWrap/>
            <w:vAlign w:val="center"/>
            <w:hideMark/>
          </w:tcPr>
          <w:p w14:paraId="136BA1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1D6C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AE8AA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Новая Тушка</w:t>
            </w:r>
          </w:p>
        </w:tc>
        <w:tc>
          <w:tcPr>
            <w:tcW w:w="2127" w:type="dxa"/>
            <w:tcBorders>
              <w:top w:val="nil"/>
              <w:left w:val="nil"/>
              <w:bottom w:val="single" w:sz="4" w:space="0" w:color="auto"/>
              <w:right w:val="single" w:sz="4" w:space="0" w:color="auto"/>
            </w:tcBorders>
            <w:shd w:val="clear" w:color="auto" w:fill="auto"/>
            <w:noWrap/>
            <w:vAlign w:val="center"/>
            <w:hideMark/>
          </w:tcPr>
          <w:p w14:paraId="0AD341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07F8B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E2F69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151</w:t>
            </w:r>
          </w:p>
        </w:tc>
        <w:tc>
          <w:tcPr>
            <w:tcW w:w="2639" w:type="dxa"/>
            <w:tcBorders>
              <w:top w:val="nil"/>
              <w:left w:val="nil"/>
              <w:bottom w:val="single" w:sz="4" w:space="0" w:color="auto"/>
              <w:right w:val="single" w:sz="4" w:space="0" w:color="auto"/>
            </w:tcBorders>
            <w:shd w:val="clear" w:color="auto" w:fill="auto"/>
            <w:noWrap/>
            <w:vAlign w:val="center"/>
            <w:hideMark/>
          </w:tcPr>
          <w:p w14:paraId="1BDF43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272B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7CCF32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Козинская</w:t>
            </w:r>
          </w:p>
        </w:tc>
        <w:tc>
          <w:tcPr>
            <w:tcW w:w="2127" w:type="dxa"/>
            <w:tcBorders>
              <w:top w:val="nil"/>
              <w:left w:val="nil"/>
              <w:bottom w:val="single" w:sz="4" w:space="0" w:color="auto"/>
              <w:right w:val="single" w:sz="4" w:space="0" w:color="auto"/>
            </w:tcBorders>
            <w:shd w:val="clear" w:color="auto" w:fill="auto"/>
            <w:noWrap/>
            <w:vAlign w:val="center"/>
            <w:hideMark/>
          </w:tcPr>
          <w:p w14:paraId="33BFC5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AA669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DC85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152</w:t>
            </w:r>
          </w:p>
        </w:tc>
        <w:tc>
          <w:tcPr>
            <w:tcW w:w="2639" w:type="dxa"/>
            <w:tcBorders>
              <w:top w:val="nil"/>
              <w:left w:val="nil"/>
              <w:bottom w:val="single" w:sz="4" w:space="0" w:color="auto"/>
              <w:right w:val="single" w:sz="4" w:space="0" w:color="auto"/>
            </w:tcBorders>
            <w:shd w:val="clear" w:color="auto" w:fill="auto"/>
            <w:noWrap/>
            <w:vAlign w:val="center"/>
            <w:hideMark/>
          </w:tcPr>
          <w:p w14:paraId="59FC57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0B97F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75FC8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209F77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Сидоровка</w:t>
            </w:r>
          </w:p>
        </w:tc>
      </w:tr>
      <w:tr w:rsidR="008F6BD7" w:rsidRPr="008F6BD7" w14:paraId="6FB5385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2E5F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153</w:t>
            </w:r>
          </w:p>
        </w:tc>
        <w:tc>
          <w:tcPr>
            <w:tcW w:w="2639" w:type="dxa"/>
            <w:tcBorders>
              <w:top w:val="nil"/>
              <w:left w:val="nil"/>
              <w:bottom w:val="single" w:sz="4" w:space="0" w:color="auto"/>
              <w:right w:val="single" w:sz="4" w:space="0" w:color="auto"/>
            </w:tcBorders>
            <w:shd w:val="clear" w:color="auto" w:fill="auto"/>
            <w:noWrap/>
            <w:vAlign w:val="center"/>
            <w:hideMark/>
          </w:tcPr>
          <w:p w14:paraId="420F0D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8960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F5657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Заря</w:t>
            </w:r>
          </w:p>
        </w:tc>
        <w:tc>
          <w:tcPr>
            <w:tcW w:w="2127" w:type="dxa"/>
            <w:tcBorders>
              <w:top w:val="nil"/>
              <w:left w:val="nil"/>
              <w:bottom w:val="single" w:sz="4" w:space="0" w:color="auto"/>
              <w:right w:val="single" w:sz="4" w:space="0" w:color="auto"/>
            </w:tcBorders>
            <w:shd w:val="clear" w:color="auto" w:fill="auto"/>
            <w:noWrap/>
            <w:vAlign w:val="center"/>
            <w:hideMark/>
          </w:tcPr>
          <w:p w14:paraId="5E61F9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F0940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3F6C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154</w:t>
            </w:r>
          </w:p>
        </w:tc>
        <w:tc>
          <w:tcPr>
            <w:tcW w:w="2639" w:type="dxa"/>
            <w:tcBorders>
              <w:top w:val="nil"/>
              <w:left w:val="nil"/>
              <w:bottom w:val="single" w:sz="4" w:space="0" w:color="auto"/>
              <w:right w:val="single" w:sz="4" w:space="0" w:color="auto"/>
            </w:tcBorders>
            <w:shd w:val="clear" w:color="auto" w:fill="auto"/>
            <w:noWrap/>
            <w:vAlign w:val="center"/>
            <w:hideMark/>
          </w:tcPr>
          <w:p w14:paraId="1A3321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9A11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F9E7D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Октябрь</w:t>
            </w:r>
          </w:p>
        </w:tc>
        <w:tc>
          <w:tcPr>
            <w:tcW w:w="2127" w:type="dxa"/>
            <w:tcBorders>
              <w:top w:val="nil"/>
              <w:left w:val="nil"/>
              <w:bottom w:val="single" w:sz="4" w:space="0" w:color="auto"/>
              <w:right w:val="single" w:sz="4" w:space="0" w:color="auto"/>
            </w:tcBorders>
            <w:shd w:val="clear" w:color="auto" w:fill="auto"/>
            <w:noWrap/>
            <w:vAlign w:val="center"/>
            <w:hideMark/>
          </w:tcPr>
          <w:p w14:paraId="0E3E5F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2E91D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6AA1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155</w:t>
            </w:r>
          </w:p>
        </w:tc>
        <w:tc>
          <w:tcPr>
            <w:tcW w:w="2639" w:type="dxa"/>
            <w:tcBorders>
              <w:top w:val="nil"/>
              <w:left w:val="nil"/>
              <w:bottom w:val="single" w:sz="4" w:space="0" w:color="auto"/>
              <w:right w:val="single" w:sz="4" w:space="0" w:color="auto"/>
            </w:tcBorders>
            <w:shd w:val="clear" w:color="auto" w:fill="auto"/>
            <w:noWrap/>
            <w:vAlign w:val="center"/>
            <w:hideMark/>
          </w:tcPr>
          <w:p w14:paraId="2EBD2C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68A6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0BCCE2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Верхне-Лалье C.</w:t>
            </w:r>
          </w:p>
        </w:tc>
        <w:tc>
          <w:tcPr>
            <w:tcW w:w="2127" w:type="dxa"/>
            <w:tcBorders>
              <w:top w:val="nil"/>
              <w:left w:val="nil"/>
              <w:bottom w:val="single" w:sz="4" w:space="0" w:color="auto"/>
              <w:right w:val="single" w:sz="4" w:space="0" w:color="auto"/>
            </w:tcBorders>
            <w:shd w:val="clear" w:color="auto" w:fill="auto"/>
            <w:noWrap/>
            <w:vAlign w:val="center"/>
            <w:hideMark/>
          </w:tcPr>
          <w:p w14:paraId="4E0EA0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C4A2D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F9E40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156</w:t>
            </w:r>
          </w:p>
        </w:tc>
        <w:tc>
          <w:tcPr>
            <w:tcW w:w="2639" w:type="dxa"/>
            <w:tcBorders>
              <w:top w:val="nil"/>
              <w:left w:val="nil"/>
              <w:bottom w:val="single" w:sz="4" w:space="0" w:color="auto"/>
              <w:right w:val="single" w:sz="4" w:space="0" w:color="auto"/>
            </w:tcBorders>
            <w:shd w:val="clear" w:color="auto" w:fill="auto"/>
            <w:noWrap/>
            <w:vAlign w:val="center"/>
            <w:hideMark/>
          </w:tcPr>
          <w:p w14:paraId="252B7B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2761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1CC45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Рожки</w:t>
            </w:r>
          </w:p>
        </w:tc>
        <w:tc>
          <w:tcPr>
            <w:tcW w:w="2127" w:type="dxa"/>
            <w:tcBorders>
              <w:top w:val="nil"/>
              <w:left w:val="nil"/>
              <w:bottom w:val="single" w:sz="4" w:space="0" w:color="auto"/>
              <w:right w:val="single" w:sz="4" w:space="0" w:color="auto"/>
            </w:tcBorders>
            <w:shd w:val="clear" w:color="auto" w:fill="auto"/>
            <w:noWrap/>
            <w:vAlign w:val="center"/>
            <w:hideMark/>
          </w:tcPr>
          <w:p w14:paraId="24A35A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62CEE9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A6D9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157</w:t>
            </w:r>
          </w:p>
        </w:tc>
        <w:tc>
          <w:tcPr>
            <w:tcW w:w="2639" w:type="dxa"/>
            <w:tcBorders>
              <w:top w:val="nil"/>
              <w:left w:val="nil"/>
              <w:bottom w:val="single" w:sz="4" w:space="0" w:color="auto"/>
              <w:right w:val="single" w:sz="4" w:space="0" w:color="auto"/>
            </w:tcBorders>
            <w:shd w:val="clear" w:color="auto" w:fill="auto"/>
            <w:noWrap/>
            <w:vAlign w:val="center"/>
            <w:hideMark/>
          </w:tcPr>
          <w:p w14:paraId="56FACD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BA90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63B00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Грибинская</w:t>
            </w:r>
          </w:p>
        </w:tc>
        <w:tc>
          <w:tcPr>
            <w:tcW w:w="2127" w:type="dxa"/>
            <w:tcBorders>
              <w:top w:val="nil"/>
              <w:left w:val="nil"/>
              <w:bottom w:val="single" w:sz="4" w:space="0" w:color="auto"/>
              <w:right w:val="single" w:sz="4" w:space="0" w:color="auto"/>
            </w:tcBorders>
            <w:shd w:val="clear" w:color="auto" w:fill="auto"/>
            <w:noWrap/>
            <w:vAlign w:val="center"/>
            <w:hideMark/>
          </w:tcPr>
          <w:p w14:paraId="20A006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E520E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CB00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158</w:t>
            </w:r>
          </w:p>
        </w:tc>
        <w:tc>
          <w:tcPr>
            <w:tcW w:w="2639" w:type="dxa"/>
            <w:tcBorders>
              <w:top w:val="nil"/>
              <w:left w:val="nil"/>
              <w:bottom w:val="single" w:sz="4" w:space="0" w:color="auto"/>
              <w:right w:val="single" w:sz="4" w:space="0" w:color="auto"/>
            </w:tcBorders>
            <w:shd w:val="clear" w:color="auto" w:fill="auto"/>
            <w:noWrap/>
            <w:vAlign w:val="center"/>
            <w:hideMark/>
          </w:tcPr>
          <w:p w14:paraId="2ACF19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2222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696BD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Усовы</w:t>
            </w:r>
          </w:p>
        </w:tc>
        <w:tc>
          <w:tcPr>
            <w:tcW w:w="2127" w:type="dxa"/>
            <w:tcBorders>
              <w:top w:val="nil"/>
              <w:left w:val="nil"/>
              <w:bottom w:val="single" w:sz="4" w:space="0" w:color="auto"/>
              <w:right w:val="single" w:sz="4" w:space="0" w:color="auto"/>
            </w:tcBorders>
            <w:shd w:val="clear" w:color="auto" w:fill="auto"/>
            <w:noWrap/>
            <w:vAlign w:val="center"/>
            <w:hideMark/>
          </w:tcPr>
          <w:p w14:paraId="1FF090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03DDC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2CD9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159</w:t>
            </w:r>
          </w:p>
        </w:tc>
        <w:tc>
          <w:tcPr>
            <w:tcW w:w="2639" w:type="dxa"/>
            <w:tcBorders>
              <w:top w:val="nil"/>
              <w:left w:val="nil"/>
              <w:bottom w:val="single" w:sz="4" w:space="0" w:color="auto"/>
              <w:right w:val="single" w:sz="4" w:space="0" w:color="auto"/>
            </w:tcBorders>
            <w:shd w:val="clear" w:color="auto" w:fill="auto"/>
            <w:noWrap/>
            <w:vAlign w:val="center"/>
            <w:hideMark/>
          </w:tcPr>
          <w:p w14:paraId="1A9071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617C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0E0D7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Адышево</w:t>
            </w:r>
          </w:p>
        </w:tc>
        <w:tc>
          <w:tcPr>
            <w:tcW w:w="2127" w:type="dxa"/>
            <w:tcBorders>
              <w:top w:val="nil"/>
              <w:left w:val="nil"/>
              <w:bottom w:val="single" w:sz="4" w:space="0" w:color="auto"/>
              <w:right w:val="single" w:sz="4" w:space="0" w:color="auto"/>
            </w:tcBorders>
            <w:shd w:val="clear" w:color="auto" w:fill="auto"/>
            <w:noWrap/>
            <w:vAlign w:val="center"/>
            <w:hideMark/>
          </w:tcPr>
          <w:p w14:paraId="2CB000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B20BC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60A2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160</w:t>
            </w:r>
          </w:p>
        </w:tc>
        <w:tc>
          <w:tcPr>
            <w:tcW w:w="2639" w:type="dxa"/>
            <w:tcBorders>
              <w:top w:val="nil"/>
              <w:left w:val="nil"/>
              <w:bottom w:val="single" w:sz="4" w:space="0" w:color="auto"/>
              <w:right w:val="single" w:sz="4" w:space="0" w:color="auto"/>
            </w:tcBorders>
            <w:shd w:val="clear" w:color="auto" w:fill="auto"/>
            <w:noWrap/>
            <w:vAlign w:val="center"/>
            <w:hideMark/>
          </w:tcPr>
          <w:p w14:paraId="1858BF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FA6A0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672D5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Шембеть</w:t>
            </w:r>
          </w:p>
        </w:tc>
        <w:tc>
          <w:tcPr>
            <w:tcW w:w="2127" w:type="dxa"/>
            <w:tcBorders>
              <w:top w:val="nil"/>
              <w:left w:val="nil"/>
              <w:bottom w:val="single" w:sz="4" w:space="0" w:color="auto"/>
              <w:right w:val="single" w:sz="4" w:space="0" w:color="auto"/>
            </w:tcBorders>
            <w:shd w:val="clear" w:color="auto" w:fill="auto"/>
            <w:noWrap/>
            <w:vAlign w:val="center"/>
            <w:hideMark/>
          </w:tcPr>
          <w:p w14:paraId="0E7835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04F05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7B41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161</w:t>
            </w:r>
          </w:p>
        </w:tc>
        <w:tc>
          <w:tcPr>
            <w:tcW w:w="2639" w:type="dxa"/>
            <w:tcBorders>
              <w:top w:val="nil"/>
              <w:left w:val="nil"/>
              <w:bottom w:val="single" w:sz="4" w:space="0" w:color="auto"/>
              <w:right w:val="single" w:sz="4" w:space="0" w:color="auto"/>
            </w:tcBorders>
            <w:shd w:val="clear" w:color="auto" w:fill="auto"/>
            <w:noWrap/>
            <w:vAlign w:val="center"/>
            <w:hideMark/>
          </w:tcPr>
          <w:p w14:paraId="6C98A4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FCD6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CC52B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Исуповы</w:t>
            </w:r>
          </w:p>
        </w:tc>
        <w:tc>
          <w:tcPr>
            <w:tcW w:w="2127" w:type="dxa"/>
            <w:tcBorders>
              <w:top w:val="nil"/>
              <w:left w:val="nil"/>
              <w:bottom w:val="single" w:sz="4" w:space="0" w:color="auto"/>
              <w:right w:val="single" w:sz="4" w:space="0" w:color="auto"/>
            </w:tcBorders>
            <w:shd w:val="clear" w:color="auto" w:fill="auto"/>
            <w:noWrap/>
            <w:vAlign w:val="center"/>
            <w:hideMark/>
          </w:tcPr>
          <w:p w14:paraId="531086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5F7E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84D5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162</w:t>
            </w:r>
          </w:p>
        </w:tc>
        <w:tc>
          <w:tcPr>
            <w:tcW w:w="2639" w:type="dxa"/>
            <w:tcBorders>
              <w:top w:val="nil"/>
              <w:left w:val="nil"/>
              <w:bottom w:val="single" w:sz="4" w:space="0" w:color="auto"/>
              <w:right w:val="single" w:sz="4" w:space="0" w:color="auto"/>
            </w:tcBorders>
            <w:shd w:val="clear" w:color="auto" w:fill="auto"/>
            <w:noWrap/>
            <w:vAlign w:val="center"/>
            <w:hideMark/>
          </w:tcPr>
          <w:p w14:paraId="16F319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2840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E3554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Шабарденки</w:t>
            </w:r>
          </w:p>
        </w:tc>
        <w:tc>
          <w:tcPr>
            <w:tcW w:w="2127" w:type="dxa"/>
            <w:tcBorders>
              <w:top w:val="nil"/>
              <w:left w:val="nil"/>
              <w:bottom w:val="single" w:sz="4" w:space="0" w:color="auto"/>
              <w:right w:val="single" w:sz="4" w:space="0" w:color="auto"/>
            </w:tcBorders>
            <w:shd w:val="clear" w:color="auto" w:fill="auto"/>
            <w:noWrap/>
            <w:vAlign w:val="center"/>
            <w:hideMark/>
          </w:tcPr>
          <w:p w14:paraId="4EF0F1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FA425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67CCE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163</w:t>
            </w:r>
          </w:p>
        </w:tc>
        <w:tc>
          <w:tcPr>
            <w:tcW w:w="2639" w:type="dxa"/>
            <w:tcBorders>
              <w:top w:val="nil"/>
              <w:left w:val="nil"/>
              <w:bottom w:val="single" w:sz="4" w:space="0" w:color="auto"/>
              <w:right w:val="single" w:sz="4" w:space="0" w:color="auto"/>
            </w:tcBorders>
            <w:shd w:val="clear" w:color="auto" w:fill="auto"/>
            <w:noWrap/>
            <w:vAlign w:val="center"/>
            <w:hideMark/>
          </w:tcPr>
          <w:p w14:paraId="3CF8A0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383D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6D8DC4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Полом</w:t>
            </w:r>
          </w:p>
        </w:tc>
        <w:tc>
          <w:tcPr>
            <w:tcW w:w="2127" w:type="dxa"/>
            <w:tcBorders>
              <w:top w:val="nil"/>
              <w:left w:val="nil"/>
              <w:bottom w:val="single" w:sz="4" w:space="0" w:color="auto"/>
              <w:right w:val="single" w:sz="4" w:space="0" w:color="auto"/>
            </w:tcBorders>
            <w:shd w:val="clear" w:color="auto" w:fill="auto"/>
            <w:noWrap/>
            <w:vAlign w:val="center"/>
            <w:hideMark/>
          </w:tcPr>
          <w:p w14:paraId="72AF8E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802B3F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2CF60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164</w:t>
            </w:r>
          </w:p>
        </w:tc>
        <w:tc>
          <w:tcPr>
            <w:tcW w:w="2639" w:type="dxa"/>
            <w:tcBorders>
              <w:top w:val="nil"/>
              <w:left w:val="nil"/>
              <w:bottom w:val="single" w:sz="4" w:space="0" w:color="auto"/>
              <w:right w:val="single" w:sz="4" w:space="0" w:color="auto"/>
            </w:tcBorders>
            <w:shd w:val="clear" w:color="auto" w:fill="auto"/>
            <w:noWrap/>
            <w:vAlign w:val="center"/>
            <w:hideMark/>
          </w:tcPr>
          <w:p w14:paraId="28A908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B0FC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5BC7CB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Синегорье</w:t>
            </w:r>
          </w:p>
        </w:tc>
        <w:tc>
          <w:tcPr>
            <w:tcW w:w="2127" w:type="dxa"/>
            <w:tcBorders>
              <w:top w:val="nil"/>
              <w:left w:val="nil"/>
              <w:bottom w:val="single" w:sz="4" w:space="0" w:color="auto"/>
              <w:right w:val="single" w:sz="4" w:space="0" w:color="auto"/>
            </w:tcBorders>
            <w:shd w:val="clear" w:color="auto" w:fill="auto"/>
            <w:noWrap/>
            <w:vAlign w:val="center"/>
            <w:hideMark/>
          </w:tcPr>
          <w:p w14:paraId="1AE255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BE5F34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BF46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165</w:t>
            </w:r>
          </w:p>
        </w:tc>
        <w:tc>
          <w:tcPr>
            <w:tcW w:w="2639" w:type="dxa"/>
            <w:tcBorders>
              <w:top w:val="nil"/>
              <w:left w:val="nil"/>
              <w:bottom w:val="single" w:sz="4" w:space="0" w:color="auto"/>
              <w:right w:val="single" w:sz="4" w:space="0" w:color="auto"/>
            </w:tcBorders>
            <w:shd w:val="clear" w:color="auto" w:fill="auto"/>
            <w:noWrap/>
            <w:vAlign w:val="center"/>
            <w:hideMark/>
          </w:tcPr>
          <w:p w14:paraId="36F21E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853B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F3614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Кувшинское</w:t>
            </w:r>
          </w:p>
        </w:tc>
        <w:tc>
          <w:tcPr>
            <w:tcW w:w="2127" w:type="dxa"/>
            <w:tcBorders>
              <w:top w:val="nil"/>
              <w:left w:val="nil"/>
              <w:bottom w:val="single" w:sz="4" w:space="0" w:color="auto"/>
              <w:right w:val="single" w:sz="4" w:space="0" w:color="auto"/>
            </w:tcBorders>
            <w:shd w:val="clear" w:color="auto" w:fill="auto"/>
            <w:noWrap/>
            <w:vAlign w:val="center"/>
            <w:hideMark/>
          </w:tcPr>
          <w:p w14:paraId="08B752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15451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B232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166</w:t>
            </w:r>
          </w:p>
        </w:tc>
        <w:tc>
          <w:tcPr>
            <w:tcW w:w="2639" w:type="dxa"/>
            <w:tcBorders>
              <w:top w:val="nil"/>
              <w:left w:val="nil"/>
              <w:bottom w:val="single" w:sz="4" w:space="0" w:color="auto"/>
              <w:right w:val="single" w:sz="4" w:space="0" w:color="auto"/>
            </w:tcBorders>
            <w:shd w:val="clear" w:color="auto" w:fill="auto"/>
            <w:noWrap/>
            <w:vAlign w:val="center"/>
            <w:hideMark/>
          </w:tcPr>
          <w:p w14:paraId="324BE8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2C1C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285DDB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Пасегово</w:t>
            </w:r>
          </w:p>
        </w:tc>
        <w:tc>
          <w:tcPr>
            <w:tcW w:w="2127" w:type="dxa"/>
            <w:tcBorders>
              <w:top w:val="nil"/>
              <w:left w:val="nil"/>
              <w:bottom w:val="single" w:sz="4" w:space="0" w:color="auto"/>
              <w:right w:val="single" w:sz="4" w:space="0" w:color="auto"/>
            </w:tcBorders>
            <w:shd w:val="clear" w:color="auto" w:fill="auto"/>
            <w:noWrap/>
            <w:vAlign w:val="center"/>
            <w:hideMark/>
          </w:tcPr>
          <w:p w14:paraId="33B4FB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864BA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0774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167</w:t>
            </w:r>
          </w:p>
        </w:tc>
        <w:tc>
          <w:tcPr>
            <w:tcW w:w="2639" w:type="dxa"/>
            <w:tcBorders>
              <w:top w:val="nil"/>
              <w:left w:val="nil"/>
              <w:bottom w:val="single" w:sz="4" w:space="0" w:color="auto"/>
              <w:right w:val="single" w:sz="4" w:space="0" w:color="auto"/>
            </w:tcBorders>
            <w:shd w:val="clear" w:color="auto" w:fill="auto"/>
            <w:noWrap/>
            <w:vAlign w:val="center"/>
            <w:hideMark/>
          </w:tcPr>
          <w:p w14:paraId="011A49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90F4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1BF498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Пригородный</w:t>
            </w:r>
          </w:p>
        </w:tc>
        <w:tc>
          <w:tcPr>
            <w:tcW w:w="2127" w:type="dxa"/>
            <w:tcBorders>
              <w:top w:val="nil"/>
              <w:left w:val="nil"/>
              <w:bottom w:val="single" w:sz="4" w:space="0" w:color="auto"/>
              <w:right w:val="single" w:sz="4" w:space="0" w:color="auto"/>
            </w:tcBorders>
            <w:shd w:val="clear" w:color="auto" w:fill="auto"/>
            <w:noWrap/>
            <w:vAlign w:val="center"/>
            <w:hideMark/>
          </w:tcPr>
          <w:p w14:paraId="1196BA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00F5F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106C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168</w:t>
            </w:r>
          </w:p>
        </w:tc>
        <w:tc>
          <w:tcPr>
            <w:tcW w:w="2639" w:type="dxa"/>
            <w:tcBorders>
              <w:top w:val="nil"/>
              <w:left w:val="nil"/>
              <w:bottom w:val="single" w:sz="4" w:space="0" w:color="auto"/>
              <w:right w:val="single" w:sz="4" w:space="0" w:color="auto"/>
            </w:tcBorders>
            <w:shd w:val="clear" w:color="auto" w:fill="auto"/>
            <w:noWrap/>
            <w:vAlign w:val="center"/>
            <w:hideMark/>
          </w:tcPr>
          <w:p w14:paraId="4E1C84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726AD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1D1A4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Юлей</w:t>
            </w:r>
          </w:p>
        </w:tc>
        <w:tc>
          <w:tcPr>
            <w:tcW w:w="2127" w:type="dxa"/>
            <w:tcBorders>
              <w:top w:val="nil"/>
              <w:left w:val="nil"/>
              <w:bottom w:val="single" w:sz="4" w:space="0" w:color="auto"/>
              <w:right w:val="single" w:sz="4" w:space="0" w:color="auto"/>
            </w:tcBorders>
            <w:shd w:val="clear" w:color="auto" w:fill="auto"/>
            <w:noWrap/>
            <w:vAlign w:val="center"/>
            <w:hideMark/>
          </w:tcPr>
          <w:p w14:paraId="42A1A9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8C4DB4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E8CA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169</w:t>
            </w:r>
          </w:p>
        </w:tc>
        <w:tc>
          <w:tcPr>
            <w:tcW w:w="2639" w:type="dxa"/>
            <w:tcBorders>
              <w:top w:val="nil"/>
              <w:left w:val="nil"/>
              <w:bottom w:val="single" w:sz="4" w:space="0" w:color="auto"/>
              <w:right w:val="single" w:sz="4" w:space="0" w:color="auto"/>
            </w:tcBorders>
            <w:shd w:val="clear" w:color="auto" w:fill="auto"/>
            <w:noWrap/>
            <w:vAlign w:val="center"/>
            <w:hideMark/>
          </w:tcPr>
          <w:p w14:paraId="67B87A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4DE4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6644AE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Учка</w:t>
            </w:r>
          </w:p>
        </w:tc>
        <w:tc>
          <w:tcPr>
            <w:tcW w:w="2127" w:type="dxa"/>
            <w:tcBorders>
              <w:top w:val="nil"/>
              <w:left w:val="nil"/>
              <w:bottom w:val="single" w:sz="4" w:space="0" w:color="auto"/>
              <w:right w:val="single" w:sz="4" w:space="0" w:color="auto"/>
            </w:tcBorders>
            <w:shd w:val="clear" w:color="auto" w:fill="auto"/>
            <w:noWrap/>
            <w:vAlign w:val="center"/>
            <w:hideMark/>
          </w:tcPr>
          <w:p w14:paraId="73ED7C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AA1CC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1CEA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170</w:t>
            </w:r>
          </w:p>
        </w:tc>
        <w:tc>
          <w:tcPr>
            <w:tcW w:w="2639" w:type="dxa"/>
            <w:tcBorders>
              <w:top w:val="nil"/>
              <w:left w:val="nil"/>
              <w:bottom w:val="single" w:sz="4" w:space="0" w:color="auto"/>
              <w:right w:val="single" w:sz="4" w:space="0" w:color="auto"/>
            </w:tcBorders>
            <w:shd w:val="clear" w:color="auto" w:fill="auto"/>
            <w:noWrap/>
            <w:vAlign w:val="center"/>
            <w:hideMark/>
          </w:tcPr>
          <w:p w14:paraId="775BAF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36B53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77A98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Щеткино</w:t>
            </w:r>
          </w:p>
        </w:tc>
        <w:tc>
          <w:tcPr>
            <w:tcW w:w="2127" w:type="dxa"/>
            <w:tcBorders>
              <w:top w:val="nil"/>
              <w:left w:val="nil"/>
              <w:bottom w:val="single" w:sz="4" w:space="0" w:color="auto"/>
              <w:right w:val="single" w:sz="4" w:space="0" w:color="auto"/>
            </w:tcBorders>
            <w:shd w:val="clear" w:color="auto" w:fill="auto"/>
            <w:noWrap/>
            <w:vAlign w:val="center"/>
            <w:hideMark/>
          </w:tcPr>
          <w:p w14:paraId="55333C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0628E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1F80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171</w:t>
            </w:r>
          </w:p>
        </w:tc>
        <w:tc>
          <w:tcPr>
            <w:tcW w:w="2639" w:type="dxa"/>
            <w:tcBorders>
              <w:top w:val="nil"/>
              <w:left w:val="nil"/>
              <w:bottom w:val="single" w:sz="4" w:space="0" w:color="auto"/>
              <w:right w:val="single" w:sz="4" w:space="0" w:color="auto"/>
            </w:tcBorders>
            <w:shd w:val="clear" w:color="auto" w:fill="auto"/>
            <w:noWrap/>
            <w:vAlign w:val="center"/>
            <w:hideMark/>
          </w:tcPr>
          <w:p w14:paraId="19A29E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AD45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2848BC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Пестовская</w:t>
            </w:r>
          </w:p>
        </w:tc>
        <w:tc>
          <w:tcPr>
            <w:tcW w:w="2127" w:type="dxa"/>
            <w:tcBorders>
              <w:top w:val="nil"/>
              <w:left w:val="nil"/>
              <w:bottom w:val="single" w:sz="4" w:space="0" w:color="auto"/>
              <w:right w:val="single" w:sz="4" w:space="0" w:color="auto"/>
            </w:tcBorders>
            <w:shd w:val="clear" w:color="auto" w:fill="auto"/>
            <w:noWrap/>
            <w:vAlign w:val="center"/>
            <w:hideMark/>
          </w:tcPr>
          <w:p w14:paraId="098644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93E1C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A5BB6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172</w:t>
            </w:r>
          </w:p>
        </w:tc>
        <w:tc>
          <w:tcPr>
            <w:tcW w:w="2639" w:type="dxa"/>
            <w:tcBorders>
              <w:top w:val="nil"/>
              <w:left w:val="nil"/>
              <w:bottom w:val="single" w:sz="4" w:space="0" w:color="auto"/>
              <w:right w:val="single" w:sz="4" w:space="0" w:color="auto"/>
            </w:tcBorders>
            <w:shd w:val="clear" w:color="auto" w:fill="auto"/>
            <w:noWrap/>
            <w:vAlign w:val="center"/>
            <w:hideMark/>
          </w:tcPr>
          <w:p w14:paraId="1B8584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4968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734AF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Яхреньга</w:t>
            </w:r>
          </w:p>
        </w:tc>
        <w:tc>
          <w:tcPr>
            <w:tcW w:w="2127" w:type="dxa"/>
            <w:tcBorders>
              <w:top w:val="nil"/>
              <w:left w:val="nil"/>
              <w:bottom w:val="single" w:sz="4" w:space="0" w:color="auto"/>
              <w:right w:val="single" w:sz="4" w:space="0" w:color="auto"/>
            </w:tcBorders>
            <w:shd w:val="clear" w:color="auto" w:fill="auto"/>
            <w:noWrap/>
            <w:vAlign w:val="center"/>
            <w:hideMark/>
          </w:tcPr>
          <w:p w14:paraId="1B31BF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A955F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49B8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173</w:t>
            </w:r>
          </w:p>
        </w:tc>
        <w:tc>
          <w:tcPr>
            <w:tcW w:w="2639" w:type="dxa"/>
            <w:tcBorders>
              <w:top w:val="nil"/>
              <w:left w:val="nil"/>
              <w:bottom w:val="single" w:sz="4" w:space="0" w:color="auto"/>
              <w:right w:val="single" w:sz="4" w:space="0" w:color="auto"/>
            </w:tcBorders>
            <w:shd w:val="clear" w:color="auto" w:fill="auto"/>
            <w:noWrap/>
            <w:vAlign w:val="center"/>
            <w:hideMark/>
          </w:tcPr>
          <w:p w14:paraId="294585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B1C4E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7F231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Нижнее Маялово</w:t>
            </w:r>
          </w:p>
        </w:tc>
        <w:tc>
          <w:tcPr>
            <w:tcW w:w="2127" w:type="dxa"/>
            <w:tcBorders>
              <w:top w:val="nil"/>
              <w:left w:val="nil"/>
              <w:bottom w:val="single" w:sz="4" w:space="0" w:color="auto"/>
              <w:right w:val="single" w:sz="4" w:space="0" w:color="auto"/>
            </w:tcBorders>
            <w:shd w:val="clear" w:color="auto" w:fill="auto"/>
            <w:noWrap/>
            <w:vAlign w:val="center"/>
            <w:hideMark/>
          </w:tcPr>
          <w:p w14:paraId="614EF2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DA64D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5290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174</w:t>
            </w:r>
          </w:p>
        </w:tc>
        <w:tc>
          <w:tcPr>
            <w:tcW w:w="2639" w:type="dxa"/>
            <w:tcBorders>
              <w:top w:val="nil"/>
              <w:left w:val="nil"/>
              <w:bottom w:val="single" w:sz="4" w:space="0" w:color="auto"/>
              <w:right w:val="single" w:sz="4" w:space="0" w:color="auto"/>
            </w:tcBorders>
            <w:shd w:val="clear" w:color="auto" w:fill="auto"/>
            <w:noWrap/>
            <w:vAlign w:val="center"/>
            <w:hideMark/>
          </w:tcPr>
          <w:p w14:paraId="358E01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D7AB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3E2B4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Свеча</w:t>
            </w:r>
          </w:p>
        </w:tc>
        <w:tc>
          <w:tcPr>
            <w:tcW w:w="2127" w:type="dxa"/>
            <w:tcBorders>
              <w:top w:val="nil"/>
              <w:left w:val="nil"/>
              <w:bottom w:val="single" w:sz="4" w:space="0" w:color="auto"/>
              <w:right w:val="single" w:sz="4" w:space="0" w:color="auto"/>
            </w:tcBorders>
            <w:shd w:val="clear" w:color="auto" w:fill="auto"/>
            <w:noWrap/>
            <w:vAlign w:val="center"/>
            <w:hideMark/>
          </w:tcPr>
          <w:p w14:paraId="4B249E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D5BD2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5B56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175</w:t>
            </w:r>
          </w:p>
        </w:tc>
        <w:tc>
          <w:tcPr>
            <w:tcW w:w="2639" w:type="dxa"/>
            <w:tcBorders>
              <w:top w:val="nil"/>
              <w:left w:val="nil"/>
              <w:bottom w:val="single" w:sz="4" w:space="0" w:color="auto"/>
              <w:right w:val="single" w:sz="4" w:space="0" w:color="auto"/>
            </w:tcBorders>
            <w:shd w:val="clear" w:color="auto" w:fill="auto"/>
            <w:noWrap/>
            <w:vAlign w:val="center"/>
            <w:hideMark/>
          </w:tcPr>
          <w:p w14:paraId="321860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4CE0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C415F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Емельяниха</w:t>
            </w:r>
          </w:p>
        </w:tc>
        <w:tc>
          <w:tcPr>
            <w:tcW w:w="2127" w:type="dxa"/>
            <w:tcBorders>
              <w:top w:val="nil"/>
              <w:left w:val="nil"/>
              <w:bottom w:val="single" w:sz="4" w:space="0" w:color="auto"/>
              <w:right w:val="single" w:sz="4" w:space="0" w:color="auto"/>
            </w:tcBorders>
            <w:shd w:val="clear" w:color="auto" w:fill="auto"/>
            <w:noWrap/>
            <w:vAlign w:val="center"/>
            <w:hideMark/>
          </w:tcPr>
          <w:p w14:paraId="530B47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3770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C57D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176</w:t>
            </w:r>
          </w:p>
        </w:tc>
        <w:tc>
          <w:tcPr>
            <w:tcW w:w="2639" w:type="dxa"/>
            <w:tcBorders>
              <w:top w:val="nil"/>
              <w:left w:val="nil"/>
              <w:bottom w:val="single" w:sz="4" w:space="0" w:color="auto"/>
              <w:right w:val="single" w:sz="4" w:space="0" w:color="auto"/>
            </w:tcBorders>
            <w:shd w:val="clear" w:color="auto" w:fill="auto"/>
            <w:noWrap/>
            <w:vAlign w:val="center"/>
            <w:hideMark/>
          </w:tcPr>
          <w:p w14:paraId="0F676C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A7D2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A4C44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Вахруши</w:t>
            </w:r>
          </w:p>
        </w:tc>
        <w:tc>
          <w:tcPr>
            <w:tcW w:w="2127" w:type="dxa"/>
            <w:tcBorders>
              <w:top w:val="nil"/>
              <w:left w:val="nil"/>
              <w:bottom w:val="single" w:sz="4" w:space="0" w:color="auto"/>
              <w:right w:val="single" w:sz="4" w:space="0" w:color="auto"/>
            </w:tcBorders>
            <w:shd w:val="clear" w:color="auto" w:fill="auto"/>
            <w:noWrap/>
            <w:vAlign w:val="center"/>
            <w:hideMark/>
          </w:tcPr>
          <w:p w14:paraId="5AF634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D2C17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D545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177</w:t>
            </w:r>
          </w:p>
        </w:tc>
        <w:tc>
          <w:tcPr>
            <w:tcW w:w="2639" w:type="dxa"/>
            <w:tcBorders>
              <w:top w:val="nil"/>
              <w:left w:val="nil"/>
              <w:bottom w:val="single" w:sz="4" w:space="0" w:color="auto"/>
              <w:right w:val="single" w:sz="4" w:space="0" w:color="auto"/>
            </w:tcBorders>
            <w:shd w:val="clear" w:color="auto" w:fill="auto"/>
            <w:noWrap/>
            <w:vAlign w:val="center"/>
            <w:hideMark/>
          </w:tcPr>
          <w:p w14:paraId="77CCC3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86C0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D81E2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Верхотулье</w:t>
            </w:r>
          </w:p>
        </w:tc>
        <w:tc>
          <w:tcPr>
            <w:tcW w:w="2127" w:type="dxa"/>
            <w:tcBorders>
              <w:top w:val="nil"/>
              <w:left w:val="nil"/>
              <w:bottom w:val="single" w:sz="4" w:space="0" w:color="auto"/>
              <w:right w:val="single" w:sz="4" w:space="0" w:color="auto"/>
            </w:tcBorders>
            <w:shd w:val="clear" w:color="auto" w:fill="auto"/>
            <w:noWrap/>
            <w:vAlign w:val="center"/>
            <w:hideMark/>
          </w:tcPr>
          <w:p w14:paraId="1AEB66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8CB387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552F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178</w:t>
            </w:r>
          </w:p>
        </w:tc>
        <w:tc>
          <w:tcPr>
            <w:tcW w:w="2639" w:type="dxa"/>
            <w:tcBorders>
              <w:top w:val="nil"/>
              <w:left w:val="nil"/>
              <w:bottom w:val="single" w:sz="4" w:space="0" w:color="auto"/>
              <w:right w:val="single" w:sz="4" w:space="0" w:color="auto"/>
            </w:tcBorders>
            <w:shd w:val="clear" w:color="auto" w:fill="auto"/>
            <w:noWrap/>
            <w:vAlign w:val="center"/>
            <w:hideMark/>
          </w:tcPr>
          <w:p w14:paraId="7A0654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F222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71464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Разбойный Бор</w:t>
            </w:r>
          </w:p>
        </w:tc>
        <w:tc>
          <w:tcPr>
            <w:tcW w:w="2127" w:type="dxa"/>
            <w:tcBorders>
              <w:top w:val="nil"/>
              <w:left w:val="nil"/>
              <w:bottom w:val="single" w:sz="4" w:space="0" w:color="auto"/>
              <w:right w:val="single" w:sz="4" w:space="0" w:color="auto"/>
            </w:tcBorders>
            <w:shd w:val="clear" w:color="auto" w:fill="auto"/>
            <w:noWrap/>
            <w:vAlign w:val="center"/>
            <w:hideMark/>
          </w:tcPr>
          <w:p w14:paraId="146A9B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52774E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42C3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179</w:t>
            </w:r>
          </w:p>
        </w:tc>
        <w:tc>
          <w:tcPr>
            <w:tcW w:w="2639" w:type="dxa"/>
            <w:tcBorders>
              <w:top w:val="nil"/>
              <w:left w:val="nil"/>
              <w:bottom w:val="single" w:sz="4" w:space="0" w:color="auto"/>
              <w:right w:val="single" w:sz="4" w:space="0" w:color="auto"/>
            </w:tcBorders>
            <w:shd w:val="clear" w:color="auto" w:fill="auto"/>
            <w:noWrap/>
            <w:vAlign w:val="center"/>
            <w:hideMark/>
          </w:tcPr>
          <w:p w14:paraId="27422A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6E33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EC17B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Троица</w:t>
            </w:r>
          </w:p>
        </w:tc>
        <w:tc>
          <w:tcPr>
            <w:tcW w:w="2127" w:type="dxa"/>
            <w:tcBorders>
              <w:top w:val="nil"/>
              <w:left w:val="nil"/>
              <w:bottom w:val="single" w:sz="4" w:space="0" w:color="auto"/>
              <w:right w:val="single" w:sz="4" w:space="0" w:color="auto"/>
            </w:tcBorders>
            <w:shd w:val="clear" w:color="auto" w:fill="auto"/>
            <w:noWrap/>
            <w:vAlign w:val="center"/>
            <w:hideMark/>
          </w:tcPr>
          <w:p w14:paraId="2FB31B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28482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BD9C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180</w:t>
            </w:r>
          </w:p>
        </w:tc>
        <w:tc>
          <w:tcPr>
            <w:tcW w:w="2639" w:type="dxa"/>
            <w:tcBorders>
              <w:top w:val="nil"/>
              <w:left w:val="nil"/>
              <w:bottom w:val="single" w:sz="4" w:space="0" w:color="auto"/>
              <w:right w:val="single" w:sz="4" w:space="0" w:color="auto"/>
            </w:tcBorders>
            <w:shd w:val="clear" w:color="auto" w:fill="auto"/>
            <w:noWrap/>
            <w:vAlign w:val="center"/>
            <w:hideMark/>
          </w:tcPr>
          <w:p w14:paraId="662B17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4299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C077D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Вотчина</w:t>
            </w:r>
          </w:p>
        </w:tc>
        <w:tc>
          <w:tcPr>
            <w:tcW w:w="2127" w:type="dxa"/>
            <w:tcBorders>
              <w:top w:val="nil"/>
              <w:left w:val="nil"/>
              <w:bottom w:val="single" w:sz="4" w:space="0" w:color="auto"/>
              <w:right w:val="single" w:sz="4" w:space="0" w:color="auto"/>
            </w:tcBorders>
            <w:shd w:val="clear" w:color="auto" w:fill="auto"/>
            <w:noWrap/>
            <w:vAlign w:val="center"/>
            <w:hideMark/>
          </w:tcPr>
          <w:p w14:paraId="465D9B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FABF2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63EF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181</w:t>
            </w:r>
          </w:p>
        </w:tc>
        <w:tc>
          <w:tcPr>
            <w:tcW w:w="2639" w:type="dxa"/>
            <w:tcBorders>
              <w:top w:val="nil"/>
              <w:left w:val="nil"/>
              <w:bottom w:val="single" w:sz="4" w:space="0" w:color="auto"/>
              <w:right w:val="single" w:sz="4" w:space="0" w:color="auto"/>
            </w:tcBorders>
            <w:shd w:val="clear" w:color="auto" w:fill="auto"/>
            <w:noWrap/>
            <w:vAlign w:val="center"/>
            <w:hideMark/>
          </w:tcPr>
          <w:p w14:paraId="38DE85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B747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12E62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Иванаи</w:t>
            </w:r>
          </w:p>
        </w:tc>
        <w:tc>
          <w:tcPr>
            <w:tcW w:w="2127" w:type="dxa"/>
            <w:tcBorders>
              <w:top w:val="nil"/>
              <w:left w:val="nil"/>
              <w:bottom w:val="single" w:sz="4" w:space="0" w:color="auto"/>
              <w:right w:val="single" w:sz="4" w:space="0" w:color="auto"/>
            </w:tcBorders>
            <w:shd w:val="clear" w:color="auto" w:fill="auto"/>
            <w:noWrap/>
            <w:vAlign w:val="center"/>
            <w:hideMark/>
          </w:tcPr>
          <w:p w14:paraId="7B7BC3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68297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8526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182</w:t>
            </w:r>
          </w:p>
        </w:tc>
        <w:tc>
          <w:tcPr>
            <w:tcW w:w="2639" w:type="dxa"/>
            <w:tcBorders>
              <w:top w:val="nil"/>
              <w:left w:val="nil"/>
              <w:bottom w:val="single" w:sz="4" w:space="0" w:color="auto"/>
              <w:right w:val="single" w:sz="4" w:space="0" w:color="auto"/>
            </w:tcBorders>
            <w:shd w:val="clear" w:color="auto" w:fill="auto"/>
            <w:noWrap/>
            <w:vAlign w:val="center"/>
            <w:hideMark/>
          </w:tcPr>
          <w:p w14:paraId="021168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D4CF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2F16D7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Целяково</w:t>
            </w:r>
          </w:p>
        </w:tc>
        <w:tc>
          <w:tcPr>
            <w:tcW w:w="2127" w:type="dxa"/>
            <w:tcBorders>
              <w:top w:val="nil"/>
              <w:left w:val="nil"/>
              <w:bottom w:val="single" w:sz="4" w:space="0" w:color="auto"/>
              <w:right w:val="single" w:sz="4" w:space="0" w:color="auto"/>
            </w:tcBorders>
            <w:shd w:val="clear" w:color="auto" w:fill="auto"/>
            <w:noWrap/>
            <w:vAlign w:val="center"/>
            <w:hideMark/>
          </w:tcPr>
          <w:p w14:paraId="1A56FF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F72ED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AEB4E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183</w:t>
            </w:r>
          </w:p>
        </w:tc>
        <w:tc>
          <w:tcPr>
            <w:tcW w:w="2639" w:type="dxa"/>
            <w:tcBorders>
              <w:top w:val="nil"/>
              <w:left w:val="nil"/>
              <w:bottom w:val="single" w:sz="4" w:space="0" w:color="auto"/>
              <w:right w:val="single" w:sz="4" w:space="0" w:color="auto"/>
            </w:tcBorders>
            <w:shd w:val="clear" w:color="auto" w:fill="auto"/>
            <w:noWrap/>
            <w:vAlign w:val="center"/>
            <w:hideMark/>
          </w:tcPr>
          <w:p w14:paraId="203376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161CF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066DA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Новотроицкое</w:t>
            </w:r>
          </w:p>
        </w:tc>
        <w:tc>
          <w:tcPr>
            <w:tcW w:w="2127" w:type="dxa"/>
            <w:tcBorders>
              <w:top w:val="nil"/>
              <w:left w:val="nil"/>
              <w:bottom w:val="single" w:sz="4" w:space="0" w:color="auto"/>
              <w:right w:val="single" w:sz="4" w:space="0" w:color="auto"/>
            </w:tcBorders>
            <w:shd w:val="clear" w:color="auto" w:fill="auto"/>
            <w:noWrap/>
            <w:vAlign w:val="center"/>
            <w:hideMark/>
          </w:tcPr>
          <w:p w14:paraId="14CEF0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11024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CC21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184</w:t>
            </w:r>
          </w:p>
        </w:tc>
        <w:tc>
          <w:tcPr>
            <w:tcW w:w="2639" w:type="dxa"/>
            <w:tcBorders>
              <w:top w:val="nil"/>
              <w:left w:val="nil"/>
              <w:bottom w:val="single" w:sz="4" w:space="0" w:color="auto"/>
              <w:right w:val="single" w:sz="4" w:space="0" w:color="auto"/>
            </w:tcBorders>
            <w:shd w:val="clear" w:color="auto" w:fill="auto"/>
            <w:noWrap/>
            <w:vAlign w:val="center"/>
            <w:hideMark/>
          </w:tcPr>
          <w:p w14:paraId="4C20C0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F8473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746CF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Оричи</w:t>
            </w:r>
          </w:p>
        </w:tc>
        <w:tc>
          <w:tcPr>
            <w:tcW w:w="2127" w:type="dxa"/>
            <w:tcBorders>
              <w:top w:val="nil"/>
              <w:left w:val="nil"/>
              <w:bottom w:val="single" w:sz="4" w:space="0" w:color="auto"/>
              <w:right w:val="single" w:sz="4" w:space="0" w:color="auto"/>
            </w:tcBorders>
            <w:shd w:val="clear" w:color="auto" w:fill="auto"/>
            <w:noWrap/>
            <w:vAlign w:val="center"/>
            <w:hideMark/>
          </w:tcPr>
          <w:p w14:paraId="32A535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15FB1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29257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185</w:t>
            </w:r>
          </w:p>
        </w:tc>
        <w:tc>
          <w:tcPr>
            <w:tcW w:w="2639" w:type="dxa"/>
            <w:tcBorders>
              <w:top w:val="nil"/>
              <w:left w:val="nil"/>
              <w:bottom w:val="single" w:sz="4" w:space="0" w:color="auto"/>
              <w:right w:val="single" w:sz="4" w:space="0" w:color="auto"/>
            </w:tcBorders>
            <w:shd w:val="clear" w:color="auto" w:fill="auto"/>
            <w:noWrap/>
            <w:vAlign w:val="center"/>
            <w:hideMark/>
          </w:tcPr>
          <w:p w14:paraId="3322A3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E489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481AB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Чаща</w:t>
            </w:r>
          </w:p>
        </w:tc>
        <w:tc>
          <w:tcPr>
            <w:tcW w:w="2127" w:type="dxa"/>
            <w:tcBorders>
              <w:top w:val="nil"/>
              <w:left w:val="nil"/>
              <w:bottom w:val="single" w:sz="4" w:space="0" w:color="auto"/>
              <w:right w:val="single" w:sz="4" w:space="0" w:color="auto"/>
            </w:tcBorders>
            <w:shd w:val="clear" w:color="auto" w:fill="auto"/>
            <w:noWrap/>
            <w:vAlign w:val="center"/>
            <w:hideMark/>
          </w:tcPr>
          <w:p w14:paraId="1DA013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D040C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34E67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186</w:t>
            </w:r>
          </w:p>
        </w:tc>
        <w:tc>
          <w:tcPr>
            <w:tcW w:w="2639" w:type="dxa"/>
            <w:tcBorders>
              <w:top w:val="nil"/>
              <w:left w:val="nil"/>
              <w:bottom w:val="single" w:sz="4" w:space="0" w:color="auto"/>
              <w:right w:val="single" w:sz="4" w:space="0" w:color="auto"/>
            </w:tcBorders>
            <w:shd w:val="clear" w:color="auto" w:fill="auto"/>
            <w:noWrap/>
            <w:vAlign w:val="center"/>
            <w:hideMark/>
          </w:tcPr>
          <w:p w14:paraId="51E7E0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A4D1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9109E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Таборы</w:t>
            </w:r>
          </w:p>
        </w:tc>
        <w:tc>
          <w:tcPr>
            <w:tcW w:w="2127" w:type="dxa"/>
            <w:tcBorders>
              <w:top w:val="nil"/>
              <w:left w:val="nil"/>
              <w:bottom w:val="single" w:sz="4" w:space="0" w:color="auto"/>
              <w:right w:val="single" w:sz="4" w:space="0" w:color="auto"/>
            </w:tcBorders>
            <w:shd w:val="clear" w:color="auto" w:fill="auto"/>
            <w:noWrap/>
            <w:vAlign w:val="center"/>
            <w:hideMark/>
          </w:tcPr>
          <w:p w14:paraId="2D9B95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6CADA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45307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187</w:t>
            </w:r>
          </w:p>
        </w:tc>
        <w:tc>
          <w:tcPr>
            <w:tcW w:w="2639" w:type="dxa"/>
            <w:tcBorders>
              <w:top w:val="nil"/>
              <w:left w:val="nil"/>
              <w:bottom w:val="single" w:sz="4" w:space="0" w:color="auto"/>
              <w:right w:val="single" w:sz="4" w:space="0" w:color="auto"/>
            </w:tcBorders>
            <w:shd w:val="clear" w:color="auto" w:fill="auto"/>
            <w:noWrap/>
            <w:vAlign w:val="center"/>
            <w:hideMark/>
          </w:tcPr>
          <w:p w14:paraId="0059BC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A73F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6448E7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Соколино</w:t>
            </w:r>
          </w:p>
        </w:tc>
        <w:tc>
          <w:tcPr>
            <w:tcW w:w="2127" w:type="dxa"/>
            <w:tcBorders>
              <w:top w:val="nil"/>
              <w:left w:val="nil"/>
              <w:bottom w:val="single" w:sz="4" w:space="0" w:color="auto"/>
              <w:right w:val="single" w:sz="4" w:space="0" w:color="auto"/>
            </w:tcBorders>
            <w:shd w:val="clear" w:color="auto" w:fill="auto"/>
            <w:noWrap/>
            <w:vAlign w:val="center"/>
            <w:hideMark/>
          </w:tcPr>
          <w:p w14:paraId="5BE73F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8C28B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4F88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188</w:t>
            </w:r>
          </w:p>
        </w:tc>
        <w:tc>
          <w:tcPr>
            <w:tcW w:w="2639" w:type="dxa"/>
            <w:tcBorders>
              <w:top w:val="nil"/>
              <w:left w:val="nil"/>
              <w:bottom w:val="single" w:sz="4" w:space="0" w:color="auto"/>
              <w:right w:val="single" w:sz="4" w:space="0" w:color="auto"/>
            </w:tcBorders>
            <w:shd w:val="clear" w:color="auto" w:fill="auto"/>
            <w:noWrap/>
            <w:vAlign w:val="center"/>
            <w:hideMark/>
          </w:tcPr>
          <w:p w14:paraId="7335BC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900D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4700B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Старый Ирюк</w:t>
            </w:r>
          </w:p>
        </w:tc>
        <w:tc>
          <w:tcPr>
            <w:tcW w:w="2127" w:type="dxa"/>
            <w:tcBorders>
              <w:top w:val="nil"/>
              <w:left w:val="nil"/>
              <w:bottom w:val="single" w:sz="4" w:space="0" w:color="auto"/>
              <w:right w:val="single" w:sz="4" w:space="0" w:color="auto"/>
            </w:tcBorders>
            <w:shd w:val="clear" w:color="auto" w:fill="auto"/>
            <w:noWrap/>
            <w:vAlign w:val="center"/>
            <w:hideMark/>
          </w:tcPr>
          <w:p w14:paraId="597188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7C150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3031A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189</w:t>
            </w:r>
          </w:p>
        </w:tc>
        <w:tc>
          <w:tcPr>
            <w:tcW w:w="2639" w:type="dxa"/>
            <w:tcBorders>
              <w:top w:val="nil"/>
              <w:left w:val="nil"/>
              <w:bottom w:val="single" w:sz="4" w:space="0" w:color="auto"/>
              <w:right w:val="single" w:sz="4" w:space="0" w:color="auto"/>
            </w:tcBorders>
            <w:shd w:val="clear" w:color="auto" w:fill="auto"/>
            <w:noWrap/>
            <w:vAlign w:val="center"/>
            <w:hideMark/>
          </w:tcPr>
          <w:p w14:paraId="09202D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8D09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7BEAB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Чус</w:t>
            </w:r>
          </w:p>
        </w:tc>
        <w:tc>
          <w:tcPr>
            <w:tcW w:w="2127" w:type="dxa"/>
            <w:tcBorders>
              <w:top w:val="nil"/>
              <w:left w:val="nil"/>
              <w:bottom w:val="single" w:sz="4" w:space="0" w:color="auto"/>
              <w:right w:val="single" w:sz="4" w:space="0" w:color="auto"/>
            </w:tcBorders>
            <w:shd w:val="clear" w:color="auto" w:fill="auto"/>
            <w:noWrap/>
            <w:vAlign w:val="center"/>
            <w:hideMark/>
          </w:tcPr>
          <w:p w14:paraId="18C67B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98D12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402E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190</w:t>
            </w:r>
          </w:p>
        </w:tc>
        <w:tc>
          <w:tcPr>
            <w:tcW w:w="2639" w:type="dxa"/>
            <w:tcBorders>
              <w:top w:val="nil"/>
              <w:left w:val="nil"/>
              <w:bottom w:val="single" w:sz="4" w:space="0" w:color="auto"/>
              <w:right w:val="single" w:sz="4" w:space="0" w:color="auto"/>
            </w:tcBorders>
            <w:shd w:val="clear" w:color="auto" w:fill="auto"/>
            <w:noWrap/>
            <w:vAlign w:val="center"/>
            <w:hideMark/>
          </w:tcPr>
          <w:p w14:paraId="1940CC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DF31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E6BC4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Никулята</w:t>
            </w:r>
          </w:p>
        </w:tc>
        <w:tc>
          <w:tcPr>
            <w:tcW w:w="2127" w:type="dxa"/>
            <w:tcBorders>
              <w:top w:val="nil"/>
              <w:left w:val="nil"/>
              <w:bottom w:val="single" w:sz="4" w:space="0" w:color="auto"/>
              <w:right w:val="single" w:sz="4" w:space="0" w:color="auto"/>
            </w:tcBorders>
            <w:shd w:val="clear" w:color="auto" w:fill="auto"/>
            <w:noWrap/>
            <w:vAlign w:val="center"/>
            <w:hideMark/>
          </w:tcPr>
          <w:p w14:paraId="475D7D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95D2B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9DF9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191</w:t>
            </w:r>
          </w:p>
        </w:tc>
        <w:tc>
          <w:tcPr>
            <w:tcW w:w="2639" w:type="dxa"/>
            <w:tcBorders>
              <w:top w:val="nil"/>
              <w:left w:val="nil"/>
              <w:bottom w:val="single" w:sz="4" w:space="0" w:color="auto"/>
              <w:right w:val="single" w:sz="4" w:space="0" w:color="auto"/>
            </w:tcBorders>
            <w:shd w:val="clear" w:color="auto" w:fill="auto"/>
            <w:noWrap/>
            <w:vAlign w:val="center"/>
            <w:hideMark/>
          </w:tcPr>
          <w:p w14:paraId="4C6A2C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2874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4B06FF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Новый</w:t>
            </w:r>
          </w:p>
        </w:tc>
        <w:tc>
          <w:tcPr>
            <w:tcW w:w="2127" w:type="dxa"/>
            <w:tcBorders>
              <w:top w:val="nil"/>
              <w:left w:val="nil"/>
              <w:bottom w:val="single" w:sz="4" w:space="0" w:color="auto"/>
              <w:right w:val="single" w:sz="4" w:space="0" w:color="auto"/>
            </w:tcBorders>
            <w:shd w:val="clear" w:color="auto" w:fill="auto"/>
            <w:noWrap/>
            <w:vAlign w:val="center"/>
            <w:hideMark/>
          </w:tcPr>
          <w:p w14:paraId="6679D2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1EA8F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0C138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192</w:t>
            </w:r>
          </w:p>
        </w:tc>
        <w:tc>
          <w:tcPr>
            <w:tcW w:w="2639" w:type="dxa"/>
            <w:tcBorders>
              <w:top w:val="nil"/>
              <w:left w:val="nil"/>
              <w:bottom w:val="single" w:sz="4" w:space="0" w:color="auto"/>
              <w:right w:val="single" w:sz="4" w:space="0" w:color="auto"/>
            </w:tcBorders>
            <w:shd w:val="clear" w:color="auto" w:fill="auto"/>
            <w:noWrap/>
            <w:vAlign w:val="center"/>
            <w:hideMark/>
          </w:tcPr>
          <w:p w14:paraId="5FAFE2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8CB0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56980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Хозятино</w:t>
            </w:r>
          </w:p>
        </w:tc>
        <w:tc>
          <w:tcPr>
            <w:tcW w:w="2127" w:type="dxa"/>
            <w:tcBorders>
              <w:top w:val="nil"/>
              <w:left w:val="nil"/>
              <w:bottom w:val="single" w:sz="4" w:space="0" w:color="auto"/>
              <w:right w:val="single" w:sz="4" w:space="0" w:color="auto"/>
            </w:tcBorders>
            <w:shd w:val="clear" w:color="auto" w:fill="auto"/>
            <w:noWrap/>
            <w:vAlign w:val="center"/>
            <w:hideMark/>
          </w:tcPr>
          <w:p w14:paraId="5B7658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2FE0E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4535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193</w:t>
            </w:r>
          </w:p>
        </w:tc>
        <w:tc>
          <w:tcPr>
            <w:tcW w:w="2639" w:type="dxa"/>
            <w:tcBorders>
              <w:top w:val="nil"/>
              <w:left w:val="nil"/>
              <w:bottom w:val="single" w:sz="4" w:space="0" w:color="auto"/>
              <w:right w:val="single" w:sz="4" w:space="0" w:color="auto"/>
            </w:tcBorders>
            <w:shd w:val="clear" w:color="auto" w:fill="auto"/>
            <w:noWrap/>
            <w:vAlign w:val="center"/>
            <w:hideMark/>
          </w:tcPr>
          <w:p w14:paraId="173159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3301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EC5A0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Кучелапы</w:t>
            </w:r>
          </w:p>
        </w:tc>
        <w:tc>
          <w:tcPr>
            <w:tcW w:w="2127" w:type="dxa"/>
            <w:tcBorders>
              <w:top w:val="nil"/>
              <w:left w:val="nil"/>
              <w:bottom w:val="single" w:sz="4" w:space="0" w:color="auto"/>
              <w:right w:val="single" w:sz="4" w:space="0" w:color="auto"/>
            </w:tcBorders>
            <w:shd w:val="clear" w:color="auto" w:fill="auto"/>
            <w:noWrap/>
            <w:vAlign w:val="center"/>
            <w:hideMark/>
          </w:tcPr>
          <w:p w14:paraId="0EB754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BBA57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D2B9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194</w:t>
            </w:r>
          </w:p>
        </w:tc>
        <w:tc>
          <w:tcPr>
            <w:tcW w:w="2639" w:type="dxa"/>
            <w:tcBorders>
              <w:top w:val="nil"/>
              <w:left w:val="nil"/>
              <w:bottom w:val="single" w:sz="4" w:space="0" w:color="auto"/>
              <w:right w:val="single" w:sz="4" w:space="0" w:color="auto"/>
            </w:tcBorders>
            <w:shd w:val="clear" w:color="auto" w:fill="auto"/>
            <w:noWrap/>
            <w:vAlign w:val="center"/>
            <w:hideMark/>
          </w:tcPr>
          <w:p w14:paraId="74132D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D69C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A3F5A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Оричи</w:t>
            </w:r>
          </w:p>
        </w:tc>
        <w:tc>
          <w:tcPr>
            <w:tcW w:w="2127" w:type="dxa"/>
            <w:tcBorders>
              <w:top w:val="nil"/>
              <w:left w:val="nil"/>
              <w:bottom w:val="single" w:sz="4" w:space="0" w:color="auto"/>
              <w:right w:val="single" w:sz="4" w:space="0" w:color="auto"/>
            </w:tcBorders>
            <w:shd w:val="clear" w:color="auto" w:fill="auto"/>
            <w:noWrap/>
            <w:vAlign w:val="center"/>
            <w:hideMark/>
          </w:tcPr>
          <w:p w14:paraId="5B86A0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C7AE8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C73B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195</w:t>
            </w:r>
          </w:p>
        </w:tc>
        <w:tc>
          <w:tcPr>
            <w:tcW w:w="2639" w:type="dxa"/>
            <w:tcBorders>
              <w:top w:val="nil"/>
              <w:left w:val="nil"/>
              <w:bottom w:val="single" w:sz="4" w:space="0" w:color="auto"/>
              <w:right w:val="single" w:sz="4" w:space="0" w:color="auto"/>
            </w:tcBorders>
            <w:shd w:val="clear" w:color="auto" w:fill="auto"/>
            <w:noWrap/>
            <w:vAlign w:val="center"/>
            <w:hideMark/>
          </w:tcPr>
          <w:p w14:paraId="314031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C701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BA18B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Кокуй</w:t>
            </w:r>
          </w:p>
        </w:tc>
        <w:tc>
          <w:tcPr>
            <w:tcW w:w="2127" w:type="dxa"/>
            <w:tcBorders>
              <w:top w:val="nil"/>
              <w:left w:val="nil"/>
              <w:bottom w:val="single" w:sz="4" w:space="0" w:color="auto"/>
              <w:right w:val="single" w:sz="4" w:space="0" w:color="auto"/>
            </w:tcBorders>
            <w:shd w:val="clear" w:color="auto" w:fill="auto"/>
            <w:noWrap/>
            <w:vAlign w:val="center"/>
            <w:hideMark/>
          </w:tcPr>
          <w:p w14:paraId="1F71CC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D876B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67F11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196</w:t>
            </w:r>
          </w:p>
        </w:tc>
        <w:tc>
          <w:tcPr>
            <w:tcW w:w="2639" w:type="dxa"/>
            <w:tcBorders>
              <w:top w:val="nil"/>
              <w:left w:val="nil"/>
              <w:bottom w:val="single" w:sz="4" w:space="0" w:color="auto"/>
              <w:right w:val="single" w:sz="4" w:space="0" w:color="auto"/>
            </w:tcBorders>
            <w:shd w:val="clear" w:color="auto" w:fill="auto"/>
            <w:noWrap/>
            <w:vAlign w:val="center"/>
            <w:hideMark/>
          </w:tcPr>
          <w:p w14:paraId="33DFF4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A5B5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D2891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Альмеж</w:t>
            </w:r>
          </w:p>
        </w:tc>
        <w:tc>
          <w:tcPr>
            <w:tcW w:w="2127" w:type="dxa"/>
            <w:tcBorders>
              <w:top w:val="nil"/>
              <w:left w:val="nil"/>
              <w:bottom w:val="single" w:sz="4" w:space="0" w:color="auto"/>
              <w:right w:val="single" w:sz="4" w:space="0" w:color="auto"/>
            </w:tcBorders>
            <w:shd w:val="clear" w:color="auto" w:fill="auto"/>
            <w:noWrap/>
            <w:vAlign w:val="center"/>
            <w:hideMark/>
          </w:tcPr>
          <w:p w14:paraId="586E4E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9D8C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4EC5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197</w:t>
            </w:r>
          </w:p>
        </w:tc>
        <w:tc>
          <w:tcPr>
            <w:tcW w:w="2639" w:type="dxa"/>
            <w:tcBorders>
              <w:top w:val="nil"/>
              <w:left w:val="nil"/>
              <w:bottom w:val="single" w:sz="4" w:space="0" w:color="auto"/>
              <w:right w:val="single" w:sz="4" w:space="0" w:color="auto"/>
            </w:tcBorders>
            <w:shd w:val="clear" w:color="auto" w:fill="auto"/>
            <w:noWrap/>
            <w:vAlign w:val="center"/>
            <w:hideMark/>
          </w:tcPr>
          <w:p w14:paraId="520872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1F03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25CAD1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Каменное</w:t>
            </w:r>
          </w:p>
        </w:tc>
        <w:tc>
          <w:tcPr>
            <w:tcW w:w="2127" w:type="dxa"/>
            <w:tcBorders>
              <w:top w:val="nil"/>
              <w:left w:val="nil"/>
              <w:bottom w:val="single" w:sz="4" w:space="0" w:color="auto"/>
              <w:right w:val="single" w:sz="4" w:space="0" w:color="auto"/>
            </w:tcBorders>
            <w:shd w:val="clear" w:color="auto" w:fill="auto"/>
            <w:noWrap/>
            <w:vAlign w:val="center"/>
            <w:hideMark/>
          </w:tcPr>
          <w:p w14:paraId="70CF81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9F8E6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E1489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198</w:t>
            </w:r>
          </w:p>
        </w:tc>
        <w:tc>
          <w:tcPr>
            <w:tcW w:w="2639" w:type="dxa"/>
            <w:tcBorders>
              <w:top w:val="nil"/>
              <w:left w:val="nil"/>
              <w:bottom w:val="single" w:sz="4" w:space="0" w:color="auto"/>
              <w:right w:val="single" w:sz="4" w:space="0" w:color="auto"/>
            </w:tcBorders>
            <w:shd w:val="clear" w:color="auto" w:fill="auto"/>
            <w:noWrap/>
            <w:vAlign w:val="center"/>
            <w:hideMark/>
          </w:tcPr>
          <w:p w14:paraId="64D8B0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0170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A53DA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Ботыли</w:t>
            </w:r>
          </w:p>
        </w:tc>
        <w:tc>
          <w:tcPr>
            <w:tcW w:w="2127" w:type="dxa"/>
            <w:tcBorders>
              <w:top w:val="nil"/>
              <w:left w:val="nil"/>
              <w:bottom w:val="single" w:sz="4" w:space="0" w:color="auto"/>
              <w:right w:val="single" w:sz="4" w:space="0" w:color="auto"/>
            </w:tcBorders>
            <w:shd w:val="clear" w:color="auto" w:fill="auto"/>
            <w:noWrap/>
            <w:vAlign w:val="center"/>
            <w:hideMark/>
          </w:tcPr>
          <w:p w14:paraId="1DF42E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DA9E7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275C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199</w:t>
            </w:r>
          </w:p>
        </w:tc>
        <w:tc>
          <w:tcPr>
            <w:tcW w:w="2639" w:type="dxa"/>
            <w:tcBorders>
              <w:top w:val="nil"/>
              <w:left w:val="nil"/>
              <w:bottom w:val="single" w:sz="4" w:space="0" w:color="auto"/>
              <w:right w:val="single" w:sz="4" w:space="0" w:color="auto"/>
            </w:tcBorders>
            <w:shd w:val="clear" w:color="auto" w:fill="auto"/>
            <w:noWrap/>
            <w:vAlign w:val="center"/>
            <w:hideMark/>
          </w:tcPr>
          <w:p w14:paraId="481BA0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DBFE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0C59B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Первомайск</w:t>
            </w:r>
          </w:p>
        </w:tc>
        <w:tc>
          <w:tcPr>
            <w:tcW w:w="2127" w:type="dxa"/>
            <w:tcBorders>
              <w:top w:val="nil"/>
              <w:left w:val="nil"/>
              <w:bottom w:val="single" w:sz="4" w:space="0" w:color="auto"/>
              <w:right w:val="single" w:sz="4" w:space="0" w:color="auto"/>
            </w:tcBorders>
            <w:shd w:val="clear" w:color="auto" w:fill="auto"/>
            <w:noWrap/>
            <w:vAlign w:val="center"/>
            <w:hideMark/>
          </w:tcPr>
          <w:p w14:paraId="57E471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60429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FEF8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200</w:t>
            </w:r>
          </w:p>
        </w:tc>
        <w:tc>
          <w:tcPr>
            <w:tcW w:w="2639" w:type="dxa"/>
            <w:tcBorders>
              <w:top w:val="nil"/>
              <w:left w:val="nil"/>
              <w:bottom w:val="single" w:sz="4" w:space="0" w:color="auto"/>
              <w:right w:val="single" w:sz="4" w:space="0" w:color="auto"/>
            </w:tcBorders>
            <w:shd w:val="clear" w:color="auto" w:fill="auto"/>
            <w:noWrap/>
            <w:vAlign w:val="center"/>
            <w:hideMark/>
          </w:tcPr>
          <w:p w14:paraId="52869D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4866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18EE5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Рождественское</w:t>
            </w:r>
          </w:p>
        </w:tc>
        <w:tc>
          <w:tcPr>
            <w:tcW w:w="2127" w:type="dxa"/>
            <w:tcBorders>
              <w:top w:val="nil"/>
              <w:left w:val="nil"/>
              <w:bottom w:val="single" w:sz="4" w:space="0" w:color="auto"/>
              <w:right w:val="single" w:sz="4" w:space="0" w:color="auto"/>
            </w:tcBorders>
            <w:shd w:val="clear" w:color="auto" w:fill="auto"/>
            <w:noWrap/>
            <w:vAlign w:val="center"/>
            <w:hideMark/>
          </w:tcPr>
          <w:p w14:paraId="020741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1C7A8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6E6A5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201</w:t>
            </w:r>
          </w:p>
        </w:tc>
        <w:tc>
          <w:tcPr>
            <w:tcW w:w="2639" w:type="dxa"/>
            <w:tcBorders>
              <w:top w:val="nil"/>
              <w:left w:val="nil"/>
              <w:bottom w:val="single" w:sz="4" w:space="0" w:color="auto"/>
              <w:right w:val="single" w:sz="4" w:space="0" w:color="auto"/>
            </w:tcBorders>
            <w:shd w:val="clear" w:color="auto" w:fill="auto"/>
            <w:noWrap/>
            <w:vAlign w:val="center"/>
            <w:hideMark/>
          </w:tcPr>
          <w:p w14:paraId="396B9E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B7C5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5129F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Байса</w:t>
            </w:r>
          </w:p>
        </w:tc>
        <w:tc>
          <w:tcPr>
            <w:tcW w:w="2127" w:type="dxa"/>
            <w:tcBorders>
              <w:top w:val="nil"/>
              <w:left w:val="nil"/>
              <w:bottom w:val="single" w:sz="4" w:space="0" w:color="auto"/>
              <w:right w:val="single" w:sz="4" w:space="0" w:color="auto"/>
            </w:tcBorders>
            <w:shd w:val="clear" w:color="auto" w:fill="auto"/>
            <w:noWrap/>
            <w:vAlign w:val="center"/>
            <w:hideMark/>
          </w:tcPr>
          <w:p w14:paraId="466D10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7737F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9608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202</w:t>
            </w:r>
          </w:p>
        </w:tc>
        <w:tc>
          <w:tcPr>
            <w:tcW w:w="2639" w:type="dxa"/>
            <w:tcBorders>
              <w:top w:val="nil"/>
              <w:left w:val="nil"/>
              <w:bottom w:val="single" w:sz="4" w:space="0" w:color="auto"/>
              <w:right w:val="single" w:sz="4" w:space="0" w:color="auto"/>
            </w:tcBorders>
            <w:shd w:val="clear" w:color="auto" w:fill="auto"/>
            <w:noWrap/>
            <w:vAlign w:val="center"/>
            <w:hideMark/>
          </w:tcPr>
          <w:p w14:paraId="42DF66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5F75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C3C24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Салобеляк</w:t>
            </w:r>
          </w:p>
        </w:tc>
        <w:tc>
          <w:tcPr>
            <w:tcW w:w="2127" w:type="dxa"/>
            <w:tcBorders>
              <w:top w:val="nil"/>
              <w:left w:val="nil"/>
              <w:bottom w:val="single" w:sz="4" w:space="0" w:color="auto"/>
              <w:right w:val="single" w:sz="4" w:space="0" w:color="auto"/>
            </w:tcBorders>
            <w:shd w:val="clear" w:color="auto" w:fill="auto"/>
            <w:noWrap/>
            <w:vAlign w:val="center"/>
            <w:hideMark/>
          </w:tcPr>
          <w:p w14:paraId="0A4D16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A097F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AA82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203</w:t>
            </w:r>
          </w:p>
        </w:tc>
        <w:tc>
          <w:tcPr>
            <w:tcW w:w="2639" w:type="dxa"/>
            <w:tcBorders>
              <w:top w:val="nil"/>
              <w:left w:val="nil"/>
              <w:bottom w:val="single" w:sz="4" w:space="0" w:color="auto"/>
              <w:right w:val="single" w:sz="4" w:space="0" w:color="auto"/>
            </w:tcBorders>
            <w:shd w:val="clear" w:color="auto" w:fill="auto"/>
            <w:noWrap/>
            <w:vAlign w:val="center"/>
            <w:hideMark/>
          </w:tcPr>
          <w:p w14:paraId="5A53BF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EDDF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15A29C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Северные Полянки</w:t>
            </w:r>
          </w:p>
        </w:tc>
        <w:tc>
          <w:tcPr>
            <w:tcW w:w="2127" w:type="dxa"/>
            <w:tcBorders>
              <w:top w:val="nil"/>
              <w:left w:val="nil"/>
              <w:bottom w:val="single" w:sz="4" w:space="0" w:color="auto"/>
              <w:right w:val="single" w:sz="4" w:space="0" w:color="auto"/>
            </w:tcBorders>
            <w:shd w:val="clear" w:color="auto" w:fill="auto"/>
            <w:noWrap/>
            <w:vAlign w:val="center"/>
            <w:hideMark/>
          </w:tcPr>
          <w:p w14:paraId="1A68B2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31A8B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F21C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204</w:t>
            </w:r>
          </w:p>
        </w:tc>
        <w:tc>
          <w:tcPr>
            <w:tcW w:w="2639" w:type="dxa"/>
            <w:tcBorders>
              <w:top w:val="nil"/>
              <w:left w:val="nil"/>
              <w:bottom w:val="single" w:sz="4" w:space="0" w:color="auto"/>
              <w:right w:val="single" w:sz="4" w:space="0" w:color="auto"/>
            </w:tcBorders>
            <w:shd w:val="clear" w:color="auto" w:fill="auto"/>
            <w:noWrap/>
            <w:vAlign w:val="center"/>
            <w:hideMark/>
          </w:tcPr>
          <w:p w14:paraId="673ED7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F011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4CEA0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Каринка</w:t>
            </w:r>
          </w:p>
        </w:tc>
        <w:tc>
          <w:tcPr>
            <w:tcW w:w="2127" w:type="dxa"/>
            <w:tcBorders>
              <w:top w:val="nil"/>
              <w:left w:val="nil"/>
              <w:bottom w:val="single" w:sz="4" w:space="0" w:color="auto"/>
              <w:right w:val="single" w:sz="4" w:space="0" w:color="auto"/>
            </w:tcBorders>
            <w:shd w:val="clear" w:color="auto" w:fill="auto"/>
            <w:noWrap/>
            <w:vAlign w:val="center"/>
            <w:hideMark/>
          </w:tcPr>
          <w:p w14:paraId="45E82D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B05911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21C0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205</w:t>
            </w:r>
          </w:p>
        </w:tc>
        <w:tc>
          <w:tcPr>
            <w:tcW w:w="2639" w:type="dxa"/>
            <w:tcBorders>
              <w:top w:val="nil"/>
              <w:left w:val="nil"/>
              <w:bottom w:val="single" w:sz="4" w:space="0" w:color="auto"/>
              <w:right w:val="single" w:sz="4" w:space="0" w:color="auto"/>
            </w:tcBorders>
            <w:shd w:val="clear" w:color="auto" w:fill="auto"/>
            <w:noWrap/>
            <w:vAlign w:val="center"/>
            <w:hideMark/>
          </w:tcPr>
          <w:p w14:paraId="74EAA5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EDAF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017D1D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Бурмакино</w:t>
            </w:r>
          </w:p>
        </w:tc>
        <w:tc>
          <w:tcPr>
            <w:tcW w:w="2127" w:type="dxa"/>
            <w:tcBorders>
              <w:top w:val="nil"/>
              <w:left w:val="nil"/>
              <w:bottom w:val="single" w:sz="4" w:space="0" w:color="auto"/>
              <w:right w:val="single" w:sz="4" w:space="0" w:color="auto"/>
            </w:tcBorders>
            <w:shd w:val="clear" w:color="auto" w:fill="auto"/>
            <w:noWrap/>
            <w:vAlign w:val="center"/>
            <w:hideMark/>
          </w:tcPr>
          <w:p w14:paraId="37EF86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6866EA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F9CF8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206</w:t>
            </w:r>
          </w:p>
        </w:tc>
        <w:tc>
          <w:tcPr>
            <w:tcW w:w="2639" w:type="dxa"/>
            <w:tcBorders>
              <w:top w:val="nil"/>
              <w:left w:val="nil"/>
              <w:bottom w:val="single" w:sz="4" w:space="0" w:color="auto"/>
              <w:right w:val="single" w:sz="4" w:space="0" w:color="auto"/>
            </w:tcBorders>
            <w:shd w:val="clear" w:color="auto" w:fill="auto"/>
            <w:noWrap/>
            <w:vAlign w:val="center"/>
            <w:hideMark/>
          </w:tcPr>
          <w:p w14:paraId="63FDCB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847E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67E8E6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Бегичи</w:t>
            </w:r>
          </w:p>
        </w:tc>
        <w:tc>
          <w:tcPr>
            <w:tcW w:w="2127" w:type="dxa"/>
            <w:tcBorders>
              <w:top w:val="nil"/>
              <w:left w:val="nil"/>
              <w:bottom w:val="single" w:sz="4" w:space="0" w:color="auto"/>
              <w:right w:val="single" w:sz="4" w:space="0" w:color="auto"/>
            </w:tcBorders>
            <w:shd w:val="clear" w:color="auto" w:fill="auto"/>
            <w:noWrap/>
            <w:vAlign w:val="center"/>
            <w:hideMark/>
          </w:tcPr>
          <w:p w14:paraId="6CEEF6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60819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E4ECF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207</w:t>
            </w:r>
          </w:p>
        </w:tc>
        <w:tc>
          <w:tcPr>
            <w:tcW w:w="2639" w:type="dxa"/>
            <w:tcBorders>
              <w:top w:val="nil"/>
              <w:left w:val="nil"/>
              <w:bottom w:val="single" w:sz="4" w:space="0" w:color="auto"/>
              <w:right w:val="single" w:sz="4" w:space="0" w:color="auto"/>
            </w:tcBorders>
            <w:shd w:val="clear" w:color="auto" w:fill="auto"/>
            <w:noWrap/>
            <w:vAlign w:val="center"/>
            <w:hideMark/>
          </w:tcPr>
          <w:p w14:paraId="008710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89BE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375595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Кстинино</w:t>
            </w:r>
          </w:p>
        </w:tc>
        <w:tc>
          <w:tcPr>
            <w:tcW w:w="2127" w:type="dxa"/>
            <w:tcBorders>
              <w:top w:val="nil"/>
              <w:left w:val="nil"/>
              <w:bottom w:val="single" w:sz="4" w:space="0" w:color="auto"/>
              <w:right w:val="single" w:sz="4" w:space="0" w:color="auto"/>
            </w:tcBorders>
            <w:shd w:val="clear" w:color="auto" w:fill="auto"/>
            <w:noWrap/>
            <w:vAlign w:val="center"/>
            <w:hideMark/>
          </w:tcPr>
          <w:p w14:paraId="694B3C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DA890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5846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208</w:t>
            </w:r>
          </w:p>
        </w:tc>
        <w:tc>
          <w:tcPr>
            <w:tcW w:w="2639" w:type="dxa"/>
            <w:tcBorders>
              <w:top w:val="nil"/>
              <w:left w:val="nil"/>
              <w:bottom w:val="single" w:sz="4" w:space="0" w:color="auto"/>
              <w:right w:val="single" w:sz="4" w:space="0" w:color="auto"/>
            </w:tcBorders>
            <w:shd w:val="clear" w:color="auto" w:fill="auto"/>
            <w:noWrap/>
            <w:vAlign w:val="center"/>
            <w:hideMark/>
          </w:tcPr>
          <w:p w14:paraId="389C96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4DEC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A74E4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Мосуны</w:t>
            </w:r>
          </w:p>
        </w:tc>
        <w:tc>
          <w:tcPr>
            <w:tcW w:w="2127" w:type="dxa"/>
            <w:tcBorders>
              <w:top w:val="nil"/>
              <w:left w:val="nil"/>
              <w:bottom w:val="single" w:sz="4" w:space="0" w:color="auto"/>
              <w:right w:val="single" w:sz="4" w:space="0" w:color="auto"/>
            </w:tcBorders>
            <w:shd w:val="clear" w:color="auto" w:fill="auto"/>
            <w:noWrap/>
            <w:vAlign w:val="center"/>
            <w:hideMark/>
          </w:tcPr>
          <w:p w14:paraId="015D8C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5449E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6C7D5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209</w:t>
            </w:r>
          </w:p>
        </w:tc>
        <w:tc>
          <w:tcPr>
            <w:tcW w:w="2639" w:type="dxa"/>
            <w:tcBorders>
              <w:top w:val="nil"/>
              <w:left w:val="nil"/>
              <w:bottom w:val="single" w:sz="4" w:space="0" w:color="auto"/>
              <w:right w:val="single" w:sz="4" w:space="0" w:color="auto"/>
            </w:tcBorders>
            <w:shd w:val="clear" w:color="auto" w:fill="auto"/>
            <w:noWrap/>
            <w:vAlign w:val="center"/>
            <w:hideMark/>
          </w:tcPr>
          <w:p w14:paraId="1B5903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0D503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6EE39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Котчиха</w:t>
            </w:r>
          </w:p>
        </w:tc>
        <w:tc>
          <w:tcPr>
            <w:tcW w:w="2127" w:type="dxa"/>
            <w:tcBorders>
              <w:top w:val="nil"/>
              <w:left w:val="nil"/>
              <w:bottom w:val="single" w:sz="4" w:space="0" w:color="auto"/>
              <w:right w:val="single" w:sz="4" w:space="0" w:color="auto"/>
            </w:tcBorders>
            <w:shd w:val="clear" w:color="auto" w:fill="auto"/>
            <w:noWrap/>
            <w:vAlign w:val="center"/>
            <w:hideMark/>
          </w:tcPr>
          <w:p w14:paraId="3C2D8B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A6DF1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A33B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210</w:t>
            </w:r>
          </w:p>
        </w:tc>
        <w:tc>
          <w:tcPr>
            <w:tcW w:w="2639" w:type="dxa"/>
            <w:tcBorders>
              <w:top w:val="nil"/>
              <w:left w:val="nil"/>
              <w:bottom w:val="single" w:sz="4" w:space="0" w:color="auto"/>
              <w:right w:val="single" w:sz="4" w:space="0" w:color="auto"/>
            </w:tcBorders>
            <w:shd w:val="clear" w:color="auto" w:fill="auto"/>
            <w:noWrap/>
            <w:vAlign w:val="center"/>
            <w:hideMark/>
          </w:tcPr>
          <w:p w14:paraId="67295D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05A3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85A20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Васильевское</w:t>
            </w:r>
          </w:p>
        </w:tc>
        <w:tc>
          <w:tcPr>
            <w:tcW w:w="2127" w:type="dxa"/>
            <w:tcBorders>
              <w:top w:val="nil"/>
              <w:left w:val="nil"/>
              <w:bottom w:val="single" w:sz="4" w:space="0" w:color="auto"/>
              <w:right w:val="single" w:sz="4" w:space="0" w:color="auto"/>
            </w:tcBorders>
            <w:shd w:val="clear" w:color="auto" w:fill="auto"/>
            <w:noWrap/>
            <w:vAlign w:val="center"/>
            <w:hideMark/>
          </w:tcPr>
          <w:p w14:paraId="248C5B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E31696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C908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211</w:t>
            </w:r>
          </w:p>
        </w:tc>
        <w:tc>
          <w:tcPr>
            <w:tcW w:w="2639" w:type="dxa"/>
            <w:tcBorders>
              <w:top w:val="nil"/>
              <w:left w:val="nil"/>
              <w:bottom w:val="single" w:sz="4" w:space="0" w:color="auto"/>
              <w:right w:val="single" w:sz="4" w:space="0" w:color="auto"/>
            </w:tcBorders>
            <w:shd w:val="clear" w:color="auto" w:fill="auto"/>
            <w:noWrap/>
            <w:vAlign w:val="center"/>
            <w:hideMark/>
          </w:tcPr>
          <w:p w14:paraId="16595C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4996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0B1568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Дресвяново</w:t>
            </w:r>
          </w:p>
        </w:tc>
        <w:tc>
          <w:tcPr>
            <w:tcW w:w="2127" w:type="dxa"/>
            <w:tcBorders>
              <w:top w:val="nil"/>
              <w:left w:val="nil"/>
              <w:bottom w:val="single" w:sz="4" w:space="0" w:color="auto"/>
              <w:right w:val="single" w:sz="4" w:space="0" w:color="auto"/>
            </w:tcBorders>
            <w:shd w:val="clear" w:color="auto" w:fill="auto"/>
            <w:noWrap/>
            <w:vAlign w:val="center"/>
            <w:hideMark/>
          </w:tcPr>
          <w:p w14:paraId="4F51BF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2A3E6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A4FC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212</w:t>
            </w:r>
          </w:p>
        </w:tc>
        <w:tc>
          <w:tcPr>
            <w:tcW w:w="2639" w:type="dxa"/>
            <w:tcBorders>
              <w:top w:val="nil"/>
              <w:left w:val="nil"/>
              <w:bottom w:val="single" w:sz="4" w:space="0" w:color="auto"/>
              <w:right w:val="single" w:sz="4" w:space="0" w:color="auto"/>
            </w:tcBorders>
            <w:shd w:val="clear" w:color="auto" w:fill="auto"/>
            <w:noWrap/>
            <w:vAlign w:val="center"/>
            <w:hideMark/>
          </w:tcPr>
          <w:p w14:paraId="0C7270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481E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2D5BE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Русский Турек</w:t>
            </w:r>
          </w:p>
        </w:tc>
        <w:tc>
          <w:tcPr>
            <w:tcW w:w="2127" w:type="dxa"/>
            <w:tcBorders>
              <w:top w:val="nil"/>
              <w:left w:val="nil"/>
              <w:bottom w:val="single" w:sz="4" w:space="0" w:color="auto"/>
              <w:right w:val="single" w:sz="4" w:space="0" w:color="auto"/>
            </w:tcBorders>
            <w:shd w:val="clear" w:color="auto" w:fill="auto"/>
            <w:noWrap/>
            <w:vAlign w:val="center"/>
            <w:hideMark/>
          </w:tcPr>
          <w:p w14:paraId="0D011F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5A258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A861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213</w:t>
            </w:r>
          </w:p>
        </w:tc>
        <w:tc>
          <w:tcPr>
            <w:tcW w:w="2639" w:type="dxa"/>
            <w:tcBorders>
              <w:top w:val="nil"/>
              <w:left w:val="nil"/>
              <w:bottom w:val="single" w:sz="4" w:space="0" w:color="auto"/>
              <w:right w:val="single" w:sz="4" w:space="0" w:color="auto"/>
            </w:tcBorders>
            <w:shd w:val="clear" w:color="auto" w:fill="auto"/>
            <w:noWrap/>
            <w:vAlign w:val="center"/>
            <w:hideMark/>
          </w:tcPr>
          <w:p w14:paraId="60BC45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CC6F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AD1F3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Колотово</w:t>
            </w:r>
          </w:p>
        </w:tc>
        <w:tc>
          <w:tcPr>
            <w:tcW w:w="2127" w:type="dxa"/>
            <w:tcBorders>
              <w:top w:val="nil"/>
              <w:left w:val="nil"/>
              <w:bottom w:val="single" w:sz="4" w:space="0" w:color="auto"/>
              <w:right w:val="single" w:sz="4" w:space="0" w:color="auto"/>
            </w:tcBorders>
            <w:shd w:val="clear" w:color="auto" w:fill="auto"/>
            <w:noWrap/>
            <w:vAlign w:val="center"/>
            <w:hideMark/>
          </w:tcPr>
          <w:p w14:paraId="337493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1AEB5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5EC9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214</w:t>
            </w:r>
          </w:p>
        </w:tc>
        <w:tc>
          <w:tcPr>
            <w:tcW w:w="2639" w:type="dxa"/>
            <w:tcBorders>
              <w:top w:val="nil"/>
              <w:left w:val="nil"/>
              <w:bottom w:val="single" w:sz="4" w:space="0" w:color="auto"/>
              <w:right w:val="single" w:sz="4" w:space="0" w:color="auto"/>
            </w:tcBorders>
            <w:shd w:val="clear" w:color="auto" w:fill="auto"/>
            <w:noWrap/>
            <w:vAlign w:val="center"/>
            <w:hideMark/>
          </w:tcPr>
          <w:p w14:paraId="42722B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FAB0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1C4490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Иванцево</w:t>
            </w:r>
          </w:p>
        </w:tc>
        <w:tc>
          <w:tcPr>
            <w:tcW w:w="2127" w:type="dxa"/>
            <w:tcBorders>
              <w:top w:val="nil"/>
              <w:left w:val="nil"/>
              <w:bottom w:val="single" w:sz="4" w:space="0" w:color="auto"/>
              <w:right w:val="single" w:sz="4" w:space="0" w:color="auto"/>
            </w:tcBorders>
            <w:shd w:val="clear" w:color="auto" w:fill="auto"/>
            <w:noWrap/>
            <w:vAlign w:val="center"/>
            <w:hideMark/>
          </w:tcPr>
          <w:p w14:paraId="0D7895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BDBADC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C487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215</w:t>
            </w:r>
          </w:p>
        </w:tc>
        <w:tc>
          <w:tcPr>
            <w:tcW w:w="2639" w:type="dxa"/>
            <w:tcBorders>
              <w:top w:val="nil"/>
              <w:left w:val="nil"/>
              <w:bottom w:val="single" w:sz="4" w:space="0" w:color="auto"/>
              <w:right w:val="single" w:sz="4" w:space="0" w:color="auto"/>
            </w:tcBorders>
            <w:shd w:val="clear" w:color="auto" w:fill="auto"/>
            <w:noWrap/>
            <w:vAlign w:val="center"/>
            <w:hideMark/>
          </w:tcPr>
          <w:p w14:paraId="5B8B90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27D2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56B757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Котельнич</w:t>
            </w:r>
          </w:p>
        </w:tc>
        <w:tc>
          <w:tcPr>
            <w:tcW w:w="2127" w:type="dxa"/>
            <w:tcBorders>
              <w:top w:val="nil"/>
              <w:left w:val="nil"/>
              <w:bottom w:val="single" w:sz="4" w:space="0" w:color="auto"/>
              <w:right w:val="single" w:sz="4" w:space="0" w:color="auto"/>
            </w:tcBorders>
            <w:shd w:val="clear" w:color="auto" w:fill="auto"/>
            <w:noWrap/>
            <w:vAlign w:val="center"/>
            <w:hideMark/>
          </w:tcPr>
          <w:p w14:paraId="529A13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AB538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5A683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216</w:t>
            </w:r>
          </w:p>
        </w:tc>
        <w:tc>
          <w:tcPr>
            <w:tcW w:w="2639" w:type="dxa"/>
            <w:tcBorders>
              <w:top w:val="nil"/>
              <w:left w:val="nil"/>
              <w:bottom w:val="single" w:sz="4" w:space="0" w:color="auto"/>
              <w:right w:val="single" w:sz="4" w:space="0" w:color="auto"/>
            </w:tcBorders>
            <w:shd w:val="clear" w:color="auto" w:fill="auto"/>
            <w:noWrap/>
            <w:vAlign w:val="center"/>
            <w:hideMark/>
          </w:tcPr>
          <w:p w14:paraId="50065E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F6097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78F63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Пищалье</w:t>
            </w:r>
          </w:p>
        </w:tc>
        <w:tc>
          <w:tcPr>
            <w:tcW w:w="2127" w:type="dxa"/>
            <w:tcBorders>
              <w:top w:val="nil"/>
              <w:left w:val="nil"/>
              <w:bottom w:val="single" w:sz="4" w:space="0" w:color="auto"/>
              <w:right w:val="single" w:sz="4" w:space="0" w:color="auto"/>
            </w:tcBorders>
            <w:shd w:val="clear" w:color="auto" w:fill="auto"/>
            <w:noWrap/>
            <w:vAlign w:val="center"/>
            <w:hideMark/>
          </w:tcPr>
          <w:p w14:paraId="32FB45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C4A71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3B16A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217</w:t>
            </w:r>
          </w:p>
        </w:tc>
        <w:tc>
          <w:tcPr>
            <w:tcW w:w="2639" w:type="dxa"/>
            <w:tcBorders>
              <w:top w:val="nil"/>
              <w:left w:val="nil"/>
              <w:bottom w:val="single" w:sz="4" w:space="0" w:color="auto"/>
              <w:right w:val="single" w:sz="4" w:space="0" w:color="auto"/>
            </w:tcBorders>
            <w:shd w:val="clear" w:color="auto" w:fill="auto"/>
            <w:noWrap/>
            <w:vAlign w:val="center"/>
            <w:hideMark/>
          </w:tcPr>
          <w:p w14:paraId="485034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FDD7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03F2D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Быстряги</w:t>
            </w:r>
          </w:p>
        </w:tc>
        <w:tc>
          <w:tcPr>
            <w:tcW w:w="2127" w:type="dxa"/>
            <w:tcBorders>
              <w:top w:val="nil"/>
              <w:left w:val="nil"/>
              <w:bottom w:val="single" w:sz="4" w:space="0" w:color="auto"/>
              <w:right w:val="single" w:sz="4" w:space="0" w:color="auto"/>
            </w:tcBorders>
            <w:shd w:val="clear" w:color="auto" w:fill="auto"/>
            <w:noWrap/>
            <w:vAlign w:val="center"/>
            <w:hideMark/>
          </w:tcPr>
          <w:p w14:paraId="42CBB3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F18B7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4AB6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218</w:t>
            </w:r>
          </w:p>
        </w:tc>
        <w:tc>
          <w:tcPr>
            <w:tcW w:w="2639" w:type="dxa"/>
            <w:tcBorders>
              <w:top w:val="nil"/>
              <w:left w:val="nil"/>
              <w:bottom w:val="single" w:sz="4" w:space="0" w:color="auto"/>
              <w:right w:val="single" w:sz="4" w:space="0" w:color="auto"/>
            </w:tcBorders>
            <w:shd w:val="clear" w:color="auto" w:fill="auto"/>
            <w:noWrap/>
            <w:vAlign w:val="center"/>
            <w:hideMark/>
          </w:tcPr>
          <w:p w14:paraId="675A99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C610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E80A1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Лисья Слободка</w:t>
            </w:r>
          </w:p>
        </w:tc>
        <w:tc>
          <w:tcPr>
            <w:tcW w:w="2127" w:type="dxa"/>
            <w:tcBorders>
              <w:top w:val="nil"/>
              <w:left w:val="nil"/>
              <w:bottom w:val="single" w:sz="4" w:space="0" w:color="auto"/>
              <w:right w:val="single" w:sz="4" w:space="0" w:color="auto"/>
            </w:tcBorders>
            <w:shd w:val="clear" w:color="auto" w:fill="auto"/>
            <w:noWrap/>
            <w:vAlign w:val="center"/>
            <w:hideMark/>
          </w:tcPr>
          <w:p w14:paraId="07CC41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418A8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8087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219</w:t>
            </w:r>
          </w:p>
        </w:tc>
        <w:tc>
          <w:tcPr>
            <w:tcW w:w="2639" w:type="dxa"/>
            <w:tcBorders>
              <w:top w:val="nil"/>
              <w:left w:val="nil"/>
              <w:bottom w:val="single" w:sz="4" w:space="0" w:color="auto"/>
              <w:right w:val="single" w:sz="4" w:space="0" w:color="auto"/>
            </w:tcBorders>
            <w:shd w:val="clear" w:color="auto" w:fill="auto"/>
            <w:noWrap/>
            <w:vAlign w:val="center"/>
            <w:hideMark/>
          </w:tcPr>
          <w:p w14:paraId="5FE4FF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2722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B5534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Русское Тимкино</w:t>
            </w:r>
          </w:p>
        </w:tc>
        <w:tc>
          <w:tcPr>
            <w:tcW w:w="2127" w:type="dxa"/>
            <w:tcBorders>
              <w:top w:val="nil"/>
              <w:left w:val="nil"/>
              <w:bottom w:val="single" w:sz="4" w:space="0" w:color="auto"/>
              <w:right w:val="single" w:sz="4" w:space="0" w:color="auto"/>
            </w:tcBorders>
            <w:shd w:val="clear" w:color="auto" w:fill="auto"/>
            <w:noWrap/>
            <w:vAlign w:val="center"/>
            <w:hideMark/>
          </w:tcPr>
          <w:p w14:paraId="1ED22E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5BFE9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6D0A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220</w:t>
            </w:r>
          </w:p>
        </w:tc>
        <w:tc>
          <w:tcPr>
            <w:tcW w:w="2639" w:type="dxa"/>
            <w:tcBorders>
              <w:top w:val="nil"/>
              <w:left w:val="nil"/>
              <w:bottom w:val="single" w:sz="4" w:space="0" w:color="auto"/>
              <w:right w:val="single" w:sz="4" w:space="0" w:color="auto"/>
            </w:tcBorders>
            <w:shd w:val="clear" w:color="auto" w:fill="auto"/>
            <w:noWrap/>
            <w:vAlign w:val="center"/>
            <w:hideMark/>
          </w:tcPr>
          <w:p w14:paraId="0B4360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C84F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499EC2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Центральный</w:t>
            </w:r>
          </w:p>
        </w:tc>
        <w:tc>
          <w:tcPr>
            <w:tcW w:w="2127" w:type="dxa"/>
            <w:tcBorders>
              <w:top w:val="nil"/>
              <w:left w:val="nil"/>
              <w:bottom w:val="single" w:sz="4" w:space="0" w:color="auto"/>
              <w:right w:val="single" w:sz="4" w:space="0" w:color="auto"/>
            </w:tcBorders>
            <w:shd w:val="clear" w:color="auto" w:fill="auto"/>
            <w:noWrap/>
            <w:vAlign w:val="center"/>
            <w:hideMark/>
          </w:tcPr>
          <w:p w14:paraId="6A9C9D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E67D04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5423F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221</w:t>
            </w:r>
          </w:p>
        </w:tc>
        <w:tc>
          <w:tcPr>
            <w:tcW w:w="2639" w:type="dxa"/>
            <w:tcBorders>
              <w:top w:val="nil"/>
              <w:left w:val="nil"/>
              <w:bottom w:val="single" w:sz="4" w:space="0" w:color="auto"/>
              <w:right w:val="single" w:sz="4" w:space="0" w:color="auto"/>
            </w:tcBorders>
            <w:shd w:val="clear" w:color="auto" w:fill="auto"/>
            <w:noWrap/>
            <w:vAlign w:val="center"/>
            <w:hideMark/>
          </w:tcPr>
          <w:p w14:paraId="599CDC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1C4A2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F99D2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Ровдино</w:t>
            </w:r>
          </w:p>
        </w:tc>
        <w:tc>
          <w:tcPr>
            <w:tcW w:w="2127" w:type="dxa"/>
            <w:tcBorders>
              <w:top w:val="nil"/>
              <w:left w:val="nil"/>
              <w:bottom w:val="single" w:sz="4" w:space="0" w:color="auto"/>
              <w:right w:val="single" w:sz="4" w:space="0" w:color="auto"/>
            </w:tcBorders>
            <w:shd w:val="clear" w:color="auto" w:fill="auto"/>
            <w:noWrap/>
            <w:vAlign w:val="center"/>
            <w:hideMark/>
          </w:tcPr>
          <w:p w14:paraId="6B35EA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256BA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ADC4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222</w:t>
            </w:r>
          </w:p>
        </w:tc>
        <w:tc>
          <w:tcPr>
            <w:tcW w:w="2639" w:type="dxa"/>
            <w:tcBorders>
              <w:top w:val="nil"/>
              <w:left w:val="nil"/>
              <w:bottom w:val="single" w:sz="4" w:space="0" w:color="auto"/>
              <w:right w:val="single" w:sz="4" w:space="0" w:color="auto"/>
            </w:tcBorders>
            <w:shd w:val="clear" w:color="auto" w:fill="auto"/>
            <w:noWrap/>
            <w:vAlign w:val="center"/>
            <w:hideMark/>
          </w:tcPr>
          <w:p w14:paraId="084CD0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DE7E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39D09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Люмпанур</w:t>
            </w:r>
          </w:p>
        </w:tc>
        <w:tc>
          <w:tcPr>
            <w:tcW w:w="2127" w:type="dxa"/>
            <w:tcBorders>
              <w:top w:val="nil"/>
              <w:left w:val="nil"/>
              <w:bottom w:val="single" w:sz="4" w:space="0" w:color="auto"/>
              <w:right w:val="single" w:sz="4" w:space="0" w:color="auto"/>
            </w:tcBorders>
            <w:shd w:val="clear" w:color="auto" w:fill="auto"/>
            <w:noWrap/>
            <w:vAlign w:val="center"/>
            <w:hideMark/>
          </w:tcPr>
          <w:p w14:paraId="7A7128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0BECA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0A065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223</w:t>
            </w:r>
          </w:p>
        </w:tc>
        <w:tc>
          <w:tcPr>
            <w:tcW w:w="2639" w:type="dxa"/>
            <w:tcBorders>
              <w:top w:val="nil"/>
              <w:left w:val="nil"/>
              <w:bottom w:val="single" w:sz="4" w:space="0" w:color="auto"/>
              <w:right w:val="single" w:sz="4" w:space="0" w:color="auto"/>
            </w:tcBorders>
            <w:shd w:val="clear" w:color="auto" w:fill="auto"/>
            <w:noWrap/>
            <w:vAlign w:val="center"/>
            <w:hideMark/>
          </w:tcPr>
          <w:p w14:paraId="347010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4129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0D70B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Донаурово</w:t>
            </w:r>
          </w:p>
        </w:tc>
        <w:tc>
          <w:tcPr>
            <w:tcW w:w="2127" w:type="dxa"/>
            <w:tcBorders>
              <w:top w:val="nil"/>
              <w:left w:val="nil"/>
              <w:bottom w:val="single" w:sz="4" w:space="0" w:color="auto"/>
              <w:right w:val="single" w:sz="4" w:space="0" w:color="auto"/>
            </w:tcBorders>
            <w:shd w:val="clear" w:color="auto" w:fill="auto"/>
            <w:noWrap/>
            <w:vAlign w:val="center"/>
            <w:hideMark/>
          </w:tcPr>
          <w:p w14:paraId="14D89D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9C337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82B2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224</w:t>
            </w:r>
          </w:p>
        </w:tc>
        <w:tc>
          <w:tcPr>
            <w:tcW w:w="2639" w:type="dxa"/>
            <w:tcBorders>
              <w:top w:val="nil"/>
              <w:left w:val="nil"/>
              <w:bottom w:val="single" w:sz="4" w:space="0" w:color="auto"/>
              <w:right w:val="single" w:sz="4" w:space="0" w:color="auto"/>
            </w:tcBorders>
            <w:shd w:val="clear" w:color="auto" w:fill="auto"/>
            <w:noWrap/>
            <w:vAlign w:val="center"/>
            <w:hideMark/>
          </w:tcPr>
          <w:p w14:paraId="421392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E2AC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9FB36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Вершининцы</w:t>
            </w:r>
          </w:p>
        </w:tc>
        <w:tc>
          <w:tcPr>
            <w:tcW w:w="2127" w:type="dxa"/>
            <w:tcBorders>
              <w:top w:val="nil"/>
              <w:left w:val="nil"/>
              <w:bottom w:val="single" w:sz="4" w:space="0" w:color="auto"/>
              <w:right w:val="single" w:sz="4" w:space="0" w:color="auto"/>
            </w:tcBorders>
            <w:shd w:val="clear" w:color="auto" w:fill="auto"/>
            <w:noWrap/>
            <w:vAlign w:val="center"/>
            <w:hideMark/>
          </w:tcPr>
          <w:p w14:paraId="256916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8020C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26F9E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225</w:t>
            </w:r>
          </w:p>
        </w:tc>
        <w:tc>
          <w:tcPr>
            <w:tcW w:w="2639" w:type="dxa"/>
            <w:tcBorders>
              <w:top w:val="nil"/>
              <w:left w:val="nil"/>
              <w:bottom w:val="single" w:sz="4" w:space="0" w:color="auto"/>
              <w:right w:val="single" w:sz="4" w:space="0" w:color="auto"/>
            </w:tcBorders>
            <w:shd w:val="clear" w:color="auto" w:fill="auto"/>
            <w:noWrap/>
            <w:vAlign w:val="center"/>
            <w:hideMark/>
          </w:tcPr>
          <w:p w14:paraId="4F326D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C9261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6C3F5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Светлополянск</w:t>
            </w:r>
          </w:p>
        </w:tc>
        <w:tc>
          <w:tcPr>
            <w:tcW w:w="2127" w:type="dxa"/>
            <w:tcBorders>
              <w:top w:val="nil"/>
              <w:left w:val="nil"/>
              <w:bottom w:val="single" w:sz="4" w:space="0" w:color="auto"/>
              <w:right w:val="single" w:sz="4" w:space="0" w:color="auto"/>
            </w:tcBorders>
            <w:shd w:val="clear" w:color="auto" w:fill="auto"/>
            <w:noWrap/>
            <w:vAlign w:val="center"/>
            <w:hideMark/>
          </w:tcPr>
          <w:p w14:paraId="56BA7D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7B4E4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D75A8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226</w:t>
            </w:r>
          </w:p>
        </w:tc>
        <w:tc>
          <w:tcPr>
            <w:tcW w:w="2639" w:type="dxa"/>
            <w:tcBorders>
              <w:top w:val="nil"/>
              <w:left w:val="nil"/>
              <w:bottom w:val="single" w:sz="4" w:space="0" w:color="auto"/>
              <w:right w:val="single" w:sz="4" w:space="0" w:color="auto"/>
            </w:tcBorders>
            <w:shd w:val="clear" w:color="auto" w:fill="auto"/>
            <w:noWrap/>
            <w:vAlign w:val="center"/>
            <w:hideMark/>
          </w:tcPr>
          <w:p w14:paraId="75BF41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31FA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9737C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Кирово-Чепецк</w:t>
            </w:r>
          </w:p>
        </w:tc>
        <w:tc>
          <w:tcPr>
            <w:tcW w:w="2127" w:type="dxa"/>
            <w:tcBorders>
              <w:top w:val="nil"/>
              <w:left w:val="nil"/>
              <w:bottom w:val="single" w:sz="4" w:space="0" w:color="auto"/>
              <w:right w:val="single" w:sz="4" w:space="0" w:color="auto"/>
            </w:tcBorders>
            <w:shd w:val="clear" w:color="auto" w:fill="auto"/>
            <w:noWrap/>
            <w:vAlign w:val="center"/>
            <w:hideMark/>
          </w:tcPr>
          <w:p w14:paraId="4E7891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0CD50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7705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227</w:t>
            </w:r>
          </w:p>
        </w:tc>
        <w:tc>
          <w:tcPr>
            <w:tcW w:w="2639" w:type="dxa"/>
            <w:tcBorders>
              <w:top w:val="nil"/>
              <w:left w:val="nil"/>
              <w:bottom w:val="single" w:sz="4" w:space="0" w:color="auto"/>
              <w:right w:val="single" w:sz="4" w:space="0" w:color="auto"/>
            </w:tcBorders>
            <w:shd w:val="clear" w:color="auto" w:fill="auto"/>
            <w:noWrap/>
            <w:vAlign w:val="center"/>
            <w:hideMark/>
          </w:tcPr>
          <w:p w14:paraId="241949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2679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40ABC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Белорецк</w:t>
            </w:r>
          </w:p>
        </w:tc>
        <w:tc>
          <w:tcPr>
            <w:tcW w:w="2127" w:type="dxa"/>
            <w:tcBorders>
              <w:top w:val="nil"/>
              <w:left w:val="nil"/>
              <w:bottom w:val="single" w:sz="4" w:space="0" w:color="auto"/>
              <w:right w:val="single" w:sz="4" w:space="0" w:color="auto"/>
            </w:tcBorders>
            <w:shd w:val="clear" w:color="auto" w:fill="auto"/>
            <w:noWrap/>
            <w:vAlign w:val="center"/>
            <w:hideMark/>
          </w:tcPr>
          <w:p w14:paraId="3AFDB4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EEB01B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54C0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228</w:t>
            </w:r>
          </w:p>
        </w:tc>
        <w:tc>
          <w:tcPr>
            <w:tcW w:w="2639" w:type="dxa"/>
            <w:tcBorders>
              <w:top w:val="nil"/>
              <w:left w:val="nil"/>
              <w:bottom w:val="single" w:sz="4" w:space="0" w:color="auto"/>
              <w:right w:val="single" w:sz="4" w:space="0" w:color="auto"/>
            </w:tcBorders>
            <w:shd w:val="clear" w:color="auto" w:fill="auto"/>
            <w:noWrap/>
            <w:vAlign w:val="center"/>
            <w:hideMark/>
          </w:tcPr>
          <w:p w14:paraId="1B58F5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EDBEC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60462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Рыбаковщина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413CA7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B11F8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8AD09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229</w:t>
            </w:r>
          </w:p>
        </w:tc>
        <w:tc>
          <w:tcPr>
            <w:tcW w:w="2639" w:type="dxa"/>
            <w:tcBorders>
              <w:top w:val="nil"/>
              <w:left w:val="nil"/>
              <w:bottom w:val="single" w:sz="4" w:space="0" w:color="auto"/>
              <w:right w:val="single" w:sz="4" w:space="0" w:color="auto"/>
            </w:tcBorders>
            <w:shd w:val="clear" w:color="auto" w:fill="auto"/>
            <w:noWrap/>
            <w:vAlign w:val="center"/>
            <w:hideMark/>
          </w:tcPr>
          <w:p w14:paraId="11605B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89C32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5B3DDC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Шаваржаки</w:t>
            </w:r>
          </w:p>
        </w:tc>
        <w:tc>
          <w:tcPr>
            <w:tcW w:w="2127" w:type="dxa"/>
            <w:tcBorders>
              <w:top w:val="nil"/>
              <w:left w:val="nil"/>
              <w:bottom w:val="single" w:sz="4" w:space="0" w:color="auto"/>
              <w:right w:val="single" w:sz="4" w:space="0" w:color="auto"/>
            </w:tcBorders>
            <w:shd w:val="clear" w:color="auto" w:fill="auto"/>
            <w:noWrap/>
            <w:vAlign w:val="center"/>
            <w:hideMark/>
          </w:tcPr>
          <w:p w14:paraId="6F51AE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C3604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135F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230</w:t>
            </w:r>
          </w:p>
        </w:tc>
        <w:tc>
          <w:tcPr>
            <w:tcW w:w="2639" w:type="dxa"/>
            <w:tcBorders>
              <w:top w:val="nil"/>
              <w:left w:val="nil"/>
              <w:bottom w:val="single" w:sz="4" w:space="0" w:color="auto"/>
              <w:right w:val="single" w:sz="4" w:space="0" w:color="auto"/>
            </w:tcBorders>
            <w:shd w:val="clear" w:color="auto" w:fill="auto"/>
            <w:noWrap/>
            <w:vAlign w:val="center"/>
            <w:hideMark/>
          </w:tcPr>
          <w:p w14:paraId="13333E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EC1C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01A96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Малиновка</w:t>
            </w:r>
          </w:p>
        </w:tc>
        <w:tc>
          <w:tcPr>
            <w:tcW w:w="2127" w:type="dxa"/>
            <w:tcBorders>
              <w:top w:val="nil"/>
              <w:left w:val="nil"/>
              <w:bottom w:val="single" w:sz="4" w:space="0" w:color="auto"/>
              <w:right w:val="single" w:sz="4" w:space="0" w:color="auto"/>
            </w:tcBorders>
            <w:shd w:val="clear" w:color="auto" w:fill="auto"/>
            <w:noWrap/>
            <w:vAlign w:val="center"/>
            <w:hideMark/>
          </w:tcPr>
          <w:p w14:paraId="670BBF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88AB7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A504C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231</w:t>
            </w:r>
          </w:p>
        </w:tc>
        <w:tc>
          <w:tcPr>
            <w:tcW w:w="2639" w:type="dxa"/>
            <w:tcBorders>
              <w:top w:val="nil"/>
              <w:left w:val="nil"/>
              <w:bottom w:val="single" w:sz="4" w:space="0" w:color="auto"/>
              <w:right w:val="single" w:sz="4" w:space="0" w:color="auto"/>
            </w:tcBorders>
            <w:shd w:val="clear" w:color="auto" w:fill="auto"/>
            <w:noWrap/>
            <w:vAlign w:val="center"/>
            <w:hideMark/>
          </w:tcPr>
          <w:p w14:paraId="4585F9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FC3E6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9611B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Набережный</w:t>
            </w:r>
          </w:p>
        </w:tc>
        <w:tc>
          <w:tcPr>
            <w:tcW w:w="2127" w:type="dxa"/>
            <w:tcBorders>
              <w:top w:val="nil"/>
              <w:left w:val="nil"/>
              <w:bottom w:val="single" w:sz="4" w:space="0" w:color="auto"/>
              <w:right w:val="single" w:sz="4" w:space="0" w:color="auto"/>
            </w:tcBorders>
            <w:shd w:val="clear" w:color="auto" w:fill="auto"/>
            <w:noWrap/>
            <w:vAlign w:val="center"/>
            <w:hideMark/>
          </w:tcPr>
          <w:p w14:paraId="7D6F3D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E859B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2719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232</w:t>
            </w:r>
          </w:p>
        </w:tc>
        <w:tc>
          <w:tcPr>
            <w:tcW w:w="2639" w:type="dxa"/>
            <w:tcBorders>
              <w:top w:val="nil"/>
              <w:left w:val="nil"/>
              <w:bottom w:val="single" w:sz="4" w:space="0" w:color="auto"/>
              <w:right w:val="single" w:sz="4" w:space="0" w:color="auto"/>
            </w:tcBorders>
            <w:shd w:val="clear" w:color="auto" w:fill="auto"/>
            <w:noWrap/>
            <w:vAlign w:val="center"/>
            <w:hideMark/>
          </w:tcPr>
          <w:p w14:paraId="5C0258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104ED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50DDD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Фаленки</w:t>
            </w:r>
          </w:p>
        </w:tc>
        <w:tc>
          <w:tcPr>
            <w:tcW w:w="2127" w:type="dxa"/>
            <w:tcBorders>
              <w:top w:val="nil"/>
              <w:left w:val="nil"/>
              <w:bottom w:val="single" w:sz="4" w:space="0" w:color="auto"/>
              <w:right w:val="single" w:sz="4" w:space="0" w:color="auto"/>
            </w:tcBorders>
            <w:shd w:val="clear" w:color="auto" w:fill="auto"/>
            <w:noWrap/>
            <w:vAlign w:val="center"/>
            <w:hideMark/>
          </w:tcPr>
          <w:p w14:paraId="4FF86F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22A3A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C763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233</w:t>
            </w:r>
          </w:p>
        </w:tc>
        <w:tc>
          <w:tcPr>
            <w:tcW w:w="2639" w:type="dxa"/>
            <w:tcBorders>
              <w:top w:val="nil"/>
              <w:left w:val="nil"/>
              <w:bottom w:val="single" w:sz="4" w:space="0" w:color="auto"/>
              <w:right w:val="single" w:sz="4" w:space="0" w:color="auto"/>
            </w:tcBorders>
            <w:shd w:val="clear" w:color="auto" w:fill="auto"/>
            <w:noWrap/>
            <w:vAlign w:val="center"/>
            <w:hideMark/>
          </w:tcPr>
          <w:p w14:paraId="0030D1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BE8CA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CB790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Шмелево</w:t>
            </w:r>
          </w:p>
        </w:tc>
        <w:tc>
          <w:tcPr>
            <w:tcW w:w="2127" w:type="dxa"/>
            <w:tcBorders>
              <w:top w:val="nil"/>
              <w:left w:val="nil"/>
              <w:bottom w:val="single" w:sz="4" w:space="0" w:color="auto"/>
              <w:right w:val="single" w:sz="4" w:space="0" w:color="auto"/>
            </w:tcBorders>
            <w:shd w:val="clear" w:color="auto" w:fill="auto"/>
            <w:noWrap/>
            <w:vAlign w:val="center"/>
            <w:hideMark/>
          </w:tcPr>
          <w:p w14:paraId="093A06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632454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ED5A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234</w:t>
            </w:r>
          </w:p>
        </w:tc>
        <w:tc>
          <w:tcPr>
            <w:tcW w:w="2639" w:type="dxa"/>
            <w:tcBorders>
              <w:top w:val="nil"/>
              <w:left w:val="nil"/>
              <w:bottom w:val="single" w:sz="4" w:space="0" w:color="auto"/>
              <w:right w:val="single" w:sz="4" w:space="0" w:color="auto"/>
            </w:tcBorders>
            <w:shd w:val="clear" w:color="auto" w:fill="auto"/>
            <w:noWrap/>
            <w:vAlign w:val="center"/>
            <w:hideMark/>
          </w:tcPr>
          <w:p w14:paraId="0DA435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944A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270875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Фокино</w:t>
            </w:r>
          </w:p>
        </w:tc>
        <w:tc>
          <w:tcPr>
            <w:tcW w:w="2127" w:type="dxa"/>
            <w:tcBorders>
              <w:top w:val="nil"/>
              <w:left w:val="nil"/>
              <w:bottom w:val="single" w:sz="4" w:space="0" w:color="auto"/>
              <w:right w:val="single" w:sz="4" w:space="0" w:color="auto"/>
            </w:tcBorders>
            <w:shd w:val="clear" w:color="auto" w:fill="auto"/>
            <w:noWrap/>
            <w:vAlign w:val="center"/>
            <w:hideMark/>
          </w:tcPr>
          <w:p w14:paraId="0A84DD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6F290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987D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235</w:t>
            </w:r>
          </w:p>
        </w:tc>
        <w:tc>
          <w:tcPr>
            <w:tcW w:w="2639" w:type="dxa"/>
            <w:tcBorders>
              <w:top w:val="nil"/>
              <w:left w:val="nil"/>
              <w:bottom w:val="single" w:sz="4" w:space="0" w:color="auto"/>
              <w:right w:val="single" w:sz="4" w:space="0" w:color="auto"/>
            </w:tcBorders>
            <w:shd w:val="clear" w:color="auto" w:fill="auto"/>
            <w:noWrap/>
            <w:vAlign w:val="center"/>
            <w:hideMark/>
          </w:tcPr>
          <w:p w14:paraId="02040C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6B59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15B45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Грехово</w:t>
            </w:r>
          </w:p>
        </w:tc>
        <w:tc>
          <w:tcPr>
            <w:tcW w:w="2127" w:type="dxa"/>
            <w:tcBorders>
              <w:top w:val="nil"/>
              <w:left w:val="nil"/>
              <w:bottom w:val="single" w:sz="4" w:space="0" w:color="auto"/>
              <w:right w:val="single" w:sz="4" w:space="0" w:color="auto"/>
            </w:tcBorders>
            <w:shd w:val="clear" w:color="auto" w:fill="auto"/>
            <w:noWrap/>
            <w:vAlign w:val="center"/>
            <w:hideMark/>
          </w:tcPr>
          <w:p w14:paraId="057F29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CD749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8658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236</w:t>
            </w:r>
          </w:p>
        </w:tc>
        <w:tc>
          <w:tcPr>
            <w:tcW w:w="2639" w:type="dxa"/>
            <w:tcBorders>
              <w:top w:val="nil"/>
              <w:left w:val="nil"/>
              <w:bottom w:val="single" w:sz="4" w:space="0" w:color="auto"/>
              <w:right w:val="single" w:sz="4" w:space="0" w:color="auto"/>
            </w:tcBorders>
            <w:shd w:val="clear" w:color="auto" w:fill="auto"/>
            <w:noWrap/>
            <w:vAlign w:val="center"/>
            <w:hideMark/>
          </w:tcPr>
          <w:p w14:paraId="5DF44D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4319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9282B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051DB5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Ганино</w:t>
            </w:r>
          </w:p>
        </w:tc>
      </w:tr>
      <w:tr w:rsidR="008F6BD7" w:rsidRPr="008F6BD7" w14:paraId="153E01A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FED1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237</w:t>
            </w:r>
          </w:p>
        </w:tc>
        <w:tc>
          <w:tcPr>
            <w:tcW w:w="2639" w:type="dxa"/>
            <w:tcBorders>
              <w:top w:val="nil"/>
              <w:left w:val="nil"/>
              <w:bottom w:val="single" w:sz="4" w:space="0" w:color="auto"/>
              <w:right w:val="single" w:sz="4" w:space="0" w:color="auto"/>
            </w:tcBorders>
            <w:shd w:val="clear" w:color="auto" w:fill="auto"/>
            <w:noWrap/>
            <w:vAlign w:val="center"/>
            <w:hideMark/>
          </w:tcPr>
          <w:p w14:paraId="35AF2D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5FC4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10EDD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Зенгино</w:t>
            </w:r>
          </w:p>
        </w:tc>
        <w:tc>
          <w:tcPr>
            <w:tcW w:w="2127" w:type="dxa"/>
            <w:tcBorders>
              <w:top w:val="nil"/>
              <w:left w:val="nil"/>
              <w:bottom w:val="single" w:sz="4" w:space="0" w:color="auto"/>
              <w:right w:val="single" w:sz="4" w:space="0" w:color="auto"/>
            </w:tcBorders>
            <w:shd w:val="clear" w:color="auto" w:fill="auto"/>
            <w:noWrap/>
            <w:vAlign w:val="center"/>
            <w:hideMark/>
          </w:tcPr>
          <w:p w14:paraId="52655A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31E023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6D1CF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238</w:t>
            </w:r>
          </w:p>
        </w:tc>
        <w:tc>
          <w:tcPr>
            <w:tcW w:w="2639" w:type="dxa"/>
            <w:tcBorders>
              <w:top w:val="nil"/>
              <w:left w:val="nil"/>
              <w:bottom w:val="single" w:sz="4" w:space="0" w:color="auto"/>
              <w:right w:val="single" w:sz="4" w:space="0" w:color="auto"/>
            </w:tcBorders>
            <w:shd w:val="clear" w:color="auto" w:fill="auto"/>
            <w:noWrap/>
            <w:vAlign w:val="center"/>
            <w:hideMark/>
          </w:tcPr>
          <w:p w14:paraId="3A2113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E6AB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295DA6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Кузнецово</w:t>
            </w:r>
          </w:p>
        </w:tc>
        <w:tc>
          <w:tcPr>
            <w:tcW w:w="2127" w:type="dxa"/>
            <w:tcBorders>
              <w:top w:val="nil"/>
              <w:left w:val="nil"/>
              <w:bottom w:val="single" w:sz="4" w:space="0" w:color="auto"/>
              <w:right w:val="single" w:sz="4" w:space="0" w:color="auto"/>
            </w:tcBorders>
            <w:shd w:val="clear" w:color="auto" w:fill="auto"/>
            <w:noWrap/>
            <w:vAlign w:val="center"/>
            <w:hideMark/>
          </w:tcPr>
          <w:p w14:paraId="08C906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C0D17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4887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239</w:t>
            </w:r>
          </w:p>
        </w:tc>
        <w:tc>
          <w:tcPr>
            <w:tcW w:w="2639" w:type="dxa"/>
            <w:tcBorders>
              <w:top w:val="nil"/>
              <w:left w:val="nil"/>
              <w:bottom w:val="single" w:sz="4" w:space="0" w:color="auto"/>
              <w:right w:val="single" w:sz="4" w:space="0" w:color="auto"/>
            </w:tcBorders>
            <w:shd w:val="clear" w:color="auto" w:fill="auto"/>
            <w:noWrap/>
            <w:vAlign w:val="center"/>
            <w:hideMark/>
          </w:tcPr>
          <w:p w14:paraId="66951C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75E0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224401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Мари-Байса</w:t>
            </w:r>
          </w:p>
        </w:tc>
        <w:tc>
          <w:tcPr>
            <w:tcW w:w="2127" w:type="dxa"/>
            <w:tcBorders>
              <w:top w:val="nil"/>
              <w:left w:val="nil"/>
              <w:bottom w:val="single" w:sz="4" w:space="0" w:color="auto"/>
              <w:right w:val="single" w:sz="4" w:space="0" w:color="auto"/>
            </w:tcBorders>
            <w:shd w:val="clear" w:color="auto" w:fill="auto"/>
            <w:noWrap/>
            <w:vAlign w:val="center"/>
            <w:hideMark/>
          </w:tcPr>
          <w:p w14:paraId="25FF43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FD5B1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3119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240</w:t>
            </w:r>
          </w:p>
        </w:tc>
        <w:tc>
          <w:tcPr>
            <w:tcW w:w="2639" w:type="dxa"/>
            <w:tcBorders>
              <w:top w:val="nil"/>
              <w:left w:val="nil"/>
              <w:bottom w:val="single" w:sz="4" w:space="0" w:color="auto"/>
              <w:right w:val="single" w:sz="4" w:space="0" w:color="auto"/>
            </w:tcBorders>
            <w:shd w:val="clear" w:color="auto" w:fill="auto"/>
            <w:noWrap/>
            <w:vAlign w:val="center"/>
            <w:hideMark/>
          </w:tcPr>
          <w:p w14:paraId="22A7C7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ABBF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CD31E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Елькино</w:t>
            </w:r>
          </w:p>
        </w:tc>
        <w:tc>
          <w:tcPr>
            <w:tcW w:w="2127" w:type="dxa"/>
            <w:tcBorders>
              <w:top w:val="nil"/>
              <w:left w:val="nil"/>
              <w:bottom w:val="single" w:sz="4" w:space="0" w:color="auto"/>
              <w:right w:val="single" w:sz="4" w:space="0" w:color="auto"/>
            </w:tcBorders>
            <w:shd w:val="clear" w:color="auto" w:fill="auto"/>
            <w:noWrap/>
            <w:vAlign w:val="center"/>
            <w:hideMark/>
          </w:tcPr>
          <w:p w14:paraId="7A37DB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46D1A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9C06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241</w:t>
            </w:r>
          </w:p>
        </w:tc>
        <w:tc>
          <w:tcPr>
            <w:tcW w:w="2639" w:type="dxa"/>
            <w:tcBorders>
              <w:top w:val="nil"/>
              <w:left w:val="nil"/>
              <w:bottom w:val="single" w:sz="4" w:space="0" w:color="auto"/>
              <w:right w:val="single" w:sz="4" w:space="0" w:color="auto"/>
            </w:tcBorders>
            <w:shd w:val="clear" w:color="auto" w:fill="auto"/>
            <w:noWrap/>
            <w:vAlign w:val="center"/>
            <w:hideMark/>
          </w:tcPr>
          <w:p w14:paraId="69BEB0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8450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6074F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Шоры</w:t>
            </w:r>
          </w:p>
        </w:tc>
        <w:tc>
          <w:tcPr>
            <w:tcW w:w="2127" w:type="dxa"/>
            <w:tcBorders>
              <w:top w:val="nil"/>
              <w:left w:val="nil"/>
              <w:bottom w:val="single" w:sz="4" w:space="0" w:color="auto"/>
              <w:right w:val="single" w:sz="4" w:space="0" w:color="auto"/>
            </w:tcBorders>
            <w:shd w:val="clear" w:color="auto" w:fill="auto"/>
            <w:noWrap/>
            <w:vAlign w:val="center"/>
            <w:hideMark/>
          </w:tcPr>
          <w:p w14:paraId="317897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4FD43B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E562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242</w:t>
            </w:r>
          </w:p>
        </w:tc>
        <w:tc>
          <w:tcPr>
            <w:tcW w:w="2639" w:type="dxa"/>
            <w:tcBorders>
              <w:top w:val="nil"/>
              <w:left w:val="nil"/>
              <w:bottom w:val="single" w:sz="4" w:space="0" w:color="auto"/>
              <w:right w:val="single" w:sz="4" w:space="0" w:color="auto"/>
            </w:tcBorders>
            <w:shd w:val="clear" w:color="auto" w:fill="auto"/>
            <w:noWrap/>
            <w:vAlign w:val="center"/>
            <w:hideMark/>
          </w:tcPr>
          <w:p w14:paraId="3FF57F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1C6E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5C396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Савичи</w:t>
            </w:r>
          </w:p>
        </w:tc>
        <w:tc>
          <w:tcPr>
            <w:tcW w:w="2127" w:type="dxa"/>
            <w:tcBorders>
              <w:top w:val="nil"/>
              <w:left w:val="nil"/>
              <w:bottom w:val="single" w:sz="4" w:space="0" w:color="auto"/>
              <w:right w:val="single" w:sz="4" w:space="0" w:color="auto"/>
            </w:tcBorders>
            <w:shd w:val="clear" w:color="auto" w:fill="auto"/>
            <w:noWrap/>
            <w:vAlign w:val="center"/>
            <w:hideMark/>
          </w:tcPr>
          <w:p w14:paraId="3B77FB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BD844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31B1F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243</w:t>
            </w:r>
          </w:p>
        </w:tc>
        <w:tc>
          <w:tcPr>
            <w:tcW w:w="2639" w:type="dxa"/>
            <w:tcBorders>
              <w:top w:val="nil"/>
              <w:left w:val="nil"/>
              <w:bottom w:val="single" w:sz="4" w:space="0" w:color="auto"/>
              <w:right w:val="single" w:sz="4" w:space="0" w:color="auto"/>
            </w:tcBorders>
            <w:shd w:val="clear" w:color="auto" w:fill="auto"/>
            <w:noWrap/>
            <w:vAlign w:val="center"/>
            <w:hideMark/>
          </w:tcPr>
          <w:p w14:paraId="429A9D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092F1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04C11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Шевнино</w:t>
            </w:r>
          </w:p>
        </w:tc>
        <w:tc>
          <w:tcPr>
            <w:tcW w:w="2127" w:type="dxa"/>
            <w:tcBorders>
              <w:top w:val="nil"/>
              <w:left w:val="nil"/>
              <w:bottom w:val="single" w:sz="4" w:space="0" w:color="auto"/>
              <w:right w:val="single" w:sz="4" w:space="0" w:color="auto"/>
            </w:tcBorders>
            <w:shd w:val="clear" w:color="auto" w:fill="auto"/>
            <w:noWrap/>
            <w:vAlign w:val="center"/>
            <w:hideMark/>
          </w:tcPr>
          <w:p w14:paraId="613B5F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4B291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A8770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244</w:t>
            </w:r>
          </w:p>
        </w:tc>
        <w:tc>
          <w:tcPr>
            <w:tcW w:w="2639" w:type="dxa"/>
            <w:tcBorders>
              <w:top w:val="nil"/>
              <w:left w:val="nil"/>
              <w:bottom w:val="single" w:sz="4" w:space="0" w:color="auto"/>
              <w:right w:val="single" w:sz="4" w:space="0" w:color="auto"/>
            </w:tcBorders>
            <w:shd w:val="clear" w:color="auto" w:fill="auto"/>
            <w:noWrap/>
            <w:vAlign w:val="center"/>
            <w:hideMark/>
          </w:tcPr>
          <w:p w14:paraId="28F2E1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BCC6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D10CB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Греково</w:t>
            </w:r>
          </w:p>
        </w:tc>
        <w:tc>
          <w:tcPr>
            <w:tcW w:w="2127" w:type="dxa"/>
            <w:tcBorders>
              <w:top w:val="nil"/>
              <w:left w:val="nil"/>
              <w:bottom w:val="single" w:sz="4" w:space="0" w:color="auto"/>
              <w:right w:val="single" w:sz="4" w:space="0" w:color="auto"/>
            </w:tcBorders>
            <w:shd w:val="clear" w:color="auto" w:fill="auto"/>
            <w:noWrap/>
            <w:vAlign w:val="center"/>
            <w:hideMark/>
          </w:tcPr>
          <w:p w14:paraId="1869F7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0E66C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273AE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245</w:t>
            </w:r>
          </w:p>
        </w:tc>
        <w:tc>
          <w:tcPr>
            <w:tcW w:w="2639" w:type="dxa"/>
            <w:tcBorders>
              <w:top w:val="nil"/>
              <w:left w:val="nil"/>
              <w:bottom w:val="single" w:sz="4" w:space="0" w:color="auto"/>
              <w:right w:val="single" w:sz="4" w:space="0" w:color="auto"/>
            </w:tcBorders>
            <w:shd w:val="clear" w:color="auto" w:fill="auto"/>
            <w:noWrap/>
            <w:vAlign w:val="center"/>
            <w:hideMark/>
          </w:tcPr>
          <w:p w14:paraId="6B0C3D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A431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68FEC1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Комельская</w:t>
            </w:r>
          </w:p>
        </w:tc>
        <w:tc>
          <w:tcPr>
            <w:tcW w:w="2127" w:type="dxa"/>
            <w:tcBorders>
              <w:top w:val="nil"/>
              <w:left w:val="nil"/>
              <w:bottom w:val="single" w:sz="4" w:space="0" w:color="auto"/>
              <w:right w:val="single" w:sz="4" w:space="0" w:color="auto"/>
            </w:tcBorders>
            <w:shd w:val="clear" w:color="auto" w:fill="auto"/>
            <w:noWrap/>
            <w:vAlign w:val="center"/>
            <w:hideMark/>
          </w:tcPr>
          <w:p w14:paraId="10484F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BDD9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8A39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246</w:t>
            </w:r>
          </w:p>
        </w:tc>
        <w:tc>
          <w:tcPr>
            <w:tcW w:w="2639" w:type="dxa"/>
            <w:tcBorders>
              <w:top w:val="nil"/>
              <w:left w:val="nil"/>
              <w:bottom w:val="single" w:sz="4" w:space="0" w:color="auto"/>
              <w:right w:val="single" w:sz="4" w:space="0" w:color="auto"/>
            </w:tcBorders>
            <w:shd w:val="clear" w:color="auto" w:fill="auto"/>
            <w:noWrap/>
            <w:vAlign w:val="center"/>
            <w:hideMark/>
          </w:tcPr>
          <w:p w14:paraId="31DB7F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B80B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B9097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Крутой Лог</w:t>
            </w:r>
          </w:p>
        </w:tc>
        <w:tc>
          <w:tcPr>
            <w:tcW w:w="2127" w:type="dxa"/>
            <w:tcBorders>
              <w:top w:val="nil"/>
              <w:left w:val="nil"/>
              <w:bottom w:val="single" w:sz="4" w:space="0" w:color="auto"/>
              <w:right w:val="single" w:sz="4" w:space="0" w:color="auto"/>
            </w:tcBorders>
            <w:shd w:val="clear" w:color="auto" w:fill="auto"/>
            <w:noWrap/>
            <w:vAlign w:val="center"/>
            <w:hideMark/>
          </w:tcPr>
          <w:p w14:paraId="052356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E4D61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5F9C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247</w:t>
            </w:r>
          </w:p>
        </w:tc>
        <w:tc>
          <w:tcPr>
            <w:tcW w:w="2639" w:type="dxa"/>
            <w:tcBorders>
              <w:top w:val="nil"/>
              <w:left w:val="nil"/>
              <w:bottom w:val="single" w:sz="4" w:space="0" w:color="auto"/>
              <w:right w:val="single" w:sz="4" w:space="0" w:color="auto"/>
            </w:tcBorders>
            <w:shd w:val="clear" w:color="auto" w:fill="auto"/>
            <w:noWrap/>
            <w:vAlign w:val="center"/>
            <w:hideMark/>
          </w:tcPr>
          <w:p w14:paraId="3413A2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3E01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5BD3D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Тат-Верх-Гоньба</w:t>
            </w:r>
          </w:p>
        </w:tc>
        <w:tc>
          <w:tcPr>
            <w:tcW w:w="2127" w:type="dxa"/>
            <w:tcBorders>
              <w:top w:val="nil"/>
              <w:left w:val="nil"/>
              <w:bottom w:val="single" w:sz="4" w:space="0" w:color="auto"/>
              <w:right w:val="single" w:sz="4" w:space="0" w:color="auto"/>
            </w:tcBorders>
            <w:shd w:val="clear" w:color="auto" w:fill="auto"/>
            <w:noWrap/>
            <w:vAlign w:val="center"/>
            <w:hideMark/>
          </w:tcPr>
          <w:p w14:paraId="17FAB4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D9F8C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0F595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248</w:t>
            </w:r>
          </w:p>
        </w:tc>
        <w:tc>
          <w:tcPr>
            <w:tcW w:w="2639" w:type="dxa"/>
            <w:tcBorders>
              <w:top w:val="nil"/>
              <w:left w:val="nil"/>
              <w:bottom w:val="single" w:sz="4" w:space="0" w:color="auto"/>
              <w:right w:val="single" w:sz="4" w:space="0" w:color="auto"/>
            </w:tcBorders>
            <w:shd w:val="clear" w:color="auto" w:fill="auto"/>
            <w:noWrap/>
            <w:vAlign w:val="center"/>
            <w:hideMark/>
          </w:tcPr>
          <w:p w14:paraId="187EFA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68AE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CE9A3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Басманы</w:t>
            </w:r>
          </w:p>
        </w:tc>
        <w:tc>
          <w:tcPr>
            <w:tcW w:w="2127" w:type="dxa"/>
            <w:tcBorders>
              <w:top w:val="nil"/>
              <w:left w:val="nil"/>
              <w:bottom w:val="single" w:sz="4" w:space="0" w:color="auto"/>
              <w:right w:val="single" w:sz="4" w:space="0" w:color="auto"/>
            </w:tcBorders>
            <w:shd w:val="clear" w:color="auto" w:fill="auto"/>
            <w:noWrap/>
            <w:vAlign w:val="center"/>
            <w:hideMark/>
          </w:tcPr>
          <w:p w14:paraId="2A3164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9257A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2916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249</w:t>
            </w:r>
          </w:p>
        </w:tc>
        <w:tc>
          <w:tcPr>
            <w:tcW w:w="2639" w:type="dxa"/>
            <w:tcBorders>
              <w:top w:val="nil"/>
              <w:left w:val="nil"/>
              <w:bottom w:val="single" w:sz="4" w:space="0" w:color="auto"/>
              <w:right w:val="single" w:sz="4" w:space="0" w:color="auto"/>
            </w:tcBorders>
            <w:shd w:val="clear" w:color="auto" w:fill="auto"/>
            <w:noWrap/>
            <w:vAlign w:val="center"/>
            <w:hideMark/>
          </w:tcPr>
          <w:p w14:paraId="6F6328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24BC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E569B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Кирово-Чепецк</w:t>
            </w:r>
          </w:p>
        </w:tc>
        <w:tc>
          <w:tcPr>
            <w:tcW w:w="2127" w:type="dxa"/>
            <w:tcBorders>
              <w:top w:val="nil"/>
              <w:left w:val="nil"/>
              <w:bottom w:val="single" w:sz="4" w:space="0" w:color="auto"/>
              <w:right w:val="single" w:sz="4" w:space="0" w:color="auto"/>
            </w:tcBorders>
            <w:shd w:val="clear" w:color="auto" w:fill="auto"/>
            <w:noWrap/>
            <w:vAlign w:val="center"/>
            <w:hideMark/>
          </w:tcPr>
          <w:p w14:paraId="5BA4A6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мкр. Каринторф</w:t>
            </w:r>
          </w:p>
        </w:tc>
      </w:tr>
      <w:tr w:rsidR="008F6BD7" w:rsidRPr="008F6BD7" w14:paraId="4D2D09F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388A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250</w:t>
            </w:r>
          </w:p>
        </w:tc>
        <w:tc>
          <w:tcPr>
            <w:tcW w:w="2639" w:type="dxa"/>
            <w:tcBorders>
              <w:top w:val="nil"/>
              <w:left w:val="nil"/>
              <w:bottom w:val="single" w:sz="4" w:space="0" w:color="auto"/>
              <w:right w:val="single" w:sz="4" w:space="0" w:color="auto"/>
            </w:tcBorders>
            <w:shd w:val="clear" w:color="auto" w:fill="auto"/>
            <w:noWrap/>
            <w:vAlign w:val="center"/>
            <w:hideMark/>
          </w:tcPr>
          <w:p w14:paraId="5F303B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647D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22599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Гидаево</w:t>
            </w:r>
          </w:p>
        </w:tc>
        <w:tc>
          <w:tcPr>
            <w:tcW w:w="2127" w:type="dxa"/>
            <w:tcBorders>
              <w:top w:val="nil"/>
              <w:left w:val="nil"/>
              <w:bottom w:val="single" w:sz="4" w:space="0" w:color="auto"/>
              <w:right w:val="single" w:sz="4" w:space="0" w:color="auto"/>
            </w:tcBorders>
            <w:shd w:val="clear" w:color="auto" w:fill="auto"/>
            <w:noWrap/>
            <w:vAlign w:val="center"/>
            <w:hideMark/>
          </w:tcPr>
          <w:p w14:paraId="178465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542EA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E407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251</w:t>
            </w:r>
          </w:p>
        </w:tc>
        <w:tc>
          <w:tcPr>
            <w:tcW w:w="2639" w:type="dxa"/>
            <w:tcBorders>
              <w:top w:val="nil"/>
              <w:left w:val="nil"/>
              <w:bottom w:val="single" w:sz="4" w:space="0" w:color="auto"/>
              <w:right w:val="single" w:sz="4" w:space="0" w:color="auto"/>
            </w:tcBorders>
            <w:shd w:val="clear" w:color="auto" w:fill="auto"/>
            <w:noWrap/>
            <w:vAlign w:val="center"/>
            <w:hideMark/>
          </w:tcPr>
          <w:p w14:paraId="6E071B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A8FC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6AF57F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Закаринье</w:t>
            </w:r>
          </w:p>
        </w:tc>
        <w:tc>
          <w:tcPr>
            <w:tcW w:w="2127" w:type="dxa"/>
            <w:tcBorders>
              <w:top w:val="nil"/>
              <w:left w:val="nil"/>
              <w:bottom w:val="single" w:sz="4" w:space="0" w:color="auto"/>
              <w:right w:val="single" w:sz="4" w:space="0" w:color="auto"/>
            </w:tcBorders>
            <w:shd w:val="clear" w:color="auto" w:fill="auto"/>
            <w:noWrap/>
            <w:vAlign w:val="center"/>
            <w:hideMark/>
          </w:tcPr>
          <w:p w14:paraId="673500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60744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8FF1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252</w:t>
            </w:r>
          </w:p>
        </w:tc>
        <w:tc>
          <w:tcPr>
            <w:tcW w:w="2639" w:type="dxa"/>
            <w:tcBorders>
              <w:top w:val="nil"/>
              <w:left w:val="nil"/>
              <w:bottom w:val="single" w:sz="4" w:space="0" w:color="auto"/>
              <w:right w:val="single" w:sz="4" w:space="0" w:color="auto"/>
            </w:tcBorders>
            <w:shd w:val="clear" w:color="auto" w:fill="auto"/>
            <w:noWrap/>
            <w:vAlign w:val="center"/>
            <w:hideMark/>
          </w:tcPr>
          <w:p w14:paraId="742514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9656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1B8F0A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Даровской</w:t>
            </w:r>
          </w:p>
        </w:tc>
        <w:tc>
          <w:tcPr>
            <w:tcW w:w="2127" w:type="dxa"/>
            <w:tcBorders>
              <w:top w:val="nil"/>
              <w:left w:val="nil"/>
              <w:bottom w:val="single" w:sz="4" w:space="0" w:color="auto"/>
              <w:right w:val="single" w:sz="4" w:space="0" w:color="auto"/>
            </w:tcBorders>
            <w:shd w:val="clear" w:color="auto" w:fill="auto"/>
            <w:noWrap/>
            <w:vAlign w:val="center"/>
            <w:hideMark/>
          </w:tcPr>
          <w:p w14:paraId="598207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486FD6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5A13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253</w:t>
            </w:r>
          </w:p>
        </w:tc>
        <w:tc>
          <w:tcPr>
            <w:tcW w:w="2639" w:type="dxa"/>
            <w:tcBorders>
              <w:top w:val="nil"/>
              <w:left w:val="nil"/>
              <w:bottom w:val="single" w:sz="4" w:space="0" w:color="auto"/>
              <w:right w:val="single" w:sz="4" w:space="0" w:color="auto"/>
            </w:tcBorders>
            <w:shd w:val="clear" w:color="auto" w:fill="auto"/>
            <w:noWrap/>
            <w:vAlign w:val="center"/>
            <w:hideMark/>
          </w:tcPr>
          <w:p w14:paraId="5997B1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8EE3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3BFF6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Низовское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16624F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877EEC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B51A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254</w:t>
            </w:r>
          </w:p>
        </w:tc>
        <w:tc>
          <w:tcPr>
            <w:tcW w:w="2639" w:type="dxa"/>
            <w:tcBorders>
              <w:top w:val="nil"/>
              <w:left w:val="nil"/>
              <w:bottom w:val="single" w:sz="4" w:space="0" w:color="auto"/>
              <w:right w:val="single" w:sz="4" w:space="0" w:color="auto"/>
            </w:tcBorders>
            <w:shd w:val="clear" w:color="auto" w:fill="auto"/>
            <w:noWrap/>
            <w:vAlign w:val="center"/>
            <w:hideMark/>
          </w:tcPr>
          <w:p w14:paraId="13D06E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E263F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C5BEC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Круглыжи</w:t>
            </w:r>
          </w:p>
        </w:tc>
        <w:tc>
          <w:tcPr>
            <w:tcW w:w="2127" w:type="dxa"/>
            <w:tcBorders>
              <w:top w:val="nil"/>
              <w:left w:val="nil"/>
              <w:bottom w:val="single" w:sz="4" w:space="0" w:color="auto"/>
              <w:right w:val="single" w:sz="4" w:space="0" w:color="auto"/>
            </w:tcBorders>
            <w:shd w:val="clear" w:color="auto" w:fill="auto"/>
            <w:noWrap/>
            <w:vAlign w:val="center"/>
            <w:hideMark/>
          </w:tcPr>
          <w:p w14:paraId="4D7C66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F1949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10AF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255</w:t>
            </w:r>
          </w:p>
        </w:tc>
        <w:tc>
          <w:tcPr>
            <w:tcW w:w="2639" w:type="dxa"/>
            <w:tcBorders>
              <w:top w:val="nil"/>
              <w:left w:val="nil"/>
              <w:bottom w:val="single" w:sz="4" w:space="0" w:color="auto"/>
              <w:right w:val="single" w:sz="4" w:space="0" w:color="auto"/>
            </w:tcBorders>
            <w:shd w:val="clear" w:color="auto" w:fill="auto"/>
            <w:noWrap/>
            <w:vAlign w:val="center"/>
            <w:hideMark/>
          </w:tcPr>
          <w:p w14:paraId="573BAF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BD76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A7E65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Смирновы</w:t>
            </w:r>
          </w:p>
        </w:tc>
        <w:tc>
          <w:tcPr>
            <w:tcW w:w="2127" w:type="dxa"/>
            <w:tcBorders>
              <w:top w:val="nil"/>
              <w:left w:val="nil"/>
              <w:bottom w:val="single" w:sz="4" w:space="0" w:color="auto"/>
              <w:right w:val="single" w:sz="4" w:space="0" w:color="auto"/>
            </w:tcBorders>
            <w:shd w:val="clear" w:color="auto" w:fill="auto"/>
            <w:noWrap/>
            <w:vAlign w:val="center"/>
            <w:hideMark/>
          </w:tcPr>
          <w:p w14:paraId="4E1AD1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BA59B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DDB9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256</w:t>
            </w:r>
          </w:p>
        </w:tc>
        <w:tc>
          <w:tcPr>
            <w:tcW w:w="2639" w:type="dxa"/>
            <w:tcBorders>
              <w:top w:val="nil"/>
              <w:left w:val="nil"/>
              <w:bottom w:val="single" w:sz="4" w:space="0" w:color="auto"/>
              <w:right w:val="single" w:sz="4" w:space="0" w:color="auto"/>
            </w:tcBorders>
            <w:shd w:val="clear" w:color="auto" w:fill="auto"/>
            <w:noWrap/>
            <w:vAlign w:val="center"/>
            <w:hideMark/>
          </w:tcPr>
          <w:p w14:paraId="081B6A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D5CB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ADE46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Гирсово</w:t>
            </w:r>
          </w:p>
        </w:tc>
        <w:tc>
          <w:tcPr>
            <w:tcW w:w="2127" w:type="dxa"/>
            <w:tcBorders>
              <w:top w:val="nil"/>
              <w:left w:val="nil"/>
              <w:bottom w:val="single" w:sz="4" w:space="0" w:color="auto"/>
              <w:right w:val="single" w:sz="4" w:space="0" w:color="auto"/>
            </w:tcBorders>
            <w:shd w:val="clear" w:color="auto" w:fill="auto"/>
            <w:noWrap/>
            <w:vAlign w:val="center"/>
            <w:hideMark/>
          </w:tcPr>
          <w:p w14:paraId="0C31EF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4AA80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0FF7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257</w:t>
            </w:r>
          </w:p>
        </w:tc>
        <w:tc>
          <w:tcPr>
            <w:tcW w:w="2639" w:type="dxa"/>
            <w:tcBorders>
              <w:top w:val="nil"/>
              <w:left w:val="nil"/>
              <w:bottom w:val="single" w:sz="4" w:space="0" w:color="auto"/>
              <w:right w:val="single" w:sz="4" w:space="0" w:color="auto"/>
            </w:tcBorders>
            <w:shd w:val="clear" w:color="auto" w:fill="auto"/>
            <w:noWrap/>
            <w:vAlign w:val="center"/>
            <w:hideMark/>
          </w:tcPr>
          <w:p w14:paraId="699AA5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BFFE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CA57C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Светлый</w:t>
            </w:r>
          </w:p>
        </w:tc>
        <w:tc>
          <w:tcPr>
            <w:tcW w:w="2127" w:type="dxa"/>
            <w:tcBorders>
              <w:top w:val="nil"/>
              <w:left w:val="nil"/>
              <w:bottom w:val="single" w:sz="4" w:space="0" w:color="auto"/>
              <w:right w:val="single" w:sz="4" w:space="0" w:color="auto"/>
            </w:tcBorders>
            <w:shd w:val="clear" w:color="auto" w:fill="auto"/>
            <w:noWrap/>
            <w:vAlign w:val="center"/>
            <w:hideMark/>
          </w:tcPr>
          <w:p w14:paraId="13B1EF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FBC64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1CF2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258</w:t>
            </w:r>
          </w:p>
        </w:tc>
        <w:tc>
          <w:tcPr>
            <w:tcW w:w="2639" w:type="dxa"/>
            <w:tcBorders>
              <w:top w:val="nil"/>
              <w:left w:val="nil"/>
              <w:bottom w:val="single" w:sz="4" w:space="0" w:color="auto"/>
              <w:right w:val="single" w:sz="4" w:space="0" w:color="auto"/>
            </w:tcBorders>
            <w:shd w:val="clear" w:color="auto" w:fill="auto"/>
            <w:noWrap/>
            <w:vAlign w:val="center"/>
            <w:hideMark/>
          </w:tcPr>
          <w:p w14:paraId="3C98AF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9C0F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60A9F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Сосновка</w:t>
            </w:r>
          </w:p>
        </w:tc>
        <w:tc>
          <w:tcPr>
            <w:tcW w:w="2127" w:type="dxa"/>
            <w:tcBorders>
              <w:top w:val="nil"/>
              <w:left w:val="nil"/>
              <w:bottom w:val="single" w:sz="4" w:space="0" w:color="auto"/>
              <w:right w:val="single" w:sz="4" w:space="0" w:color="auto"/>
            </w:tcBorders>
            <w:shd w:val="clear" w:color="auto" w:fill="auto"/>
            <w:noWrap/>
            <w:vAlign w:val="center"/>
            <w:hideMark/>
          </w:tcPr>
          <w:p w14:paraId="008D26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F02DF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F378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259</w:t>
            </w:r>
          </w:p>
        </w:tc>
        <w:tc>
          <w:tcPr>
            <w:tcW w:w="2639" w:type="dxa"/>
            <w:tcBorders>
              <w:top w:val="nil"/>
              <w:left w:val="nil"/>
              <w:bottom w:val="single" w:sz="4" w:space="0" w:color="auto"/>
              <w:right w:val="single" w:sz="4" w:space="0" w:color="auto"/>
            </w:tcBorders>
            <w:shd w:val="clear" w:color="auto" w:fill="auto"/>
            <w:noWrap/>
            <w:vAlign w:val="center"/>
            <w:hideMark/>
          </w:tcPr>
          <w:p w14:paraId="016D32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353C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766367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Советск</w:t>
            </w:r>
          </w:p>
        </w:tc>
        <w:tc>
          <w:tcPr>
            <w:tcW w:w="2127" w:type="dxa"/>
            <w:tcBorders>
              <w:top w:val="nil"/>
              <w:left w:val="nil"/>
              <w:bottom w:val="single" w:sz="4" w:space="0" w:color="auto"/>
              <w:right w:val="single" w:sz="4" w:space="0" w:color="auto"/>
            </w:tcBorders>
            <w:shd w:val="clear" w:color="auto" w:fill="auto"/>
            <w:noWrap/>
            <w:vAlign w:val="center"/>
            <w:hideMark/>
          </w:tcPr>
          <w:p w14:paraId="5E7CA5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A2A9F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1F32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260</w:t>
            </w:r>
          </w:p>
        </w:tc>
        <w:tc>
          <w:tcPr>
            <w:tcW w:w="2639" w:type="dxa"/>
            <w:tcBorders>
              <w:top w:val="nil"/>
              <w:left w:val="nil"/>
              <w:bottom w:val="single" w:sz="4" w:space="0" w:color="auto"/>
              <w:right w:val="single" w:sz="4" w:space="0" w:color="auto"/>
            </w:tcBorders>
            <w:shd w:val="clear" w:color="auto" w:fill="auto"/>
            <w:noWrap/>
            <w:vAlign w:val="center"/>
            <w:hideMark/>
          </w:tcPr>
          <w:p w14:paraId="3AF230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4DB0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769A1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Юрья</w:t>
            </w:r>
          </w:p>
        </w:tc>
        <w:tc>
          <w:tcPr>
            <w:tcW w:w="2127" w:type="dxa"/>
            <w:tcBorders>
              <w:top w:val="nil"/>
              <w:left w:val="nil"/>
              <w:bottom w:val="single" w:sz="4" w:space="0" w:color="auto"/>
              <w:right w:val="single" w:sz="4" w:space="0" w:color="auto"/>
            </w:tcBorders>
            <w:shd w:val="clear" w:color="auto" w:fill="auto"/>
            <w:noWrap/>
            <w:vAlign w:val="center"/>
            <w:hideMark/>
          </w:tcPr>
          <w:p w14:paraId="0A6B2C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CCE70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5F15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261</w:t>
            </w:r>
          </w:p>
        </w:tc>
        <w:tc>
          <w:tcPr>
            <w:tcW w:w="2639" w:type="dxa"/>
            <w:tcBorders>
              <w:top w:val="nil"/>
              <w:left w:val="nil"/>
              <w:bottom w:val="single" w:sz="4" w:space="0" w:color="auto"/>
              <w:right w:val="single" w:sz="4" w:space="0" w:color="auto"/>
            </w:tcBorders>
            <w:shd w:val="clear" w:color="auto" w:fill="auto"/>
            <w:noWrap/>
            <w:vAlign w:val="center"/>
            <w:hideMark/>
          </w:tcPr>
          <w:p w14:paraId="35B5FB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781D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8231D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Мураши</w:t>
            </w:r>
          </w:p>
        </w:tc>
        <w:tc>
          <w:tcPr>
            <w:tcW w:w="2127" w:type="dxa"/>
            <w:tcBorders>
              <w:top w:val="nil"/>
              <w:left w:val="nil"/>
              <w:bottom w:val="single" w:sz="4" w:space="0" w:color="auto"/>
              <w:right w:val="single" w:sz="4" w:space="0" w:color="auto"/>
            </w:tcBorders>
            <w:shd w:val="clear" w:color="auto" w:fill="auto"/>
            <w:noWrap/>
            <w:vAlign w:val="center"/>
            <w:hideMark/>
          </w:tcPr>
          <w:p w14:paraId="1622E5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57C74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6C8CA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262</w:t>
            </w:r>
          </w:p>
        </w:tc>
        <w:tc>
          <w:tcPr>
            <w:tcW w:w="2639" w:type="dxa"/>
            <w:tcBorders>
              <w:top w:val="nil"/>
              <w:left w:val="nil"/>
              <w:bottom w:val="single" w:sz="4" w:space="0" w:color="auto"/>
              <w:right w:val="single" w:sz="4" w:space="0" w:color="auto"/>
            </w:tcBorders>
            <w:shd w:val="clear" w:color="auto" w:fill="auto"/>
            <w:noWrap/>
            <w:vAlign w:val="center"/>
            <w:hideMark/>
          </w:tcPr>
          <w:p w14:paraId="101100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3F0D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8E8E4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Быстрицкий тубсанаторий</w:t>
            </w:r>
          </w:p>
        </w:tc>
        <w:tc>
          <w:tcPr>
            <w:tcW w:w="2127" w:type="dxa"/>
            <w:tcBorders>
              <w:top w:val="nil"/>
              <w:left w:val="nil"/>
              <w:bottom w:val="single" w:sz="4" w:space="0" w:color="auto"/>
              <w:right w:val="single" w:sz="4" w:space="0" w:color="auto"/>
            </w:tcBorders>
            <w:shd w:val="clear" w:color="auto" w:fill="auto"/>
            <w:noWrap/>
            <w:vAlign w:val="center"/>
            <w:hideMark/>
          </w:tcPr>
          <w:p w14:paraId="29A2CB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BF535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8570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263</w:t>
            </w:r>
          </w:p>
        </w:tc>
        <w:tc>
          <w:tcPr>
            <w:tcW w:w="2639" w:type="dxa"/>
            <w:tcBorders>
              <w:top w:val="nil"/>
              <w:left w:val="nil"/>
              <w:bottom w:val="single" w:sz="4" w:space="0" w:color="auto"/>
              <w:right w:val="single" w:sz="4" w:space="0" w:color="auto"/>
            </w:tcBorders>
            <w:shd w:val="clear" w:color="auto" w:fill="auto"/>
            <w:noWrap/>
            <w:vAlign w:val="center"/>
            <w:hideMark/>
          </w:tcPr>
          <w:p w14:paraId="6132DF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A565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F2EDC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Слободской</w:t>
            </w:r>
          </w:p>
        </w:tc>
        <w:tc>
          <w:tcPr>
            <w:tcW w:w="2127" w:type="dxa"/>
            <w:tcBorders>
              <w:top w:val="nil"/>
              <w:left w:val="nil"/>
              <w:bottom w:val="single" w:sz="4" w:space="0" w:color="auto"/>
              <w:right w:val="single" w:sz="4" w:space="0" w:color="auto"/>
            </w:tcBorders>
            <w:shd w:val="clear" w:color="auto" w:fill="auto"/>
            <w:noWrap/>
            <w:vAlign w:val="center"/>
            <w:hideMark/>
          </w:tcPr>
          <w:p w14:paraId="63D014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C576A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6ECED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264</w:t>
            </w:r>
          </w:p>
        </w:tc>
        <w:tc>
          <w:tcPr>
            <w:tcW w:w="2639" w:type="dxa"/>
            <w:tcBorders>
              <w:top w:val="nil"/>
              <w:left w:val="nil"/>
              <w:bottom w:val="single" w:sz="4" w:space="0" w:color="auto"/>
              <w:right w:val="single" w:sz="4" w:space="0" w:color="auto"/>
            </w:tcBorders>
            <w:shd w:val="clear" w:color="auto" w:fill="auto"/>
            <w:noWrap/>
            <w:vAlign w:val="center"/>
            <w:hideMark/>
          </w:tcPr>
          <w:p w14:paraId="4A60FB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8A40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3DC91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Лазарево</w:t>
            </w:r>
          </w:p>
        </w:tc>
        <w:tc>
          <w:tcPr>
            <w:tcW w:w="2127" w:type="dxa"/>
            <w:tcBorders>
              <w:top w:val="nil"/>
              <w:left w:val="nil"/>
              <w:bottom w:val="single" w:sz="4" w:space="0" w:color="auto"/>
              <w:right w:val="single" w:sz="4" w:space="0" w:color="auto"/>
            </w:tcBorders>
            <w:shd w:val="clear" w:color="auto" w:fill="auto"/>
            <w:noWrap/>
            <w:vAlign w:val="center"/>
            <w:hideMark/>
          </w:tcPr>
          <w:p w14:paraId="5FC8F7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0B8F5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165F1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265</w:t>
            </w:r>
          </w:p>
        </w:tc>
        <w:tc>
          <w:tcPr>
            <w:tcW w:w="2639" w:type="dxa"/>
            <w:tcBorders>
              <w:top w:val="nil"/>
              <w:left w:val="nil"/>
              <w:bottom w:val="single" w:sz="4" w:space="0" w:color="auto"/>
              <w:right w:val="single" w:sz="4" w:space="0" w:color="auto"/>
            </w:tcBorders>
            <w:shd w:val="clear" w:color="auto" w:fill="auto"/>
            <w:noWrap/>
            <w:vAlign w:val="center"/>
            <w:hideMark/>
          </w:tcPr>
          <w:p w14:paraId="5EF87A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7E08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670BCE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Октябрьский</w:t>
            </w:r>
          </w:p>
        </w:tc>
        <w:tc>
          <w:tcPr>
            <w:tcW w:w="2127" w:type="dxa"/>
            <w:tcBorders>
              <w:top w:val="nil"/>
              <w:left w:val="nil"/>
              <w:bottom w:val="single" w:sz="4" w:space="0" w:color="auto"/>
              <w:right w:val="single" w:sz="4" w:space="0" w:color="auto"/>
            </w:tcBorders>
            <w:shd w:val="clear" w:color="auto" w:fill="auto"/>
            <w:noWrap/>
            <w:vAlign w:val="center"/>
            <w:hideMark/>
          </w:tcPr>
          <w:p w14:paraId="4B0A95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6FFE8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687AC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266</w:t>
            </w:r>
          </w:p>
        </w:tc>
        <w:tc>
          <w:tcPr>
            <w:tcW w:w="2639" w:type="dxa"/>
            <w:tcBorders>
              <w:top w:val="nil"/>
              <w:left w:val="nil"/>
              <w:bottom w:val="single" w:sz="4" w:space="0" w:color="auto"/>
              <w:right w:val="single" w:sz="4" w:space="0" w:color="auto"/>
            </w:tcBorders>
            <w:shd w:val="clear" w:color="auto" w:fill="auto"/>
            <w:noWrap/>
            <w:vAlign w:val="center"/>
            <w:hideMark/>
          </w:tcPr>
          <w:p w14:paraId="1DF4F3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3021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68C49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Вазюк</w:t>
            </w:r>
          </w:p>
        </w:tc>
        <w:tc>
          <w:tcPr>
            <w:tcW w:w="2127" w:type="dxa"/>
            <w:tcBorders>
              <w:top w:val="nil"/>
              <w:left w:val="nil"/>
              <w:bottom w:val="single" w:sz="4" w:space="0" w:color="auto"/>
              <w:right w:val="single" w:sz="4" w:space="0" w:color="auto"/>
            </w:tcBorders>
            <w:shd w:val="clear" w:color="auto" w:fill="auto"/>
            <w:noWrap/>
            <w:vAlign w:val="center"/>
            <w:hideMark/>
          </w:tcPr>
          <w:p w14:paraId="6EE1F4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624A9F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C8415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267</w:t>
            </w:r>
          </w:p>
        </w:tc>
        <w:tc>
          <w:tcPr>
            <w:tcW w:w="2639" w:type="dxa"/>
            <w:tcBorders>
              <w:top w:val="nil"/>
              <w:left w:val="nil"/>
              <w:bottom w:val="single" w:sz="4" w:space="0" w:color="auto"/>
              <w:right w:val="single" w:sz="4" w:space="0" w:color="auto"/>
            </w:tcBorders>
            <w:shd w:val="clear" w:color="auto" w:fill="auto"/>
            <w:noWrap/>
            <w:vAlign w:val="center"/>
            <w:hideMark/>
          </w:tcPr>
          <w:p w14:paraId="724519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E043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97A00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Латышский</w:t>
            </w:r>
          </w:p>
        </w:tc>
        <w:tc>
          <w:tcPr>
            <w:tcW w:w="2127" w:type="dxa"/>
            <w:tcBorders>
              <w:top w:val="nil"/>
              <w:left w:val="nil"/>
              <w:bottom w:val="single" w:sz="4" w:space="0" w:color="auto"/>
              <w:right w:val="single" w:sz="4" w:space="0" w:color="auto"/>
            </w:tcBorders>
            <w:shd w:val="clear" w:color="auto" w:fill="auto"/>
            <w:noWrap/>
            <w:vAlign w:val="center"/>
            <w:hideMark/>
          </w:tcPr>
          <w:p w14:paraId="18815E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63F48C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98E4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268</w:t>
            </w:r>
          </w:p>
        </w:tc>
        <w:tc>
          <w:tcPr>
            <w:tcW w:w="2639" w:type="dxa"/>
            <w:tcBorders>
              <w:top w:val="nil"/>
              <w:left w:val="nil"/>
              <w:bottom w:val="single" w:sz="4" w:space="0" w:color="auto"/>
              <w:right w:val="single" w:sz="4" w:space="0" w:color="auto"/>
            </w:tcBorders>
            <w:shd w:val="clear" w:color="auto" w:fill="auto"/>
            <w:noWrap/>
            <w:vAlign w:val="center"/>
            <w:hideMark/>
          </w:tcPr>
          <w:p w14:paraId="7F7E6F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7FAA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CCDC9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Речной</w:t>
            </w:r>
          </w:p>
        </w:tc>
        <w:tc>
          <w:tcPr>
            <w:tcW w:w="2127" w:type="dxa"/>
            <w:tcBorders>
              <w:top w:val="nil"/>
              <w:left w:val="nil"/>
              <w:bottom w:val="single" w:sz="4" w:space="0" w:color="auto"/>
              <w:right w:val="single" w:sz="4" w:space="0" w:color="auto"/>
            </w:tcBorders>
            <w:shd w:val="clear" w:color="auto" w:fill="auto"/>
            <w:noWrap/>
            <w:vAlign w:val="center"/>
            <w:hideMark/>
          </w:tcPr>
          <w:p w14:paraId="6DBAE7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664E38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4D7A6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269</w:t>
            </w:r>
          </w:p>
        </w:tc>
        <w:tc>
          <w:tcPr>
            <w:tcW w:w="2639" w:type="dxa"/>
            <w:tcBorders>
              <w:top w:val="nil"/>
              <w:left w:val="nil"/>
              <w:bottom w:val="single" w:sz="4" w:space="0" w:color="auto"/>
              <w:right w:val="single" w:sz="4" w:space="0" w:color="auto"/>
            </w:tcBorders>
            <w:shd w:val="clear" w:color="auto" w:fill="auto"/>
            <w:noWrap/>
            <w:vAlign w:val="center"/>
            <w:hideMark/>
          </w:tcPr>
          <w:p w14:paraId="50187C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7CE4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04DD4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14E0FD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Дороничи</w:t>
            </w:r>
          </w:p>
        </w:tc>
      </w:tr>
      <w:tr w:rsidR="008F6BD7" w:rsidRPr="008F6BD7" w14:paraId="5C1F089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7A81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270</w:t>
            </w:r>
          </w:p>
        </w:tc>
        <w:tc>
          <w:tcPr>
            <w:tcW w:w="2639" w:type="dxa"/>
            <w:tcBorders>
              <w:top w:val="nil"/>
              <w:left w:val="nil"/>
              <w:bottom w:val="single" w:sz="4" w:space="0" w:color="auto"/>
              <w:right w:val="single" w:sz="4" w:space="0" w:color="auto"/>
            </w:tcBorders>
            <w:shd w:val="clear" w:color="auto" w:fill="auto"/>
            <w:noWrap/>
            <w:vAlign w:val="center"/>
            <w:hideMark/>
          </w:tcPr>
          <w:p w14:paraId="71C107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3A4D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8ADDF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Уржум</w:t>
            </w:r>
          </w:p>
        </w:tc>
        <w:tc>
          <w:tcPr>
            <w:tcW w:w="2127" w:type="dxa"/>
            <w:tcBorders>
              <w:top w:val="nil"/>
              <w:left w:val="nil"/>
              <w:bottom w:val="single" w:sz="4" w:space="0" w:color="auto"/>
              <w:right w:val="single" w:sz="4" w:space="0" w:color="auto"/>
            </w:tcBorders>
            <w:shd w:val="clear" w:color="auto" w:fill="auto"/>
            <w:noWrap/>
            <w:vAlign w:val="center"/>
            <w:hideMark/>
          </w:tcPr>
          <w:p w14:paraId="415E5C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93120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9A9B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271</w:t>
            </w:r>
          </w:p>
        </w:tc>
        <w:tc>
          <w:tcPr>
            <w:tcW w:w="2639" w:type="dxa"/>
            <w:tcBorders>
              <w:top w:val="nil"/>
              <w:left w:val="nil"/>
              <w:bottom w:val="single" w:sz="4" w:space="0" w:color="auto"/>
              <w:right w:val="single" w:sz="4" w:space="0" w:color="auto"/>
            </w:tcBorders>
            <w:shd w:val="clear" w:color="auto" w:fill="auto"/>
            <w:noWrap/>
            <w:vAlign w:val="center"/>
            <w:hideMark/>
          </w:tcPr>
          <w:p w14:paraId="1F4D1C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4762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098D37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Аксеновская</w:t>
            </w:r>
          </w:p>
        </w:tc>
        <w:tc>
          <w:tcPr>
            <w:tcW w:w="2127" w:type="dxa"/>
            <w:tcBorders>
              <w:top w:val="nil"/>
              <w:left w:val="nil"/>
              <w:bottom w:val="single" w:sz="4" w:space="0" w:color="auto"/>
              <w:right w:val="single" w:sz="4" w:space="0" w:color="auto"/>
            </w:tcBorders>
            <w:shd w:val="clear" w:color="auto" w:fill="auto"/>
            <w:noWrap/>
            <w:vAlign w:val="center"/>
            <w:hideMark/>
          </w:tcPr>
          <w:p w14:paraId="099BDD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5D2FA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287A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272</w:t>
            </w:r>
          </w:p>
        </w:tc>
        <w:tc>
          <w:tcPr>
            <w:tcW w:w="2639" w:type="dxa"/>
            <w:tcBorders>
              <w:top w:val="nil"/>
              <w:left w:val="nil"/>
              <w:bottom w:val="single" w:sz="4" w:space="0" w:color="auto"/>
              <w:right w:val="single" w:sz="4" w:space="0" w:color="auto"/>
            </w:tcBorders>
            <w:shd w:val="clear" w:color="auto" w:fill="auto"/>
            <w:noWrap/>
            <w:vAlign w:val="center"/>
            <w:hideMark/>
          </w:tcPr>
          <w:p w14:paraId="6FEBA6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E528B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FC52D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Зуевка</w:t>
            </w:r>
          </w:p>
        </w:tc>
        <w:tc>
          <w:tcPr>
            <w:tcW w:w="2127" w:type="dxa"/>
            <w:tcBorders>
              <w:top w:val="nil"/>
              <w:left w:val="nil"/>
              <w:bottom w:val="single" w:sz="4" w:space="0" w:color="auto"/>
              <w:right w:val="single" w:sz="4" w:space="0" w:color="auto"/>
            </w:tcBorders>
            <w:shd w:val="clear" w:color="auto" w:fill="auto"/>
            <w:noWrap/>
            <w:vAlign w:val="center"/>
            <w:hideMark/>
          </w:tcPr>
          <w:p w14:paraId="4A6BEC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9FB12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6F956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273</w:t>
            </w:r>
          </w:p>
        </w:tc>
        <w:tc>
          <w:tcPr>
            <w:tcW w:w="2639" w:type="dxa"/>
            <w:tcBorders>
              <w:top w:val="nil"/>
              <w:left w:val="nil"/>
              <w:bottom w:val="single" w:sz="4" w:space="0" w:color="auto"/>
              <w:right w:val="single" w:sz="4" w:space="0" w:color="auto"/>
            </w:tcBorders>
            <w:shd w:val="clear" w:color="auto" w:fill="auto"/>
            <w:noWrap/>
            <w:vAlign w:val="center"/>
            <w:hideMark/>
          </w:tcPr>
          <w:p w14:paraId="566843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F6AB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2A2733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Верхняя</w:t>
            </w:r>
          </w:p>
        </w:tc>
        <w:tc>
          <w:tcPr>
            <w:tcW w:w="2127" w:type="dxa"/>
            <w:tcBorders>
              <w:top w:val="nil"/>
              <w:left w:val="nil"/>
              <w:bottom w:val="single" w:sz="4" w:space="0" w:color="auto"/>
              <w:right w:val="single" w:sz="4" w:space="0" w:color="auto"/>
            </w:tcBorders>
            <w:shd w:val="clear" w:color="auto" w:fill="auto"/>
            <w:noWrap/>
            <w:vAlign w:val="center"/>
            <w:hideMark/>
          </w:tcPr>
          <w:p w14:paraId="3CDC49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4BB80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F342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274</w:t>
            </w:r>
          </w:p>
        </w:tc>
        <w:tc>
          <w:tcPr>
            <w:tcW w:w="2639" w:type="dxa"/>
            <w:tcBorders>
              <w:top w:val="nil"/>
              <w:left w:val="nil"/>
              <w:bottom w:val="single" w:sz="4" w:space="0" w:color="auto"/>
              <w:right w:val="single" w:sz="4" w:space="0" w:color="auto"/>
            </w:tcBorders>
            <w:shd w:val="clear" w:color="auto" w:fill="auto"/>
            <w:noWrap/>
            <w:vAlign w:val="center"/>
            <w:hideMark/>
          </w:tcPr>
          <w:p w14:paraId="125658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8F64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8FFF5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Городище</w:t>
            </w:r>
          </w:p>
        </w:tc>
        <w:tc>
          <w:tcPr>
            <w:tcW w:w="2127" w:type="dxa"/>
            <w:tcBorders>
              <w:top w:val="nil"/>
              <w:left w:val="nil"/>
              <w:bottom w:val="single" w:sz="4" w:space="0" w:color="auto"/>
              <w:right w:val="single" w:sz="4" w:space="0" w:color="auto"/>
            </w:tcBorders>
            <w:shd w:val="clear" w:color="auto" w:fill="auto"/>
            <w:noWrap/>
            <w:vAlign w:val="center"/>
            <w:hideMark/>
          </w:tcPr>
          <w:p w14:paraId="4E6FFD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39886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8E002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275</w:t>
            </w:r>
          </w:p>
        </w:tc>
        <w:tc>
          <w:tcPr>
            <w:tcW w:w="2639" w:type="dxa"/>
            <w:tcBorders>
              <w:top w:val="nil"/>
              <w:left w:val="nil"/>
              <w:bottom w:val="single" w:sz="4" w:space="0" w:color="auto"/>
              <w:right w:val="single" w:sz="4" w:space="0" w:color="auto"/>
            </w:tcBorders>
            <w:shd w:val="clear" w:color="auto" w:fill="auto"/>
            <w:noWrap/>
            <w:vAlign w:val="center"/>
            <w:hideMark/>
          </w:tcPr>
          <w:p w14:paraId="34D511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069E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1EC3C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Боровица</w:t>
            </w:r>
          </w:p>
        </w:tc>
        <w:tc>
          <w:tcPr>
            <w:tcW w:w="2127" w:type="dxa"/>
            <w:tcBorders>
              <w:top w:val="nil"/>
              <w:left w:val="nil"/>
              <w:bottom w:val="single" w:sz="4" w:space="0" w:color="auto"/>
              <w:right w:val="single" w:sz="4" w:space="0" w:color="auto"/>
            </w:tcBorders>
            <w:shd w:val="clear" w:color="auto" w:fill="auto"/>
            <w:noWrap/>
            <w:vAlign w:val="center"/>
            <w:hideMark/>
          </w:tcPr>
          <w:p w14:paraId="4ED76B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862ED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F32CC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276</w:t>
            </w:r>
          </w:p>
        </w:tc>
        <w:tc>
          <w:tcPr>
            <w:tcW w:w="2639" w:type="dxa"/>
            <w:tcBorders>
              <w:top w:val="nil"/>
              <w:left w:val="nil"/>
              <w:bottom w:val="single" w:sz="4" w:space="0" w:color="auto"/>
              <w:right w:val="single" w:sz="4" w:space="0" w:color="auto"/>
            </w:tcBorders>
            <w:shd w:val="clear" w:color="auto" w:fill="auto"/>
            <w:noWrap/>
            <w:vAlign w:val="center"/>
            <w:hideMark/>
          </w:tcPr>
          <w:p w14:paraId="0AE313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68D7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526EC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Бобылево</w:t>
            </w:r>
          </w:p>
        </w:tc>
        <w:tc>
          <w:tcPr>
            <w:tcW w:w="2127" w:type="dxa"/>
            <w:tcBorders>
              <w:top w:val="nil"/>
              <w:left w:val="nil"/>
              <w:bottom w:val="single" w:sz="4" w:space="0" w:color="auto"/>
              <w:right w:val="single" w:sz="4" w:space="0" w:color="auto"/>
            </w:tcBorders>
            <w:shd w:val="clear" w:color="auto" w:fill="auto"/>
            <w:noWrap/>
            <w:vAlign w:val="center"/>
            <w:hideMark/>
          </w:tcPr>
          <w:p w14:paraId="413C7C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8BFA0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EC0B0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277</w:t>
            </w:r>
          </w:p>
        </w:tc>
        <w:tc>
          <w:tcPr>
            <w:tcW w:w="2639" w:type="dxa"/>
            <w:tcBorders>
              <w:top w:val="nil"/>
              <w:left w:val="nil"/>
              <w:bottom w:val="single" w:sz="4" w:space="0" w:color="auto"/>
              <w:right w:val="single" w:sz="4" w:space="0" w:color="auto"/>
            </w:tcBorders>
            <w:shd w:val="clear" w:color="auto" w:fill="auto"/>
            <w:noWrap/>
            <w:vAlign w:val="center"/>
            <w:hideMark/>
          </w:tcPr>
          <w:p w14:paraId="21354F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3E78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8B267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Лум</w:t>
            </w:r>
          </w:p>
        </w:tc>
        <w:tc>
          <w:tcPr>
            <w:tcW w:w="2127" w:type="dxa"/>
            <w:tcBorders>
              <w:top w:val="nil"/>
              <w:left w:val="nil"/>
              <w:bottom w:val="single" w:sz="4" w:space="0" w:color="auto"/>
              <w:right w:val="single" w:sz="4" w:space="0" w:color="auto"/>
            </w:tcBorders>
            <w:shd w:val="clear" w:color="auto" w:fill="auto"/>
            <w:noWrap/>
            <w:vAlign w:val="center"/>
            <w:hideMark/>
          </w:tcPr>
          <w:p w14:paraId="0F48E5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7B1A3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030D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278</w:t>
            </w:r>
          </w:p>
        </w:tc>
        <w:tc>
          <w:tcPr>
            <w:tcW w:w="2639" w:type="dxa"/>
            <w:tcBorders>
              <w:top w:val="nil"/>
              <w:left w:val="nil"/>
              <w:bottom w:val="single" w:sz="4" w:space="0" w:color="auto"/>
              <w:right w:val="single" w:sz="4" w:space="0" w:color="auto"/>
            </w:tcBorders>
            <w:shd w:val="clear" w:color="auto" w:fill="auto"/>
            <w:noWrap/>
            <w:vAlign w:val="center"/>
            <w:hideMark/>
          </w:tcPr>
          <w:p w14:paraId="7B313F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6F48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74721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Чурсья</w:t>
            </w:r>
          </w:p>
        </w:tc>
        <w:tc>
          <w:tcPr>
            <w:tcW w:w="2127" w:type="dxa"/>
            <w:tcBorders>
              <w:top w:val="nil"/>
              <w:left w:val="nil"/>
              <w:bottom w:val="single" w:sz="4" w:space="0" w:color="auto"/>
              <w:right w:val="single" w:sz="4" w:space="0" w:color="auto"/>
            </w:tcBorders>
            <w:shd w:val="clear" w:color="auto" w:fill="auto"/>
            <w:noWrap/>
            <w:vAlign w:val="center"/>
            <w:hideMark/>
          </w:tcPr>
          <w:p w14:paraId="2EDD22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9E9DFC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AA0C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279</w:t>
            </w:r>
          </w:p>
        </w:tc>
        <w:tc>
          <w:tcPr>
            <w:tcW w:w="2639" w:type="dxa"/>
            <w:tcBorders>
              <w:top w:val="nil"/>
              <w:left w:val="nil"/>
              <w:bottom w:val="single" w:sz="4" w:space="0" w:color="auto"/>
              <w:right w:val="single" w:sz="4" w:space="0" w:color="auto"/>
            </w:tcBorders>
            <w:shd w:val="clear" w:color="auto" w:fill="auto"/>
            <w:noWrap/>
            <w:vAlign w:val="center"/>
            <w:hideMark/>
          </w:tcPr>
          <w:p w14:paraId="63BC8C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713F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A9EEF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Мухино</w:t>
            </w:r>
          </w:p>
        </w:tc>
        <w:tc>
          <w:tcPr>
            <w:tcW w:w="2127" w:type="dxa"/>
            <w:tcBorders>
              <w:top w:val="nil"/>
              <w:left w:val="nil"/>
              <w:bottom w:val="single" w:sz="4" w:space="0" w:color="auto"/>
              <w:right w:val="single" w:sz="4" w:space="0" w:color="auto"/>
            </w:tcBorders>
            <w:shd w:val="clear" w:color="auto" w:fill="auto"/>
            <w:noWrap/>
            <w:vAlign w:val="center"/>
            <w:hideMark/>
          </w:tcPr>
          <w:p w14:paraId="7E50B9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68FEC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3AEB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280</w:t>
            </w:r>
          </w:p>
        </w:tc>
        <w:tc>
          <w:tcPr>
            <w:tcW w:w="2639" w:type="dxa"/>
            <w:tcBorders>
              <w:top w:val="nil"/>
              <w:left w:val="nil"/>
              <w:bottom w:val="single" w:sz="4" w:space="0" w:color="auto"/>
              <w:right w:val="single" w:sz="4" w:space="0" w:color="auto"/>
            </w:tcBorders>
            <w:shd w:val="clear" w:color="auto" w:fill="auto"/>
            <w:noWrap/>
            <w:vAlign w:val="center"/>
            <w:hideMark/>
          </w:tcPr>
          <w:p w14:paraId="1B7B94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ECE7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18005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Турусиново</w:t>
            </w:r>
          </w:p>
        </w:tc>
        <w:tc>
          <w:tcPr>
            <w:tcW w:w="2127" w:type="dxa"/>
            <w:tcBorders>
              <w:top w:val="nil"/>
              <w:left w:val="nil"/>
              <w:bottom w:val="single" w:sz="4" w:space="0" w:color="auto"/>
              <w:right w:val="single" w:sz="4" w:space="0" w:color="auto"/>
            </w:tcBorders>
            <w:shd w:val="clear" w:color="auto" w:fill="auto"/>
            <w:noWrap/>
            <w:vAlign w:val="center"/>
            <w:hideMark/>
          </w:tcPr>
          <w:p w14:paraId="776B67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54543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01EC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281</w:t>
            </w:r>
          </w:p>
        </w:tc>
        <w:tc>
          <w:tcPr>
            <w:tcW w:w="2639" w:type="dxa"/>
            <w:tcBorders>
              <w:top w:val="nil"/>
              <w:left w:val="nil"/>
              <w:bottom w:val="single" w:sz="4" w:space="0" w:color="auto"/>
              <w:right w:val="single" w:sz="4" w:space="0" w:color="auto"/>
            </w:tcBorders>
            <w:shd w:val="clear" w:color="auto" w:fill="auto"/>
            <w:noWrap/>
            <w:vAlign w:val="center"/>
            <w:hideMark/>
          </w:tcPr>
          <w:p w14:paraId="5DE597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E5E0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CEE2C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Шевырталово</w:t>
            </w:r>
          </w:p>
        </w:tc>
        <w:tc>
          <w:tcPr>
            <w:tcW w:w="2127" w:type="dxa"/>
            <w:tcBorders>
              <w:top w:val="nil"/>
              <w:left w:val="nil"/>
              <w:bottom w:val="single" w:sz="4" w:space="0" w:color="auto"/>
              <w:right w:val="single" w:sz="4" w:space="0" w:color="auto"/>
            </w:tcBorders>
            <w:shd w:val="clear" w:color="auto" w:fill="auto"/>
            <w:noWrap/>
            <w:vAlign w:val="center"/>
            <w:hideMark/>
          </w:tcPr>
          <w:p w14:paraId="683D93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BC7E8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2E75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282</w:t>
            </w:r>
          </w:p>
        </w:tc>
        <w:tc>
          <w:tcPr>
            <w:tcW w:w="2639" w:type="dxa"/>
            <w:tcBorders>
              <w:top w:val="nil"/>
              <w:left w:val="nil"/>
              <w:bottom w:val="single" w:sz="4" w:space="0" w:color="auto"/>
              <w:right w:val="single" w:sz="4" w:space="0" w:color="auto"/>
            </w:tcBorders>
            <w:shd w:val="clear" w:color="auto" w:fill="auto"/>
            <w:noWrap/>
            <w:vAlign w:val="center"/>
            <w:hideMark/>
          </w:tcPr>
          <w:p w14:paraId="5C6734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5869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0E3AA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Полом</w:t>
            </w:r>
          </w:p>
        </w:tc>
        <w:tc>
          <w:tcPr>
            <w:tcW w:w="2127" w:type="dxa"/>
            <w:tcBorders>
              <w:top w:val="nil"/>
              <w:left w:val="nil"/>
              <w:bottom w:val="single" w:sz="4" w:space="0" w:color="auto"/>
              <w:right w:val="single" w:sz="4" w:space="0" w:color="auto"/>
            </w:tcBorders>
            <w:shd w:val="clear" w:color="auto" w:fill="auto"/>
            <w:noWrap/>
            <w:vAlign w:val="center"/>
            <w:hideMark/>
          </w:tcPr>
          <w:p w14:paraId="591DF7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01BA0F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4E2B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283</w:t>
            </w:r>
          </w:p>
        </w:tc>
        <w:tc>
          <w:tcPr>
            <w:tcW w:w="2639" w:type="dxa"/>
            <w:tcBorders>
              <w:top w:val="nil"/>
              <w:left w:val="nil"/>
              <w:bottom w:val="single" w:sz="4" w:space="0" w:color="auto"/>
              <w:right w:val="single" w:sz="4" w:space="0" w:color="auto"/>
            </w:tcBorders>
            <w:shd w:val="clear" w:color="auto" w:fill="auto"/>
            <w:noWrap/>
            <w:vAlign w:val="center"/>
            <w:hideMark/>
          </w:tcPr>
          <w:p w14:paraId="18E3D0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CB66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421A0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Красная Речка</w:t>
            </w:r>
          </w:p>
        </w:tc>
        <w:tc>
          <w:tcPr>
            <w:tcW w:w="2127" w:type="dxa"/>
            <w:tcBorders>
              <w:top w:val="nil"/>
              <w:left w:val="nil"/>
              <w:bottom w:val="single" w:sz="4" w:space="0" w:color="auto"/>
              <w:right w:val="single" w:sz="4" w:space="0" w:color="auto"/>
            </w:tcBorders>
            <w:shd w:val="clear" w:color="auto" w:fill="auto"/>
            <w:noWrap/>
            <w:vAlign w:val="center"/>
            <w:hideMark/>
          </w:tcPr>
          <w:p w14:paraId="49265F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B9949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EFC18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284</w:t>
            </w:r>
          </w:p>
        </w:tc>
        <w:tc>
          <w:tcPr>
            <w:tcW w:w="2639" w:type="dxa"/>
            <w:tcBorders>
              <w:top w:val="nil"/>
              <w:left w:val="nil"/>
              <w:bottom w:val="single" w:sz="4" w:space="0" w:color="auto"/>
              <w:right w:val="single" w:sz="4" w:space="0" w:color="auto"/>
            </w:tcBorders>
            <w:shd w:val="clear" w:color="auto" w:fill="auto"/>
            <w:noWrap/>
            <w:vAlign w:val="center"/>
            <w:hideMark/>
          </w:tcPr>
          <w:p w14:paraId="484D52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758F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E082D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Поповщина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6ACE48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5C945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86F3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285</w:t>
            </w:r>
          </w:p>
        </w:tc>
        <w:tc>
          <w:tcPr>
            <w:tcW w:w="2639" w:type="dxa"/>
            <w:tcBorders>
              <w:top w:val="nil"/>
              <w:left w:val="nil"/>
              <w:bottom w:val="single" w:sz="4" w:space="0" w:color="auto"/>
              <w:right w:val="single" w:sz="4" w:space="0" w:color="auto"/>
            </w:tcBorders>
            <w:shd w:val="clear" w:color="auto" w:fill="auto"/>
            <w:noWrap/>
            <w:vAlign w:val="center"/>
            <w:hideMark/>
          </w:tcPr>
          <w:p w14:paraId="0C2F8C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7340D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2E88D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Тупрунка</w:t>
            </w:r>
          </w:p>
        </w:tc>
        <w:tc>
          <w:tcPr>
            <w:tcW w:w="2127" w:type="dxa"/>
            <w:tcBorders>
              <w:top w:val="nil"/>
              <w:left w:val="nil"/>
              <w:bottom w:val="single" w:sz="4" w:space="0" w:color="auto"/>
              <w:right w:val="single" w:sz="4" w:space="0" w:color="auto"/>
            </w:tcBorders>
            <w:shd w:val="clear" w:color="auto" w:fill="auto"/>
            <w:noWrap/>
            <w:vAlign w:val="center"/>
            <w:hideMark/>
          </w:tcPr>
          <w:p w14:paraId="6E929B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3BFFB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B2BB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286</w:t>
            </w:r>
          </w:p>
        </w:tc>
        <w:tc>
          <w:tcPr>
            <w:tcW w:w="2639" w:type="dxa"/>
            <w:tcBorders>
              <w:top w:val="nil"/>
              <w:left w:val="nil"/>
              <w:bottom w:val="single" w:sz="4" w:space="0" w:color="auto"/>
              <w:right w:val="single" w:sz="4" w:space="0" w:color="auto"/>
            </w:tcBorders>
            <w:shd w:val="clear" w:color="auto" w:fill="auto"/>
            <w:noWrap/>
            <w:vAlign w:val="center"/>
            <w:hideMark/>
          </w:tcPr>
          <w:p w14:paraId="46DE28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CBB7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93D93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Слудка</w:t>
            </w:r>
          </w:p>
        </w:tc>
        <w:tc>
          <w:tcPr>
            <w:tcW w:w="2127" w:type="dxa"/>
            <w:tcBorders>
              <w:top w:val="nil"/>
              <w:left w:val="nil"/>
              <w:bottom w:val="single" w:sz="4" w:space="0" w:color="auto"/>
              <w:right w:val="single" w:sz="4" w:space="0" w:color="auto"/>
            </w:tcBorders>
            <w:shd w:val="clear" w:color="auto" w:fill="auto"/>
            <w:noWrap/>
            <w:vAlign w:val="center"/>
            <w:hideMark/>
          </w:tcPr>
          <w:p w14:paraId="5A49E0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8BAF5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CD1C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287</w:t>
            </w:r>
          </w:p>
        </w:tc>
        <w:tc>
          <w:tcPr>
            <w:tcW w:w="2639" w:type="dxa"/>
            <w:tcBorders>
              <w:top w:val="nil"/>
              <w:left w:val="nil"/>
              <w:bottom w:val="single" w:sz="4" w:space="0" w:color="auto"/>
              <w:right w:val="single" w:sz="4" w:space="0" w:color="auto"/>
            </w:tcBorders>
            <w:shd w:val="clear" w:color="auto" w:fill="auto"/>
            <w:noWrap/>
            <w:vAlign w:val="center"/>
            <w:hideMark/>
          </w:tcPr>
          <w:p w14:paraId="26D561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0B0E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A4190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Исаково</w:t>
            </w:r>
          </w:p>
        </w:tc>
        <w:tc>
          <w:tcPr>
            <w:tcW w:w="2127" w:type="dxa"/>
            <w:tcBorders>
              <w:top w:val="nil"/>
              <w:left w:val="nil"/>
              <w:bottom w:val="single" w:sz="4" w:space="0" w:color="auto"/>
              <w:right w:val="single" w:sz="4" w:space="0" w:color="auto"/>
            </w:tcBorders>
            <w:shd w:val="clear" w:color="auto" w:fill="auto"/>
            <w:noWrap/>
            <w:vAlign w:val="center"/>
            <w:hideMark/>
          </w:tcPr>
          <w:p w14:paraId="005713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41D53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4D24B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288</w:t>
            </w:r>
          </w:p>
        </w:tc>
        <w:tc>
          <w:tcPr>
            <w:tcW w:w="2639" w:type="dxa"/>
            <w:tcBorders>
              <w:top w:val="nil"/>
              <w:left w:val="nil"/>
              <w:bottom w:val="single" w:sz="4" w:space="0" w:color="auto"/>
              <w:right w:val="single" w:sz="4" w:space="0" w:color="auto"/>
            </w:tcBorders>
            <w:shd w:val="clear" w:color="auto" w:fill="auto"/>
            <w:noWrap/>
            <w:vAlign w:val="center"/>
            <w:hideMark/>
          </w:tcPr>
          <w:p w14:paraId="02AA9D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6704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914D2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Афанасьевцы</w:t>
            </w:r>
          </w:p>
        </w:tc>
        <w:tc>
          <w:tcPr>
            <w:tcW w:w="2127" w:type="dxa"/>
            <w:tcBorders>
              <w:top w:val="nil"/>
              <w:left w:val="nil"/>
              <w:bottom w:val="single" w:sz="4" w:space="0" w:color="auto"/>
              <w:right w:val="single" w:sz="4" w:space="0" w:color="auto"/>
            </w:tcBorders>
            <w:shd w:val="clear" w:color="auto" w:fill="auto"/>
            <w:noWrap/>
            <w:vAlign w:val="center"/>
            <w:hideMark/>
          </w:tcPr>
          <w:p w14:paraId="4EE9E6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CBB6E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9D0B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289</w:t>
            </w:r>
          </w:p>
        </w:tc>
        <w:tc>
          <w:tcPr>
            <w:tcW w:w="2639" w:type="dxa"/>
            <w:tcBorders>
              <w:top w:val="nil"/>
              <w:left w:val="nil"/>
              <w:bottom w:val="single" w:sz="4" w:space="0" w:color="auto"/>
              <w:right w:val="single" w:sz="4" w:space="0" w:color="auto"/>
            </w:tcBorders>
            <w:shd w:val="clear" w:color="auto" w:fill="auto"/>
            <w:noWrap/>
            <w:vAlign w:val="center"/>
            <w:hideMark/>
          </w:tcPr>
          <w:p w14:paraId="29CEFE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0BF5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6CD8F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Второй Ластик</w:t>
            </w:r>
          </w:p>
        </w:tc>
        <w:tc>
          <w:tcPr>
            <w:tcW w:w="2127" w:type="dxa"/>
            <w:tcBorders>
              <w:top w:val="nil"/>
              <w:left w:val="nil"/>
              <w:bottom w:val="single" w:sz="4" w:space="0" w:color="auto"/>
              <w:right w:val="single" w:sz="4" w:space="0" w:color="auto"/>
            </w:tcBorders>
            <w:shd w:val="clear" w:color="auto" w:fill="auto"/>
            <w:noWrap/>
            <w:vAlign w:val="center"/>
            <w:hideMark/>
          </w:tcPr>
          <w:p w14:paraId="071500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E88DF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3553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290</w:t>
            </w:r>
          </w:p>
        </w:tc>
        <w:tc>
          <w:tcPr>
            <w:tcW w:w="2639" w:type="dxa"/>
            <w:tcBorders>
              <w:top w:val="nil"/>
              <w:left w:val="nil"/>
              <w:bottom w:val="single" w:sz="4" w:space="0" w:color="auto"/>
              <w:right w:val="single" w:sz="4" w:space="0" w:color="auto"/>
            </w:tcBorders>
            <w:shd w:val="clear" w:color="auto" w:fill="auto"/>
            <w:noWrap/>
            <w:vAlign w:val="center"/>
            <w:hideMark/>
          </w:tcPr>
          <w:p w14:paraId="55CD5D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9545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396A9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Комсомольский</w:t>
            </w:r>
          </w:p>
        </w:tc>
        <w:tc>
          <w:tcPr>
            <w:tcW w:w="2127" w:type="dxa"/>
            <w:tcBorders>
              <w:top w:val="nil"/>
              <w:left w:val="nil"/>
              <w:bottom w:val="single" w:sz="4" w:space="0" w:color="auto"/>
              <w:right w:val="single" w:sz="4" w:space="0" w:color="auto"/>
            </w:tcBorders>
            <w:shd w:val="clear" w:color="auto" w:fill="auto"/>
            <w:noWrap/>
            <w:vAlign w:val="center"/>
            <w:hideMark/>
          </w:tcPr>
          <w:p w14:paraId="75F4EB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23A18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9ACE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291</w:t>
            </w:r>
          </w:p>
        </w:tc>
        <w:tc>
          <w:tcPr>
            <w:tcW w:w="2639" w:type="dxa"/>
            <w:tcBorders>
              <w:top w:val="nil"/>
              <w:left w:val="nil"/>
              <w:bottom w:val="single" w:sz="4" w:space="0" w:color="auto"/>
              <w:right w:val="single" w:sz="4" w:space="0" w:color="auto"/>
            </w:tcBorders>
            <w:shd w:val="clear" w:color="auto" w:fill="auto"/>
            <w:noWrap/>
            <w:vAlign w:val="center"/>
            <w:hideMark/>
          </w:tcPr>
          <w:p w14:paraId="7901AC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3DA0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7313A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Рябиново</w:t>
            </w:r>
          </w:p>
        </w:tc>
        <w:tc>
          <w:tcPr>
            <w:tcW w:w="2127" w:type="dxa"/>
            <w:tcBorders>
              <w:top w:val="nil"/>
              <w:left w:val="nil"/>
              <w:bottom w:val="single" w:sz="4" w:space="0" w:color="auto"/>
              <w:right w:val="single" w:sz="4" w:space="0" w:color="auto"/>
            </w:tcBorders>
            <w:shd w:val="clear" w:color="auto" w:fill="auto"/>
            <w:noWrap/>
            <w:vAlign w:val="center"/>
            <w:hideMark/>
          </w:tcPr>
          <w:p w14:paraId="66A515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EB572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F799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292</w:t>
            </w:r>
          </w:p>
        </w:tc>
        <w:tc>
          <w:tcPr>
            <w:tcW w:w="2639" w:type="dxa"/>
            <w:tcBorders>
              <w:top w:val="nil"/>
              <w:left w:val="nil"/>
              <w:bottom w:val="single" w:sz="4" w:space="0" w:color="auto"/>
              <w:right w:val="single" w:sz="4" w:space="0" w:color="auto"/>
            </w:tcBorders>
            <w:shd w:val="clear" w:color="auto" w:fill="auto"/>
            <w:noWrap/>
            <w:vAlign w:val="center"/>
            <w:hideMark/>
          </w:tcPr>
          <w:p w14:paraId="58B72A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DD42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44D13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Швецово</w:t>
            </w:r>
          </w:p>
        </w:tc>
        <w:tc>
          <w:tcPr>
            <w:tcW w:w="2127" w:type="dxa"/>
            <w:tcBorders>
              <w:top w:val="nil"/>
              <w:left w:val="nil"/>
              <w:bottom w:val="single" w:sz="4" w:space="0" w:color="auto"/>
              <w:right w:val="single" w:sz="4" w:space="0" w:color="auto"/>
            </w:tcBorders>
            <w:shd w:val="clear" w:color="auto" w:fill="auto"/>
            <w:noWrap/>
            <w:vAlign w:val="center"/>
            <w:hideMark/>
          </w:tcPr>
          <w:p w14:paraId="6BF1D7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97BAA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7AFD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293</w:t>
            </w:r>
          </w:p>
        </w:tc>
        <w:tc>
          <w:tcPr>
            <w:tcW w:w="2639" w:type="dxa"/>
            <w:tcBorders>
              <w:top w:val="nil"/>
              <w:left w:val="nil"/>
              <w:bottom w:val="single" w:sz="4" w:space="0" w:color="auto"/>
              <w:right w:val="single" w:sz="4" w:space="0" w:color="auto"/>
            </w:tcBorders>
            <w:shd w:val="clear" w:color="auto" w:fill="auto"/>
            <w:noWrap/>
            <w:vAlign w:val="center"/>
            <w:hideMark/>
          </w:tcPr>
          <w:p w14:paraId="3B6A9F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487B0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649A76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Верхне-Лалье</w:t>
            </w:r>
          </w:p>
        </w:tc>
        <w:tc>
          <w:tcPr>
            <w:tcW w:w="2127" w:type="dxa"/>
            <w:tcBorders>
              <w:top w:val="nil"/>
              <w:left w:val="nil"/>
              <w:bottom w:val="single" w:sz="4" w:space="0" w:color="auto"/>
              <w:right w:val="single" w:sz="4" w:space="0" w:color="auto"/>
            </w:tcBorders>
            <w:shd w:val="clear" w:color="auto" w:fill="auto"/>
            <w:noWrap/>
            <w:vAlign w:val="center"/>
            <w:hideMark/>
          </w:tcPr>
          <w:p w14:paraId="14C195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A08B9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E08A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294</w:t>
            </w:r>
          </w:p>
        </w:tc>
        <w:tc>
          <w:tcPr>
            <w:tcW w:w="2639" w:type="dxa"/>
            <w:tcBorders>
              <w:top w:val="nil"/>
              <w:left w:val="nil"/>
              <w:bottom w:val="single" w:sz="4" w:space="0" w:color="auto"/>
              <w:right w:val="single" w:sz="4" w:space="0" w:color="auto"/>
            </w:tcBorders>
            <w:shd w:val="clear" w:color="auto" w:fill="auto"/>
            <w:noWrap/>
            <w:vAlign w:val="center"/>
            <w:hideMark/>
          </w:tcPr>
          <w:p w14:paraId="0527CD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0DF8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9F6A8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ж/д_ст Ардаши</w:t>
            </w:r>
          </w:p>
        </w:tc>
        <w:tc>
          <w:tcPr>
            <w:tcW w:w="2127" w:type="dxa"/>
            <w:tcBorders>
              <w:top w:val="nil"/>
              <w:left w:val="nil"/>
              <w:bottom w:val="single" w:sz="4" w:space="0" w:color="auto"/>
              <w:right w:val="single" w:sz="4" w:space="0" w:color="auto"/>
            </w:tcBorders>
            <w:shd w:val="clear" w:color="auto" w:fill="auto"/>
            <w:noWrap/>
            <w:vAlign w:val="center"/>
            <w:hideMark/>
          </w:tcPr>
          <w:p w14:paraId="76AFA0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E1691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1888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295</w:t>
            </w:r>
          </w:p>
        </w:tc>
        <w:tc>
          <w:tcPr>
            <w:tcW w:w="2639" w:type="dxa"/>
            <w:tcBorders>
              <w:top w:val="nil"/>
              <w:left w:val="nil"/>
              <w:bottom w:val="single" w:sz="4" w:space="0" w:color="auto"/>
              <w:right w:val="single" w:sz="4" w:space="0" w:color="auto"/>
            </w:tcBorders>
            <w:shd w:val="clear" w:color="auto" w:fill="auto"/>
            <w:noWrap/>
            <w:vAlign w:val="center"/>
            <w:hideMark/>
          </w:tcPr>
          <w:p w14:paraId="24287D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067EB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DD16D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Калинино</w:t>
            </w:r>
          </w:p>
        </w:tc>
        <w:tc>
          <w:tcPr>
            <w:tcW w:w="2127" w:type="dxa"/>
            <w:tcBorders>
              <w:top w:val="nil"/>
              <w:left w:val="nil"/>
              <w:bottom w:val="single" w:sz="4" w:space="0" w:color="auto"/>
              <w:right w:val="single" w:sz="4" w:space="0" w:color="auto"/>
            </w:tcBorders>
            <w:shd w:val="clear" w:color="auto" w:fill="auto"/>
            <w:noWrap/>
            <w:vAlign w:val="center"/>
            <w:hideMark/>
          </w:tcPr>
          <w:p w14:paraId="165C38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6ED5B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8A0F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296</w:t>
            </w:r>
          </w:p>
        </w:tc>
        <w:tc>
          <w:tcPr>
            <w:tcW w:w="2639" w:type="dxa"/>
            <w:tcBorders>
              <w:top w:val="nil"/>
              <w:left w:val="nil"/>
              <w:bottom w:val="single" w:sz="4" w:space="0" w:color="auto"/>
              <w:right w:val="single" w:sz="4" w:space="0" w:color="auto"/>
            </w:tcBorders>
            <w:shd w:val="clear" w:color="auto" w:fill="auto"/>
            <w:noWrap/>
            <w:vAlign w:val="center"/>
            <w:hideMark/>
          </w:tcPr>
          <w:p w14:paraId="1F936A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7A95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ABA33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Мыс</w:t>
            </w:r>
          </w:p>
        </w:tc>
        <w:tc>
          <w:tcPr>
            <w:tcW w:w="2127" w:type="dxa"/>
            <w:tcBorders>
              <w:top w:val="nil"/>
              <w:left w:val="nil"/>
              <w:bottom w:val="single" w:sz="4" w:space="0" w:color="auto"/>
              <w:right w:val="single" w:sz="4" w:space="0" w:color="auto"/>
            </w:tcBorders>
            <w:shd w:val="clear" w:color="auto" w:fill="auto"/>
            <w:noWrap/>
            <w:vAlign w:val="center"/>
            <w:hideMark/>
          </w:tcPr>
          <w:p w14:paraId="544425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F8BBF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0A0D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297</w:t>
            </w:r>
          </w:p>
        </w:tc>
        <w:tc>
          <w:tcPr>
            <w:tcW w:w="2639" w:type="dxa"/>
            <w:tcBorders>
              <w:top w:val="nil"/>
              <w:left w:val="nil"/>
              <w:bottom w:val="single" w:sz="4" w:space="0" w:color="auto"/>
              <w:right w:val="single" w:sz="4" w:space="0" w:color="auto"/>
            </w:tcBorders>
            <w:shd w:val="clear" w:color="auto" w:fill="auto"/>
            <w:noWrap/>
            <w:vAlign w:val="center"/>
            <w:hideMark/>
          </w:tcPr>
          <w:p w14:paraId="54A176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5DC3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530B3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Петровское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085D86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58239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4F90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298</w:t>
            </w:r>
          </w:p>
        </w:tc>
        <w:tc>
          <w:tcPr>
            <w:tcW w:w="2639" w:type="dxa"/>
            <w:tcBorders>
              <w:top w:val="nil"/>
              <w:left w:val="nil"/>
              <w:bottom w:val="single" w:sz="4" w:space="0" w:color="auto"/>
              <w:right w:val="single" w:sz="4" w:space="0" w:color="auto"/>
            </w:tcBorders>
            <w:shd w:val="clear" w:color="auto" w:fill="auto"/>
            <w:noWrap/>
            <w:vAlign w:val="center"/>
            <w:hideMark/>
          </w:tcPr>
          <w:p w14:paraId="7A74D5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3A4A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A4E98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починок Шурма-Никольский</w:t>
            </w:r>
          </w:p>
        </w:tc>
        <w:tc>
          <w:tcPr>
            <w:tcW w:w="2127" w:type="dxa"/>
            <w:tcBorders>
              <w:top w:val="nil"/>
              <w:left w:val="nil"/>
              <w:bottom w:val="single" w:sz="4" w:space="0" w:color="auto"/>
              <w:right w:val="single" w:sz="4" w:space="0" w:color="auto"/>
            </w:tcBorders>
            <w:shd w:val="clear" w:color="auto" w:fill="auto"/>
            <w:noWrap/>
            <w:vAlign w:val="center"/>
            <w:hideMark/>
          </w:tcPr>
          <w:p w14:paraId="244A8E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2F5D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5AD1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299</w:t>
            </w:r>
          </w:p>
        </w:tc>
        <w:tc>
          <w:tcPr>
            <w:tcW w:w="2639" w:type="dxa"/>
            <w:tcBorders>
              <w:top w:val="nil"/>
              <w:left w:val="nil"/>
              <w:bottom w:val="single" w:sz="4" w:space="0" w:color="auto"/>
              <w:right w:val="single" w:sz="4" w:space="0" w:color="auto"/>
            </w:tcBorders>
            <w:shd w:val="clear" w:color="auto" w:fill="auto"/>
            <w:noWrap/>
            <w:vAlign w:val="center"/>
            <w:hideMark/>
          </w:tcPr>
          <w:p w14:paraId="3A1BF7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0106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86C93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Окулово</w:t>
            </w:r>
          </w:p>
        </w:tc>
        <w:tc>
          <w:tcPr>
            <w:tcW w:w="2127" w:type="dxa"/>
            <w:tcBorders>
              <w:top w:val="nil"/>
              <w:left w:val="nil"/>
              <w:bottom w:val="single" w:sz="4" w:space="0" w:color="auto"/>
              <w:right w:val="single" w:sz="4" w:space="0" w:color="auto"/>
            </w:tcBorders>
            <w:shd w:val="clear" w:color="auto" w:fill="auto"/>
            <w:noWrap/>
            <w:vAlign w:val="center"/>
            <w:hideMark/>
          </w:tcPr>
          <w:p w14:paraId="28756E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2F98D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0234B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300</w:t>
            </w:r>
          </w:p>
        </w:tc>
        <w:tc>
          <w:tcPr>
            <w:tcW w:w="2639" w:type="dxa"/>
            <w:tcBorders>
              <w:top w:val="nil"/>
              <w:left w:val="nil"/>
              <w:bottom w:val="single" w:sz="4" w:space="0" w:color="auto"/>
              <w:right w:val="single" w:sz="4" w:space="0" w:color="auto"/>
            </w:tcBorders>
            <w:shd w:val="clear" w:color="auto" w:fill="auto"/>
            <w:noWrap/>
            <w:vAlign w:val="center"/>
            <w:hideMark/>
          </w:tcPr>
          <w:p w14:paraId="6518F5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8432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F9BA3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Лом</w:t>
            </w:r>
          </w:p>
        </w:tc>
        <w:tc>
          <w:tcPr>
            <w:tcW w:w="2127" w:type="dxa"/>
            <w:tcBorders>
              <w:top w:val="nil"/>
              <w:left w:val="nil"/>
              <w:bottom w:val="single" w:sz="4" w:space="0" w:color="auto"/>
              <w:right w:val="single" w:sz="4" w:space="0" w:color="auto"/>
            </w:tcBorders>
            <w:shd w:val="clear" w:color="auto" w:fill="auto"/>
            <w:noWrap/>
            <w:vAlign w:val="center"/>
            <w:hideMark/>
          </w:tcPr>
          <w:p w14:paraId="00E019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90F8C1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084C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301</w:t>
            </w:r>
          </w:p>
        </w:tc>
        <w:tc>
          <w:tcPr>
            <w:tcW w:w="2639" w:type="dxa"/>
            <w:tcBorders>
              <w:top w:val="nil"/>
              <w:left w:val="nil"/>
              <w:bottom w:val="single" w:sz="4" w:space="0" w:color="auto"/>
              <w:right w:val="single" w:sz="4" w:space="0" w:color="auto"/>
            </w:tcBorders>
            <w:shd w:val="clear" w:color="auto" w:fill="auto"/>
            <w:noWrap/>
            <w:vAlign w:val="center"/>
            <w:hideMark/>
          </w:tcPr>
          <w:p w14:paraId="327527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7534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526757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Васькино</w:t>
            </w:r>
          </w:p>
        </w:tc>
        <w:tc>
          <w:tcPr>
            <w:tcW w:w="2127" w:type="dxa"/>
            <w:tcBorders>
              <w:top w:val="nil"/>
              <w:left w:val="nil"/>
              <w:bottom w:val="single" w:sz="4" w:space="0" w:color="auto"/>
              <w:right w:val="single" w:sz="4" w:space="0" w:color="auto"/>
            </w:tcBorders>
            <w:shd w:val="clear" w:color="auto" w:fill="auto"/>
            <w:noWrap/>
            <w:vAlign w:val="center"/>
            <w:hideMark/>
          </w:tcPr>
          <w:p w14:paraId="61A3EE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DB072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7E5F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302</w:t>
            </w:r>
          </w:p>
        </w:tc>
        <w:tc>
          <w:tcPr>
            <w:tcW w:w="2639" w:type="dxa"/>
            <w:tcBorders>
              <w:top w:val="nil"/>
              <w:left w:val="nil"/>
              <w:bottom w:val="single" w:sz="4" w:space="0" w:color="auto"/>
              <w:right w:val="single" w:sz="4" w:space="0" w:color="auto"/>
            </w:tcBorders>
            <w:shd w:val="clear" w:color="auto" w:fill="auto"/>
            <w:noWrap/>
            <w:vAlign w:val="center"/>
            <w:hideMark/>
          </w:tcPr>
          <w:p w14:paraId="4F2518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20B3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A8C9A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Буйское</w:t>
            </w:r>
          </w:p>
        </w:tc>
        <w:tc>
          <w:tcPr>
            <w:tcW w:w="2127" w:type="dxa"/>
            <w:tcBorders>
              <w:top w:val="nil"/>
              <w:left w:val="nil"/>
              <w:bottom w:val="single" w:sz="4" w:space="0" w:color="auto"/>
              <w:right w:val="single" w:sz="4" w:space="0" w:color="auto"/>
            </w:tcBorders>
            <w:shd w:val="clear" w:color="auto" w:fill="auto"/>
            <w:noWrap/>
            <w:vAlign w:val="center"/>
            <w:hideMark/>
          </w:tcPr>
          <w:p w14:paraId="0F0CF3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8DB60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AE47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303</w:t>
            </w:r>
          </w:p>
        </w:tc>
        <w:tc>
          <w:tcPr>
            <w:tcW w:w="2639" w:type="dxa"/>
            <w:tcBorders>
              <w:top w:val="nil"/>
              <w:left w:val="nil"/>
              <w:bottom w:val="single" w:sz="4" w:space="0" w:color="auto"/>
              <w:right w:val="single" w:sz="4" w:space="0" w:color="auto"/>
            </w:tcBorders>
            <w:shd w:val="clear" w:color="auto" w:fill="auto"/>
            <w:noWrap/>
            <w:vAlign w:val="center"/>
            <w:hideMark/>
          </w:tcPr>
          <w:p w14:paraId="3FF115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D998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CBAE8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Ашлань</w:t>
            </w:r>
          </w:p>
        </w:tc>
        <w:tc>
          <w:tcPr>
            <w:tcW w:w="2127" w:type="dxa"/>
            <w:tcBorders>
              <w:top w:val="nil"/>
              <w:left w:val="nil"/>
              <w:bottom w:val="single" w:sz="4" w:space="0" w:color="auto"/>
              <w:right w:val="single" w:sz="4" w:space="0" w:color="auto"/>
            </w:tcBorders>
            <w:shd w:val="clear" w:color="auto" w:fill="auto"/>
            <w:noWrap/>
            <w:vAlign w:val="center"/>
            <w:hideMark/>
          </w:tcPr>
          <w:p w14:paraId="49732C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FA3BF4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8D72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304</w:t>
            </w:r>
          </w:p>
        </w:tc>
        <w:tc>
          <w:tcPr>
            <w:tcW w:w="2639" w:type="dxa"/>
            <w:tcBorders>
              <w:top w:val="nil"/>
              <w:left w:val="nil"/>
              <w:bottom w:val="single" w:sz="4" w:space="0" w:color="auto"/>
              <w:right w:val="single" w:sz="4" w:space="0" w:color="auto"/>
            </w:tcBorders>
            <w:shd w:val="clear" w:color="auto" w:fill="auto"/>
            <w:noWrap/>
            <w:vAlign w:val="center"/>
            <w:hideMark/>
          </w:tcPr>
          <w:p w14:paraId="5A7257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81CD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61A49B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Фатеево</w:t>
            </w:r>
          </w:p>
        </w:tc>
        <w:tc>
          <w:tcPr>
            <w:tcW w:w="2127" w:type="dxa"/>
            <w:tcBorders>
              <w:top w:val="nil"/>
              <w:left w:val="nil"/>
              <w:bottom w:val="single" w:sz="4" w:space="0" w:color="auto"/>
              <w:right w:val="single" w:sz="4" w:space="0" w:color="auto"/>
            </w:tcBorders>
            <w:shd w:val="clear" w:color="auto" w:fill="auto"/>
            <w:noWrap/>
            <w:vAlign w:val="center"/>
            <w:hideMark/>
          </w:tcPr>
          <w:p w14:paraId="02F442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3E002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EF10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305</w:t>
            </w:r>
          </w:p>
        </w:tc>
        <w:tc>
          <w:tcPr>
            <w:tcW w:w="2639" w:type="dxa"/>
            <w:tcBorders>
              <w:top w:val="nil"/>
              <w:left w:val="nil"/>
              <w:bottom w:val="single" w:sz="4" w:space="0" w:color="auto"/>
              <w:right w:val="single" w:sz="4" w:space="0" w:color="auto"/>
            </w:tcBorders>
            <w:shd w:val="clear" w:color="auto" w:fill="auto"/>
            <w:noWrap/>
            <w:vAlign w:val="center"/>
            <w:hideMark/>
          </w:tcPr>
          <w:p w14:paraId="2954C3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D2DF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BC921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Адово</w:t>
            </w:r>
          </w:p>
        </w:tc>
        <w:tc>
          <w:tcPr>
            <w:tcW w:w="2127" w:type="dxa"/>
            <w:tcBorders>
              <w:top w:val="nil"/>
              <w:left w:val="nil"/>
              <w:bottom w:val="single" w:sz="4" w:space="0" w:color="auto"/>
              <w:right w:val="single" w:sz="4" w:space="0" w:color="auto"/>
            </w:tcBorders>
            <w:shd w:val="clear" w:color="auto" w:fill="auto"/>
            <w:noWrap/>
            <w:vAlign w:val="center"/>
            <w:hideMark/>
          </w:tcPr>
          <w:p w14:paraId="2E070B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4CF65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999D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306</w:t>
            </w:r>
          </w:p>
        </w:tc>
        <w:tc>
          <w:tcPr>
            <w:tcW w:w="2639" w:type="dxa"/>
            <w:tcBorders>
              <w:top w:val="nil"/>
              <w:left w:val="nil"/>
              <w:bottom w:val="single" w:sz="4" w:space="0" w:color="auto"/>
              <w:right w:val="single" w:sz="4" w:space="0" w:color="auto"/>
            </w:tcBorders>
            <w:shd w:val="clear" w:color="auto" w:fill="auto"/>
            <w:noWrap/>
            <w:vAlign w:val="center"/>
            <w:hideMark/>
          </w:tcPr>
          <w:p w14:paraId="684AB1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7FEA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A4A83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Кичма</w:t>
            </w:r>
          </w:p>
        </w:tc>
        <w:tc>
          <w:tcPr>
            <w:tcW w:w="2127" w:type="dxa"/>
            <w:tcBorders>
              <w:top w:val="nil"/>
              <w:left w:val="nil"/>
              <w:bottom w:val="single" w:sz="4" w:space="0" w:color="auto"/>
              <w:right w:val="single" w:sz="4" w:space="0" w:color="auto"/>
            </w:tcBorders>
            <w:shd w:val="clear" w:color="auto" w:fill="auto"/>
            <w:noWrap/>
            <w:vAlign w:val="center"/>
            <w:hideMark/>
          </w:tcPr>
          <w:p w14:paraId="67B4CD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9D867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92F0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307</w:t>
            </w:r>
          </w:p>
        </w:tc>
        <w:tc>
          <w:tcPr>
            <w:tcW w:w="2639" w:type="dxa"/>
            <w:tcBorders>
              <w:top w:val="nil"/>
              <w:left w:val="nil"/>
              <w:bottom w:val="single" w:sz="4" w:space="0" w:color="auto"/>
              <w:right w:val="single" w:sz="4" w:space="0" w:color="auto"/>
            </w:tcBorders>
            <w:shd w:val="clear" w:color="auto" w:fill="auto"/>
            <w:noWrap/>
            <w:vAlign w:val="center"/>
            <w:hideMark/>
          </w:tcPr>
          <w:p w14:paraId="6527CF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5033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6CAD8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Подгорцы</w:t>
            </w:r>
          </w:p>
        </w:tc>
        <w:tc>
          <w:tcPr>
            <w:tcW w:w="2127" w:type="dxa"/>
            <w:tcBorders>
              <w:top w:val="nil"/>
              <w:left w:val="nil"/>
              <w:bottom w:val="single" w:sz="4" w:space="0" w:color="auto"/>
              <w:right w:val="single" w:sz="4" w:space="0" w:color="auto"/>
            </w:tcBorders>
            <w:shd w:val="clear" w:color="auto" w:fill="auto"/>
            <w:noWrap/>
            <w:vAlign w:val="center"/>
            <w:hideMark/>
          </w:tcPr>
          <w:p w14:paraId="5ED6B2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DE72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3CC5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308</w:t>
            </w:r>
          </w:p>
        </w:tc>
        <w:tc>
          <w:tcPr>
            <w:tcW w:w="2639" w:type="dxa"/>
            <w:tcBorders>
              <w:top w:val="nil"/>
              <w:left w:val="nil"/>
              <w:bottom w:val="single" w:sz="4" w:space="0" w:color="auto"/>
              <w:right w:val="single" w:sz="4" w:space="0" w:color="auto"/>
            </w:tcBorders>
            <w:shd w:val="clear" w:color="auto" w:fill="auto"/>
            <w:noWrap/>
            <w:vAlign w:val="center"/>
            <w:hideMark/>
          </w:tcPr>
          <w:p w14:paraId="697AF8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9DC3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1858C8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Богородское</w:t>
            </w:r>
          </w:p>
        </w:tc>
        <w:tc>
          <w:tcPr>
            <w:tcW w:w="2127" w:type="dxa"/>
            <w:tcBorders>
              <w:top w:val="nil"/>
              <w:left w:val="nil"/>
              <w:bottom w:val="single" w:sz="4" w:space="0" w:color="auto"/>
              <w:right w:val="single" w:sz="4" w:space="0" w:color="auto"/>
            </w:tcBorders>
            <w:shd w:val="clear" w:color="auto" w:fill="auto"/>
            <w:noWrap/>
            <w:vAlign w:val="center"/>
            <w:hideMark/>
          </w:tcPr>
          <w:p w14:paraId="2105CE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09DA43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ED56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309</w:t>
            </w:r>
          </w:p>
        </w:tc>
        <w:tc>
          <w:tcPr>
            <w:tcW w:w="2639" w:type="dxa"/>
            <w:tcBorders>
              <w:top w:val="nil"/>
              <w:left w:val="nil"/>
              <w:bottom w:val="single" w:sz="4" w:space="0" w:color="auto"/>
              <w:right w:val="single" w:sz="4" w:space="0" w:color="auto"/>
            </w:tcBorders>
            <w:shd w:val="clear" w:color="auto" w:fill="auto"/>
            <w:noWrap/>
            <w:vAlign w:val="center"/>
            <w:hideMark/>
          </w:tcPr>
          <w:p w14:paraId="022703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C240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0201E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Сорвижи</w:t>
            </w:r>
          </w:p>
        </w:tc>
        <w:tc>
          <w:tcPr>
            <w:tcW w:w="2127" w:type="dxa"/>
            <w:tcBorders>
              <w:top w:val="nil"/>
              <w:left w:val="nil"/>
              <w:bottom w:val="single" w:sz="4" w:space="0" w:color="auto"/>
              <w:right w:val="single" w:sz="4" w:space="0" w:color="auto"/>
            </w:tcBorders>
            <w:shd w:val="clear" w:color="auto" w:fill="auto"/>
            <w:noWrap/>
            <w:vAlign w:val="center"/>
            <w:hideMark/>
          </w:tcPr>
          <w:p w14:paraId="3B3AFA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062E4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B187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310</w:t>
            </w:r>
          </w:p>
        </w:tc>
        <w:tc>
          <w:tcPr>
            <w:tcW w:w="2639" w:type="dxa"/>
            <w:tcBorders>
              <w:top w:val="nil"/>
              <w:left w:val="nil"/>
              <w:bottom w:val="single" w:sz="4" w:space="0" w:color="auto"/>
              <w:right w:val="single" w:sz="4" w:space="0" w:color="auto"/>
            </w:tcBorders>
            <w:shd w:val="clear" w:color="auto" w:fill="auto"/>
            <w:noWrap/>
            <w:vAlign w:val="center"/>
            <w:hideMark/>
          </w:tcPr>
          <w:p w14:paraId="2798E8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15D0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4FE623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Ленинская Искра</w:t>
            </w:r>
          </w:p>
        </w:tc>
        <w:tc>
          <w:tcPr>
            <w:tcW w:w="2127" w:type="dxa"/>
            <w:tcBorders>
              <w:top w:val="nil"/>
              <w:left w:val="nil"/>
              <w:bottom w:val="single" w:sz="4" w:space="0" w:color="auto"/>
              <w:right w:val="single" w:sz="4" w:space="0" w:color="auto"/>
            </w:tcBorders>
            <w:shd w:val="clear" w:color="auto" w:fill="auto"/>
            <w:noWrap/>
            <w:vAlign w:val="center"/>
            <w:hideMark/>
          </w:tcPr>
          <w:p w14:paraId="4AE6D8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417F93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29A4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311</w:t>
            </w:r>
          </w:p>
        </w:tc>
        <w:tc>
          <w:tcPr>
            <w:tcW w:w="2639" w:type="dxa"/>
            <w:tcBorders>
              <w:top w:val="nil"/>
              <w:left w:val="nil"/>
              <w:bottom w:val="single" w:sz="4" w:space="0" w:color="auto"/>
              <w:right w:val="single" w:sz="4" w:space="0" w:color="auto"/>
            </w:tcBorders>
            <w:shd w:val="clear" w:color="auto" w:fill="auto"/>
            <w:noWrap/>
            <w:vAlign w:val="center"/>
            <w:hideMark/>
          </w:tcPr>
          <w:p w14:paraId="3D8817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F32A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3B489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Загарье</w:t>
            </w:r>
          </w:p>
        </w:tc>
        <w:tc>
          <w:tcPr>
            <w:tcW w:w="2127" w:type="dxa"/>
            <w:tcBorders>
              <w:top w:val="nil"/>
              <w:left w:val="nil"/>
              <w:bottom w:val="single" w:sz="4" w:space="0" w:color="auto"/>
              <w:right w:val="single" w:sz="4" w:space="0" w:color="auto"/>
            </w:tcBorders>
            <w:shd w:val="clear" w:color="auto" w:fill="auto"/>
            <w:noWrap/>
            <w:vAlign w:val="center"/>
            <w:hideMark/>
          </w:tcPr>
          <w:p w14:paraId="1002BC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8793F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6C18B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312</w:t>
            </w:r>
          </w:p>
        </w:tc>
        <w:tc>
          <w:tcPr>
            <w:tcW w:w="2639" w:type="dxa"/>
            <w:tcBorders>
              <w:top w:val="nil"/>
              <w:left w:val="nil"/>
              <w:bottom w:val="single" w:sz="4" w:space="0" w:color="auto"/>
              <w:right w:val="single" w:sz="4" w:space="0" w:color="auto"/>
            </w:tcBorders>
            <w:shd w:val="clear" w:color="auto" w:fill="auto"/>
            <w:noWrap/>
            <w:vAlign w:val="center"/>
            <w:hideMark/>
          </w:tcPr>
          <w:p w14:paraId="3A032F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3008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8C95B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Поляки</w:t>
            </w:r>
          </w:p>
        </w:tc>
        <w:tc>
          <w:tcPr>
            <w:tcW w:w="2127" w:type="dxa"/>
            <w:tcBorders>
              <w:top w:val="nil"/>
              <w:left w:val="nil"/>
              <w:bottom w:val="single" w:sz="4" w:space="0" w:color="auto"/>
              <w:right w:val="single" w:sz="4" w:space="0" w:color="auto"/>
            </w:tcBorders>
            <w:shd w:val="clear" w:color="auto" w:fill="auto"/>
            <w:noWrap/>
            <w:vAlign w:val="center"/>
            <w:hideMark/>
          </w:tcPr>
          <w:p w14:paraId="5FD716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8EFAA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43D4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313</w:t>
            </w:r>
          </w:p>
        </w:tc>
        <w:tc>
          <w:tcPr>
            <w:tcW w:w="2639" w:type="dxa"/>
            <w:tcBorders>
              <w:top w:val="nil"/>
              <w:left w:val="nil"/>
              <w:bottom w:val="single" w:sz="4" w:space="0" w:color="auto"/>
              <w:right w:val="single" w:sz="4" w:space="0" w:color="auto"/>
            </w:tcBorders>
            <w:shd w:val="clear" w:color="auto" w:fill="auto"/>
            <w:noWrap/>
            <w:vAlign w:val="center"/>
            <w:hideMark/>
          </w:tcPr>
          <w:p w14:paraId="624987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E172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8F384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Безбожник</w:t>
            </w:r>
          </w:p>
        </w:tc>
        <w:tc>
          <w:tcPr>
            <w:tcW w:w="2127" w:type="dxa"/>
            <w:tcBorders>
              <w:top w:val="nil"/>
              <w:left w:val="nil"/>
              <w:bottom w:val="single" w:sz="4" w:space="0" w:color="auto"/>
              <w:right w:val="single" w:sz="4" w:space="0" w:color="auto"/>
            </w:tcBorders>
            <w:shd w:val="clear" w:color="auto" w:fill="auto"/>
            <w:noWrap/>
            <w:vAlign w:val="center"/>
            <w:hideMark/>
          </w:tcPr>
          <w:p w14:paraId="5120AC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76C52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13334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314</w:t>
            </w:r>
          </w:p>
        </w:tc>
        <w:tc>
          <w:tcPr>
            <w:tcW w:w="2639" w:type="dxa"/>
            <w:tcBorders>
              <w:top w:val="nil"/>
              <w:left w:val="nil"/>
              <w:bottom w:val="single" w:sz="4" w:space="0" w:color="auto"/>
              <w:right w:val="single" w:sz="4" w:space="0" w:color="auto"/>
            </w:tcBorders>
            <w:shd w:val="clear" w:color="auto" w:fill="auto"/>
            <w:noWrap/>
            <w:vAlign w:val="center"/>
            <w:hideMark/>
          </w:tcPr>
          <w:p w14:paraId="4466B7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8E6F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A556A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39F33C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Садаковский</w:t>
            </w:r>
          </w:p>
        </w:tc>
      </w:tr>
      <w:tr w:rsidR="008F6BD7" w:rsidRPr="008F6BD7" w14:paraId="0ADE705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75E8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315</w:t>
            </w:r>
          </w:p>
        </w:tc>
        <w:tc>
          <w:tcPr>
            <w:tcW w:w="2639" w:type="dxa"/>
            <w:tcBorders>
              <w:top w:val="nil"/>
              <w:left w:val="nil"/>
              <w:bottom w:val="single" w:sz="4" w:space="0" w:color="auto"/>
              <w:right w:val="single" w:sz="4" w:space="0" w:color="auto"/>
            </w:tcBorders>
            <w:shd w:val="clear" w:color="auto" w:fill="auto"/>
            <w:noWrap/>
            <w:vAlign w:val="center"/>
            <w:hideMark/>
          </w:tcPr>
          <w:p w14:paraId="4C56B2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01E6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4E414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Мурыгино</w:t>
            </w:r>
          </w:p>
        </w:tc>
        <w:tc>
          <w:tcPr>
            <w:tcW w:w="2127" w:type="dxa"/>
            <w:tcBorders>
              <w:top w:val="nil"/>
              <w:left w:val="nil"/>
              <w:bottom w:val="single" w:sz="4" w:space="0" w:color="auto"/>
              <w:right w:val="single" w:sz="4" w:space="0" w:color="auto"/>
            </w:tcBorders>
            <w:shd w:val="clear" w:color="auto" w:fill="auto"/>
            <w:noWrap/>
            <w:vAlign w:val="center"/>
            <w:hideMark/>
          </w:tcPr>
          <w:p w14:paraId="5CFA56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E5FAC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88B8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316</w:t>
            </w:r>
          </w:p>
        </w:tc>
        <w:tc>
          <w:tcPr>
            <w:tcW w:w="2639" w:type="dxa"/>
            <w:tcBorders>
              <w:top w:val="nil"/>
              <w:left w:val="nil"/>
              <w:bottom w:val="single" w:sz="4" w:space="0" w:color="auto"/>
              <w:right w:val="single" w:sz="4" w:space="0" w:color="auto"/>
            </w:tcBorders>
            <w:shd w:val="clear" w:color="auto" w:fill="auto"/>
            <w:noWrap/>
            <w:vAlign w:val="center"/>
            <w:hideMark/>
          </w:tcPr>
          <w:p w14:paraId="220AEE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79BF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1C45F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35A2F0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Колобовщина</w:t>
            </w:r>
          </w:p>
        </w:tc>
      </w:tr>
      <w:tr w:rsidR="008F6BD7" w:rsidRPr="008F6BD7" w14:paraId="1EBD5D2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D319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317</w:t>
            </w:r>
          </w:p>
        </w:tc>
        <w:tc>
          <w:tcPr>
            <w:tcW w:w="2639" w:type="dxa"/>
            <w:tcBorders>
              <w:top w:val="nil"/>
              <w:left w:val="nil"/>
              <w:bottom w:val="single" w:sz="4" w:space="0" w:color="auto"/>
              <w:right w:val="single" w:sz="4" w:space="0" w:color="auto"/>
            </w:tcBorders>
            <w:shd w:val="clear" w:color="auto" w:fill="auto"/>
            <w:noWrap/>
            <w:vAlign w:val="center"/>
            <w:hideMark/>
          </w:tcPr>
          <w:p w14:paraId="6095C3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6CA2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E9C77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Гулины</w:t>
            </w:r>
          </w:p>
        </w:tc>
        <w:tc>
          <w:tcPr>
            <w:tcW w:w="2127" w:type="dxa"/>
            <w:tcBorders>
              <w:top w:val="nil"/>
              <w:left w:val="nil"/>
              <w:bottom w:val="single" w:sz="4" w:space="0" w:color="auto"/>
              <w:right w:val="single" w:sz="4" w:space="0" w:color="auto"/>
            </w:tcBorders>
            <w:shd w:val="clear" w:color="auto" w:fill="auto"/>
            <w:noWrap/>
            <w:vAlign w:val="center"/>
            <w:hideMark/>
          </w:tcPr>
          <w:p w14:paraId="73A868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0CE92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AC52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318</w:t>
            </w:r>
          </w:p>
        </w:tc>
        <w:tc>
          <w:tcPr>
            <w:tcW w:w="2639" w:type="dxa"/>
            <w:tcBorders>
              <w:top w:val="nil"/>
              <w:left w:val="nil"/>
              <w:bottom w:val="single" w:sz="4" w:space="0" w:color="auto"/>
              <w:right w:val="single" w:sz="4" w:space="0" w:color="auto"/>
            </w:tcBorders>
            <w:shd w:val="clear" w:color="auto" w:fill="auto"/>
            <w:noWrap/>
            <w:vAlign w:val="center"/>
            <w:hideMark/>
          </w:tcPr>
          <w:p w14:paraId="2ADA59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BA91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169F8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4981B5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Иунинцы</w:t>
            </w:r>
          </w:p>
        </w:tc>
      </w:tr>
      <w:tr w:rsidR="008F6BD7" w:rsidRPr="008F6BD7" w14:paraId="48CEE7E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5967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319</w:t>
            </w:r>
          </w:p>
        </w:tc>
        <w:tc>
          <w:tcPr>
            <w:tcW w:w="2639" w:type="dxa"/>
            <w:tcBorders>
              <w:top w:val="nil"/>
              <w:left w:val="nil"/>
              <w:bottom w:val="single" w:sz="4" w:space="0" w:color="auto"/>
              <w:right w:val="single" w:sz="4" w:space="0" w:color="auto"/>
            </w:tcBorders>
            <w:shd w:val="clear" w:color="auto" w:fill="auto"/>
            <w:noWrap/>
            <w:vAlign w:val="center"/>
            <w:hideMark/>
          </w:tcPr>
          <w:p w14:paraId="32D2DD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90DC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6568A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Архангельское</w:t>
            </w:r>
          </w:p>
        </w:tc>
        <w:tc>
          <w:tcPr>
            <w:tcW w:w="2127" w:type="dxa"/>
            <w:tcBorders>
              <w:top w:val="nil"/>
              <w:left w:val="nil"/>
              <w:bottom w:val="single" w:sz="4" w:space="0" w:color="auto"/>
              <w:right w:val="single" w:sz="4" w:space="0" w:color="auto"/>
            </w:tcBorders>
            <w:shd w:val="clear" w:color="auto" w:fill="auto"/>
            <w:noWrap/>
            <w:vAlign w:val="center"/>
            <w:hideMark/>
          </w:tcPr>
          <w:p w14:paraId="70FA2E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85A95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A3A8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320</w:t>
            </w:r>
          </w:p>
        </w:tc>
        <w:tc>
          <w:tcPr>
            <w:tcW w:w="2639" w:type="dxa"/>
            <w:tcBorders>
              <w:top w:val="nil"/>
              <w:left w:val="nil"/>
              <w:bottom w:val="single" w:sz="4" w:space="0" w:color="auto"/>
              <w:right w:val="single" w:sz="4" w:space="0" w:color="auto"/>
            </w:tcBorders>
            <w:shd w:val="clear" w:color="auto" w:fill="auto"/>
            <w:noWrap/>
            <w:vAlign w:val="center"/>
            <w:hideMark/>
          </w:tcPr>
          <w:p w14:paraId="5581C5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90FF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BA715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640262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2DA2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4BE30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321</w:t>
            </w:r>
          </w:p>
        </w:tc>
        <w:tc>
          <w:tcPr>
            <w:tcW w:w="2639" w:type="dxa"/>
            <w:tcBorders>
              <w:top w:val="nil"/>
              <w:left w:val="nil"/>
              <w:bottom w:val="single" w:sz="4" w:space="0" w:color="auto"/>
              <w:right w:val="single" w:sz="4" w:space="0" w:color="auto"/>
            </w:tcBorders>
            <w:shd w:val="clear" w:color="auto" w:fill="auto"/>
            <w:noWrap/>
            <w:vAlign w:val="center"/>
            <w:hideMark/>
          </w:tcPr>
          <w:p w14:paraId="0F5BF8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4E0F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BA815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Октябрьский</w:t>
            </w:r>
          </w:p>
        </w:tc>
        <w:tc>
          <w:tcPr>
            <w:tcW w:w="2127" w:type="dxa"/>
            <w:tcBorders>
              <w:top w:val="nil"/>
              <w:left w:val="nil"/>
              <w:bottom w:val="single" w:sz="4" w:space="0" w:color="auto"/>
              <w:right w:val="single" w:sz="4" w:space="0" w:color="auto"/>
            </w:tcBorders>
            <w:shd w:val="clear" w:color="auto" w:fill="auto"/>
            <w:noWrap/>
            <w:vAlign w:val="center"/>
            <w:hideMark/>
          </w:tcPr>
          <w:p w14:paraId="4A47CA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DE1EE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B80A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322</w:t>
            </w:r>
          </w:p>
        </w:tc>
        <w:tc>
          <w:tcPr>
            <w:tcW w:w="2639" w:type="dxa"/>
            <w:tcBorders>
              <w:top w:val="nil"/>
              <w:left w:val="nil"/>
              <w:bottom w:val="single" w:sz="4" w:space="0" w:color="auto"/>
              <w:right w:val="single" w:sz="4" w:space="0" w:color="auto"/>
            </w:tcBorders>
            <w:shd w:val="clear" w:color="auto" w:fill="auto"/>
            <w:noWrap/>
            <w:vAlign w:val="center"/>
            <w:hideMark/>
          </w:tcPr>
          <w:p w14:paraId="336E7F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1310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36965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Марьины</w:t>
            </w:r>
          </w:p>
        </w:tc>
        <w:tc>
          <w:tcPr>
            <w:tcW w:w="2127" w:type="dxa"/>
            <w:tcBorders>
              <w:top w:val="nil"/>
              <w:left w:val="nil"/>
              <w:bottom w:val="single" w:sz="4" w:space="0" w:color="auto"/>
              <w:right w:val="single" w:sz="4" w:space="0" w:color="auto"/>
            </w:tcBorders>
            <w:shd w:val="clear" w:color="auto" w:fill="auto"/>
            <w:noWrap/>
            <w:vAlign w:val="center"/>
            <w:hideMark/>
          </w:tcPr>
          <w:p w14:paraId="3D5AA7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FEA82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55A7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323</w:t>
            </w:r>
          </w:p>
        </w:tc>
        <w:tc>
          <w:tcPr>
            <w:tcW w:w="2639" w:type="dxa"/>
            <w:tcBorders>
              <w:top w:val="nil"/>
              <w:left w:val="nil"/>
              <w:bottom w:val="single" w:sz="4" w:space="0" w:color="auto"/>
              <w:right w:val="single" w:sz="4" w:space="0" w:color="auto"/>
            </w:tcBorders>
            <w:shd w:val="clear" w:color="auto" w:fill="auto"/>
            <w:noWrap/>
            <w:vAlign w:val="center"/>
            <w:hideMark/>
          </w:tcPr>
          <w:p w14:paraId="25FFB4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B78F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6027C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Теребиловка</w:t>
            </w:r>
          </w:p>
        </w:tc>
        <w:tc>
          <w:tcPr>
            <w:tcW w:w="2127" w:type="dxa"/>
            <w:tcBorders>
              <w:top w:val="nil"/>
              <w:left w:val="nil"/>
              <w:bottom w:val="single" w:sz="4" w:space="0" w:color="auto"/>
              <w:right w:val="single" w:sz="4" w:space="0" w:color="auto"/>
            </w:tcBorders>
            <w:shd w:val="clear" w:color="auto" w:fill="auto"/>
            <w:noWrap/>
            <w:vAlign w:val="center"/>
            <w:hideMark/>
          </w:tcPr>
          <w:p w14:paraId="0861E0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2027B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D84F7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324</w:t>
            </w:r>
          </w:p>
        </w:tc>
        <w:tc>
          <w:tcPr>
            <w:tcW w:w="2639" w:type="dxa"/>
            <w:tcBorders>
              <w:top w:val="nil"/>
              <w:left w:val="nil"/>
              <w:bottom w:val="single" w:sz="4" w:space="0" w:color="auto"/>
              <w:right w:val="single" w:sz="4" w:space="0" w:color="auto"/>
            </w:tcBorders>
            <w:shd w:val="clear" w:color="auto" w:fill="auto"/>
            <w:noWrap/>
            <w:vAlign w:val="center"/>
            <w:hideMark/>
          </w:tcPr>
          <w:p w14:paraId="111780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9B46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8E41F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Соль-Грязь</w:t>
            </w:r>
          </w:p>
        </w:tc>
        <w:tc>
          <w:tcPr>
            <w:tcW w:w="2127" w:type="dxa"/>
            <w:tcBorders>
              <w:top w:val="nil"/>
              <w:left w:val="nil"/>
              <w:bottom w:val="single" w:sz="4" w:space="0" w:color="auto"/>
              <w:right w:val="single" w:sz="4" w:space="0" w:color="auto"/>
            </w:tcBorders>
            <w:shd w:val="clear" w:color="auto" w:fill="auto"/>
            <w:noWrap/>
            <w:vAlign w:val="center"/>
            <w:hideMark/>
          </w:tcPr>
          <w:p w14:paraId="428FFE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8B200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A141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325</w:t>
            </w:r>
          </w:p>
        </w:tc>
        <w:tc>
          <w:tcPr>
            <w:tcW w:w="2639" w:type="dxa"/>
            <w:tcBorders>
              <w:top w:val="nil"/>
              <w:left w:val="nil"/>
              <w:bottom w:val="single" w:sz="4" w:space="0" w:color="auto"/>
              <w:right w:val="single" w:sz="4" w:space="0" w:color="auto"/>
            </w:tcBorders>
            <w:shd w:val="clear" w:color="auto" w:fill="auto"/>
            <w:noWrap/>
            <w:vAlign w:val="center"/>
            <w:hideMark/>
          </w:tcPr>
          <w:p w14:paraId="325981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BE24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F8BD5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Малые Гари</w:t>
            </w:r>
          </w:p>
        </w:tc>
        <w:tc>
          <w:tcPr>
            <w:tcW w:w="2127" w:type="dxa"/>
            <w:tcBorders>
              <w:top w:val="nil"/>
              <w:left w:val="nil"/>
              <w:bottom w:val="single" w:sz="4" w:space="0" w:color="auto"/>
              <w:right w:val="single" w:sz="4" w:space="0" w:color="auto"/>
            </w:tcBorders>
            <w:shd w:val="clear" w:color="auto" w:fill="auto"/>
            <w:noWrap/>
            <w:vAlign w:val="center"/>
            <w:hideMark/>
          </w:tcPr>
          <w:p w14:paraId="4289E7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05E159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57E6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326</w:t>
            </w:r>
          </w:p>
        </w:tc>
        <w:tc>
          <w:tcPr>
            <w:tcW w:w="2639" w:type="dxa"/>
            <w:tcBorders>
              <w:top w:val="nil"/>
              <w:left w:val="nil"/>
              <w:bottom w:val="single" w:sz="4" w:space="0" w:color="auto"/>
              <w:right w:val="single" w:sz="4" w:space="0" w:color="auto"/>
            </w:tcBorders>
            <w:shd w:val="clear" w:color="auto" w:fill="auto"/>
            <w:noWrap/>
            <w:vAlign w:val="center"/>
            <w:hideMark/>
          </w:tcPr>
          <w:p w14:paraId="622C43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26E3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09ED3A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Вахруши</w:t>
            </w:r>
          </w:p>
        </w:tc>
        <w:tc>
          <w:tcPr>
            <w:tcW w:w="2127" w:type="dxa"/>
            <w:tcBorders>
              <w:top w:val="nil"/>
              <w:left w:val="nil"/>
              <w:bottom w:val="single" w:sz="4" w:space="0" w:color="auto"/>
              <w:right w:val="single" w:sz="4" w:space="0" w:color="auto"/>
            </w:tcBorders>
            <w:shd w:val="clear" w:color="auto" w:fill="auto"/>
            <w:noWrap/>
            <w:vAlign w:val="center"/>
            <w:hideMark/>
          </w:tcPr>
          <w:p w14:paraId="6CE676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5BD78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6E7E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327</w:t>
            </w:r>
          </w:p>
        </w:tc>
        <w:tc>
          <w:tcPr>
            <w:tcW w:w="2639" w:type="dxa"/>
            <w:tcBorders>
              <w:top w:val="nil"/>
              <w:left w:val="nil"/>
              <w:bottom w:val="single" w:sz="4" w:space="0" w:color="auto"/>
              <w:right w:val="single" w:sz="4" w:space="0" w:color="auto"/>
            </w:tcBorders>
            <w:shd w:val="clear" w:color="auto" w:fill="auto"/>
            <w:noWrap/>
            <w:vAlign w:val="center"/>
            <w:hideMark/>
          </w:tcPr>
          <w:p w14:paraId="6DE65D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9B6B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A7EAB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Среднеивкино</w:t>
            </w:r>
          </w:p>
        </w:tc>
        <w:tc>
          <w:tcPr>
            <w:tcW w:w="2127" w:type="dxa"/>
            <w:tcBorders>
              <w:top w:val="nil"/>
              <w:left w:val="nil"/>
              <w:bottom w:val="single" w:sz="4" w:space="0" w:color="auto"/>
              <w:right w:val="single" w:sz="4" w:space="0" w:color="auto"/>
            </w:tcBorders>
            <w:shd w:val="clear" w:color="auto" w:fill="auto"/>
            <w:noWrap/>
            <w:vAlign w:val="center"/>
            <w:hideMark/>
          </w:tcPr>
          <w:p w14:paraId="088758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FB7C7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D6867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328</w:t>
            </w:r>
          </w:p>
        </w:tc>
        <w:tc>
          <w:tcPr>
            <w:tcW w:w="2639" w:type="dxa"/>
            <w:tcBorders>
              <w:top w:val="nil"/>
              <w:left w:val="nil"/>
              <w:bottom w:val="single" w:sz="4" w:space="0" w:color="auto"/>
              <w:right w:val="single" w:sz="4" w:space="0" w:color="auto"/>
            </w:tcBorders>
            <w:shd w:val="clear" w:color="auto" w:fill="auto"/>
            <w:noWrap/>
            <w:vAlign w:val="center"/>
            <w:hideMark/>
          </w:tcPr>
          <w:p w14:paraId="496502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10FB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D92C2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ж/д_ст Великая</w:t>
            </w:r>
          </w:p>
        </w:tc>
        <w:tc>
          <w:tcPr>
            <w:tcW w:w="2127" w:type="dxa"/>
            <w:tcBorders>
              <w:top w:val="nil"/>
              <w:left w:val="nil"/>
              <w:bottom w:val="single" w:sz="4" w:space="0" w:color="auto"/>
              <w:right w:val="single" w:sz="4" w:space="0" w:color="auto"/>
            </w:tcBorders>
            <w:shd w:val="clear" w:color="auto" w:fill="auto"/>
            <w:noWrap/>
            <w:vAlign w:val="center"/>
            <w:hideMark/>
          </w:tcPr>
          <w:p w14:paraId="023BC4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197D5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E3C8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329</w:t>
            </w:r>
          </w:p>
        </w:tc>
        <w:tc>
          <w:tcPr>
            <w:tcW w:w="2639" w:type="dxa"/>
            <w:tcBorders>
              <w:top w:val="nil"/>
              <w:left w:val="nil"/>
              <w:bottom w:val="single" w:sz="4" w:space="0" w:color="auto"/>
              <w:right w:val="single" w:sz="4" w:space="0" w:color="auto"/>
            </w:tcBorders>
            <w:shd w:val="clear" w:color="auto" w:fill="auto"/>
            <w:noWrap/>
            <w:vAlign w:val="center"/>
            <w:hideMark/>
          </w:tcPr>
          <w:p w14:paraId="708D59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A735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EB238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Роговое</w:t>
            </w:r>
          </w:p>
        </w:tc>
        <w:tc>
          <w:tcPr>
            <w:tcW w:w="2127" w:type="dxa"/>
            <w:tcBorders>
              <w:top w:val="nil"/>
              <w:left w:val="nil"/>
              <w:bottom w:val="single" w:sz="4" w:space="0" w:color="auto"/>
              <w:right w:val="single" w:sz="4" w:space="0" w:color="auto"/>
            </w:tcBorders>
            <w:shd w:val="clear" w:color="auto" w:fill="auto"/>
            <w:noWrap/>
            <w:vAlign w:val="center"/>
            <w:hideMark/>
          </w:tcPr>
          <w:p w14:paraId="362AC0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DF8A6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EB4E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330</w:t>
            </w:r>
          </w:p>
        </w:tc>
        <w:tc>
          <w:tcPr>
            <w:tcW w:w="2639" w:type="dxa"/>
            <w:tcBorders>
              <w:top w:val="nil"/>
              <w:left w:val="nil"/>
              <w:bottom w:val="single" w:sz="4" w:space="0" w:color="auto"/>
              <w:right w:val="single" w:sz="4" w:space="0" w:color="auto"/>
            </w:tcBorders>
            <w:shd w:val="clear" w:color="auto" w:fill="auto"/>
            <w:noWrap/>
            <w:vAlign w:val="center"/>
            <w:hideMark/>
          </w:tcPr>
          <w:p w14:paraId="033505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1E1F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32AF64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Колянур</w:t>
            </w:r>
          </w:p>
        </w:tc>
        <w:tc>
          <w:tcPr>
            <w:tcW w:w="2127" w:type="dxa"/>
            <w:tcBorders>
              <w:top w:val="nil"/>
              <w:left w:val="nil"/>
              <w:bottom w:val="single" w:sz="4" w:space="0" w:color="auto"/>
              <w:right w:val="single" w:sz="4" w:space="0" w:color="auto"/>
            </w:tcBorders>
            <w:shd w:val="clear" w:color="auto" w:fill="auto"/>
            <w:noWrap/>
            <w:vAlign w:val="center"/>
            <w:hideMark/>
          </w:tcPr>
          <w:p w14:paraId="0DB1BE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5DC67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CEB0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331</w:t>
            </w:r>
          </w:p>
        </w:tc>
        <w:tc>
          <w:tcPr>
            <w:tcW w:w="2639" w:type="dxa"/>
            <w:tcBorders>
              <w:top w:val="nil"/>
              <w:left w:val="nil"/>
              <w:bottom w:val="single" w:sz="4" w:space="0" w:color="auto"/>
              <w:right w:val="single" w:sz="4" w:space="0" w:color="auto"/>
            </w:tcBorders>
            <w:shd w:val="clear" w:color="auto" w:fill="auto"/>
            <w:noWrap/>
            <w:vAlign w:val="center"/>
            <w:hideMark/>
          </w:tcPr>
          <w:p w14:paraId="2C4584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EC59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333B6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Струговский</w:t>
            </w:r>
          </w:p>
        </w:tc>
        <w:tc>
          <w:tcPr>
            <w:tcW w:w="2127" w:type="dxa"/>
            <w:tcBorders>
              <w:top w:val="nil"/>
              <w:left w:val="nil"/>
              <w:bottom w:val="single" w:sz="4" w:space="0" w:color="auto"/>
              <w:right w:val="single" w:sz="4" w:space="0" w:color="auto"/>
            </w:tcBorders>
            <w:shd w:val="clear" w:color="auto" w:fill="auto"/>
            <w:noWrap/>
            <w:vAlign w:val="center"/>
            <w:hideMark/>
          </w:tcPr>
          <w:p w14:paraId="51EE70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8B2165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93D4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332</w:t>
            </w:r>
          </w:p>
        </w:tc>
        <w:tc>
          <w:tcPr>
            <w:tcW w:w="2639" w:type="dxa"/>
            <w:tcBorders>
              <w:top w:val="nil"/>
              <w:left w:val="nil"/>
              <w:bottom w:val="single" w:sz="4" w:space="0" w:color="auto"/>
              <w:right w:val="single" w:sz="4" w:space="0" w:color="auto"/>
            </w:tcBorders>
            <w:shd w:val="clear" w:color="auto" w:fill="auto"/>
            <w:noWrap/>
            <w:vAlign w:val="center"/>
            <w:hideMark/>
          </w:tcPr>
          <w:p w14:paraId="65554D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7C7E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71B03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Шахровка</w:t>
            </w:r>
          </w:p>
        </w:tc>
        <w:tc>
          <w:tcPr>
            <w:tcW w:w="2127" w:type="dxa"/>
            <w:tcBorders>
              <w:top w:val="nil"/>
              <w:left w:val="nil"/>
              <w:bottom w:val="single" w:sz="4" w:space="0" w:color="auto"/>
              <w:right w:val="single" w:sz="4" w:space="0" w:color="auto"/>
            </w:tcBorders>
            <w:shd w:val="clear" w:color="auto" w:fill="auto"/>
            <w:noWrap/>
            <w:vAlign w:val="center"/>
            <w:hideMark/>
          </w:tcPr>
          <w:p w14:paraId="326145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65EB60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31089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333</w:t>
            </w:r>
          </w:p>
        </w:tc>
        <w:tc>
          <w:tcPr>
            <w:tcW w:w="2639" w:type="dxa"/>
            <w:tcBorders>
              <w:top w:val="nil"/>
              <w:left w:val="nil"/>
              <w:bottom w:val="single" w:sz="4" w:space="0" w:color="auto"/>
              <w:right w:val="single" w:sz="4" w:space="0" w:color="auto"/>
            </w:tcBorders>
            <w:shd w:val="clear" w:color="auto" w:fill="auto"/>
            <w:noWrap/>
            <w:vAlign w:val="center"/>
            <w:hideMark/>
          </w:tcPr>
          <w:p w14:paraId="6C69C2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5D70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BB8D8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Лема</w:t>
            </w:r>
          </w:p>
        </w:tc>
        <w:tc>
          <w:tcPr>
            <w:tcW w:w="2127" w:type="dxa"/>
            <w:tcBorders>
              <w:top w:val="nil"/>
              <w:left w:val="nil"/>
              <w:bottom w:val="single" w:sz="4" w:space="0" w:color="auto"/>
              <w:right w:val="single" w:sz="4" w:space="0" w:color="auto"/>
            </w:tcBorders>
            <w:shd w:val="clear" w:color="auto" w:fill="auto"/>
            <w:noWrap/>
            <w:vAlign w:val="center"/>
            <w:hideMark/>
          </w:tcPr>
          <w:p w14:paraId="4D5DE6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97BC6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7AD6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334</w:t>
            </w:r>
          </w:p>
        </w:tc>
        <w:tc>
          <w:tcPr>
            <w:tcW w:w="2639" w:type="dxa"/>
            <w:tcBorders>
              <w:top w:val="nil"/>
              <w:left w:val="nil"/>
              <w:bottom w:val="single" w:sz="4" w:space="0" w:color="auto"/>
              <w:right w:val="single" w:sz="4" w:space="0" w:color="auto"/>
            </w:tcBorders>
            <w:shd w:val="clear" w:color="auto" w:fill="auto"/>
            <w:noWrap/>
            <w:vAlign w:val="center"/>
            <w:hideMark/>
          </w:tcPr>
          <w:p w14:paraId="757A6B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68EF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8BB69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Баланды</w:t>
            </w:r>
          </w:p>
        </w:tc>
        <w:tc>
          <w:tcPr>
            <w:tcW w:w="2127" w:type="dxa"/>
            <w:tcBorders>
              <w:top w:val="nil"/>
              <w:left w:val="nil"/>
              <w:bottom w:val="single" w:sz="4" w:space="0" w:color="auto"/>
              <w:right w:val="single" w:sz="4" w:space="0" w:color="auto"/>
            </w:tcBorders>
            <w:shd w:val="clear" w:color="auto" w:fill="auto"/>
            <w:noWrap/>
            <w:vAlign w:val="center"/>
            <w:hideMark/>
          </w:tcPr>
          <w:p w14:paraId="48CF81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6FCE0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2370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335</w:t>
            </w:r>
          </w:p>
        </w:tc>
        <w:tc>
          <w:tcPr>
            <w:tcW w:w="2639" w:type="dxa"/>
            <w:tcBorders>
              <w:top w:val="nil"/>
              <w:left w:val="nil"/>
              <w:bottom w:val="single" w:sz="4" w:space="0" w:color="auto"/>
              <w:right w:val="single" w:sz="4" w:space="0" w:color="auto"/>
            </w:tcBorders>
            <w:shd w:val="clear" w:color="auto" w:fill="auto"/>
            <w:noWrap/>
            <w:vAlign w:val="center"/>
            <w:hideMark/>
          </w:tcPr>
          <w:p w14:paraId="55A435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7B433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771B82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Нижние Кропачи</w:t>
            </w:r>
          </w:p>
        </w:tc>
        <w:tc>
          <w:tcPr>
            <w:tcW w:w="2127" w:type="dxa"/>
            <w:tcBorders>
              <w:top w:val="nil"/>
              <w:left w:val="nil"/>
              <w:bottom w:val="single" w:sz="4" w:space="0" w:color="auto"/>
              <w:right w:val="single" w:sz="4" w:space="0" w:color="auto"/>
            </w:tcBorders>
            <w:shd w:val="clear" w:color="auto" w:fill="auto"/>
            <w:noWrap/>
            <w:vAlign w:val="center"/>
            <w:hideMark/>
          </w:tcPr>
          <w:p w14:paraId="757354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DEC4D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03EEF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336</w:t>
            </w:r>
          </w:p>
        </w:tc>
        <w:tc>
          <w:tcPr>
            <w:tcW w:w="2639" w:type="dxa"/>
            <w:tcBorders>
              <w:top w:val="nil"/>
              <w:left w:val="nil"/>
              <w:bottom w:val="single" w:sz="4" w:space="0" w:color="auto"/>
              <w:right w:val="single" w:sz="4" w:space="0" w:color="auto"/>
            </w:tcBorders>
            <w:shd w:val="clear" w:color="auto" w:fill="auto"/>
            <w:noWrap/>
            <w:vAlign w:val="center"/>
            <w:hideMark/>
          </w:tcPr>
          <w:p w14:paraId="79892E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B96A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A27D0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Ивановщина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747461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B8E9B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032B8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337</w:t>
            </w:r>
          </w:p>
        </w:tc>
        <w:tc>
          <w:tcPr>
            <w:tcW w:w="2639" w:type="dxa"/>
            <w:tcBorders>
              <w:top w:val="nil"/>
              <w:left w:val="nil"/>
              <w:bottom w:val="single" w:sz="4" w:space="0" w:color="auto"/>
              <w:right w:val="single" w:sz="4" w:space="0" w:color="auto"/>
            </w:tcBorders>
            <w:shd w:val="clear" w:color="auto" w:fill="auto"/>
            <w:noWrap/>
            <w:vAlign w:val="center"/>
            <w:hideMark/>
          </w:tcPr>
          <w:p w14:paraId="04E5E0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E0D2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8F39F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Нема</w:t>
            </w:r>
          </w:p>
        </w:tc>
        <w:tc>
          <w:tcPr>
            <w:tcW w:w="2127" w:type="dxa"/>
            <w:tcBorders>
              <w:top w:val="nil"/>
              <w:left w:val="nil"/>
              <w:bottom w:val="single" w:sz="4" w:space="0" w:color="auto"/>
              <w:right w:val="single" w:sz="4" w:space="0" w:color="auto"/>
            </w:tcBorders>
            <w:shd w:val="clear" w:color="auto" w:fill="auto"/>
            <w:noWrap/>
            <w:vAlign w:val="center"/>
            <w:hideMark/>
          </w:tcPr>
          <w:p w14:paraId="254CA0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A8D6C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BEAE1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338</w:t>
            </w:r>
          </w:p>
        </w:tc>
        <w:tc>
          <w:tcPr>
            <w:tcW w:w="2639" w:type="dxa"/>
            <w:tcBorders>
              <w:top w:val="nil"/>
              <w:left w:val="nil"/>
              <w:bottom w:val="single" w:sz="4" w:space="0" w:color="auto"/>
              <w:right w:val="single" w:sz="4" w:space="0" w:color="auto"/>
            </w:tcBorders>
            <w:shd w:val="clear" w:color="auto" w:fill="auto"/>
            <w:noWrap/>
            <w:vAlign w:val="center"/>
            <w:hideMark/>
          </w:tcPr>
          <w:p w14:paraId="5CE56A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4252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3561A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Кокорево</w:t>
            </w:r>
          </w:p>
        </w:tc>
        <w:tc>
          <w:tcPr>
            <w:tcW w:w="2127" w:type="dxa"/>
            <w:tcBorders>
              <w:top w:val="nil"/>
              <w:left w:val="nil"/>
              <w:bottom w:val="single" w:sz="4" w:space="0" w:color="auto"/>
              <w:right w:val="single" w:sz="4" w:space="0" w:color="auto"/>
            </w:tcBorders>
            <w:shd w:val="clear" w:color="auto" w:fill="auto"/>
            <w:noWrap/>
            <w:vAlign w:val="center"/>
            <w:hideMark/>
          </w:tcPr>
          <w:p w14:paraId="294192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49B4E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454F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339</w:t>
            </w:r>
          </w:p>
        </w:tc>
        <w:tc>
          <w:tcPr>
            <w:tcW w:w="2639" w:type="dxa"/>
            <w:tcBorders>
              <w:top w:val="nil"/>
              <w:left w:val="nil"/>
              <w:bottom w:val="single" w:sz="4" w:space="0" w:color="auto"/>
              <w:right w:val="single" w:sz="4" w:space="0" w:color="auto"/>
            </w:tcBorders>
            <w:shd w:val="clear" w:color="auto" w:fill="auto"/>
            <w:noWrap/>
            <w:vAlign w:val="center"/>
            <w:hideMark/>
          </w:tcPr>
          <w:p w14:paraId="710CFF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C1F2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1D877B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ж/д_ст Бумкомбинат</w:t>
            </w:r>
          </w:p>
        </w:tc>
        <w:tc>
          <w:tcPr>
            <w:tcW w:w="2127" w:type="dxa"/>
            <w:tcBorders>
              <w:top w:val="nil"/>
              <w:left w:val="nil"/>
              <w:bottom w:val="single" w:sz="4" w:space="0" w:color="auto"/>
              <w:right w:val="single" w:sz="4" w:space="0" w:color="auto"/>
            </w:tcBorders>
            <w:shd w:val="clear" w:color="auto" w:fill="auto"/>
            <w:noWrap/>
            <w:vAlign w:val="center"/>
            <w:hideMark/>
          </w:tcPr>
          <w:p w14:paraId="71937D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AC85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0AE1E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340</w:t>
            </w:r>
          </w:p>
        </w:tc>
        <w:tc>
          <w:tcPr>
            <w:tcW w:w="2639" w:type="dxa"/>
            <w:tcBorders>
              <w:top w:val="nil"/>
              <w:left w:val="nil"/>
              <w:bottom w:val="single" w:sz="4" w:space="0" w:color="auto"/>
              <w:right w:val="single" w:sz="4" w:space="0" w:color="auto"/>
            </w:tcBorders>
            <w:shd w:val="clear" w:color="auto" w:fill="auto"/>
            <w:noWrap/>
            <w:vAlign w:val="center"/>
            <w:hideMark/>
          </w:tcPr>
          <w:p w14:paraId="52DE3F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381C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0AA82B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Папулово</w:t>
            </w:r>
          </w:p>
        </w:tc>
        <w:tc>
          <w:tcPr>
            <w:tcW w:w="2127" w:type="dxa"/>
            <w:tcBorders>
              <w:top w:val="nil"/>
              <w:left w:val="nil"/>
              <w:bottom w:val="single" w:sz="4" w:space="0" w:color="auto"/>
              <w:right w:val="single" w:sz="4" w:space="0" w:color="auto"/>
            </w:tcBorders>
            <w:shd w:val="clear" w:color="auto" w:fill="auto"/>
            <w:noWrap/>
            <w:vAlign w:val="center"/>
            <w:hideMark/>
          </w:tcPr>
          <w:p w14:paraId="709FE1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D4560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59C28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341</w:t>
            </w:r>
          </w:p>
        </w:tc>
        <w:tc>
          <w:tcPr>
            <w:tcW w:w="2639" w:type="dxa"/>
            <w:tcBorders>
              <w:top w:val="nil"/>
              <w:left w:val="nil"/>
              <w:bottom w:val="single" w:sz="4" w:space="0" w:color="auto"/>
              <w:right w:val="single" w:sz="4" w:space="0" w:color="auto"/>
            </w:tcBorders>
            <w:shd w:val="clear" w:color="auto" w:fill="auto"/>
            <w:noWrap/>
            <w:vAlign w:val="center"/>
            <w:hideMark/>
          </w:tcPr>
          <w:p w14:paraId="42C1F3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AA28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BE7E3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Белореченск</w:t>
            </w:r>
          </w:p>
        </w:tc>
        <w:tc>
          <w:tcPr>
            <w:tcW w:w="2127" w:type="dxa"/>
            <w:tcBorders>
              <w:top w:val="nil"/>
              <w:left w:val="nil"/>
              <w:bottom w:val="single" w:sz="4" w:space="0" w:color="auto"/>
              <w:right w:val="single" w:sz="4" w:space="0" w:color="auto"/>
            </w:tcBorders>
            <w:shd w:val="clear" w:color="auto" w:fill="auto"/>
            <w:noWrap/>
            <w:vAlign w:val="center"/>
            <w:hideMark/>
          </w:tcPr>
          <w:p w14:paraId="5A0C66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6AFFFB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F527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342</w:t>
            </w:r>
          </w:p>
        </w:tc>
        <w:tc>
          <w:tcPr>
            <w:tcW w:w="2639" w:type="dxa"/>
            <w:tcBorders>
              <w:top w:val="nil"/>
              <w:left w:val="nil"/>
              <w:bottom w:val="single" w:sz="4" w:space="0" w:color="auto"/>
              <w:right w:val="single" w:sz="4" w:space="0" w:color="auto"/>
            </w:tcBorders>
            <w:shd w:val="clear" w:color="auto" w:fill="auto"/>
            <w:noWrap/>
            <w:vAlign w:val="center"/>
            <w:hideMark/>
          </w:tcPr>
          <w:p w14:paraId="7BFA4F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D5D7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2AEAA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Верхосунье</w:t>
            </w:r>
          </w:p>
        </w:tc>
        <w:tc>
          <w:tcPr>
            <w:tcW w:w="2127" w:type="dxa"/>
            <w:tcBorders>
              <w:top w:val="nil"/>
              <w:left w:val="nil"/>
              <w:bottom w:val="single" w:sz="4" w:space="0" w:color="auto"/>
              <w:right w:val="single" w:sz="4" w:space="0" w:color="auto"/>
            </w:tcBorders>
            <w:shd w:val="clear" w:color="auto" w:fill="auto"/>
            <w:noWrap/>
            <w:vAlign w:val="center"/>
            <w:hideMark/>
          </w:tcPr>
          <w:p w14:paraId="41C0A6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7D48D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F10C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343</w:t>
            </w:r>
          </w:p>
        </w:tc>
        <w:tc>
          <w:tcPr>
            <w:tcW w:w="2639" w:type="dxa"/>
            <w:tcBorders>
              <w:top w:val="nil"/>
              <w:left w:val="nil"/>
              <w:bottom w:val="single" w:sz="4" w:space="0" w:color="auto"/>
              <w:right w:val="single" w:sz="4" w:space="0" w:color="auto"/>
            </w:tcBorders>
            <w:shd w:val="clear" w:color="auto" w:fill="auto"/>
            <w:noWrap/>
            <w:vAlign w:val="center"/>
            <w:hideMark/>
          </w:tcPr>
          <w:p w14:paraId="52799D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9F4C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604874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Козловаж</w:t>
            </w:r>
          </w:p>
        </w:tc>
        <w:tc>
          <w:tcPr>
            <w:tcW w:w="2127" w:type="dxa"/>
            <w:tcBorders>
              <w:top w:val="nil"/>
              <w:left w:val="nil"/>
              <w:bottom w:val="single" w:sz="4" w:space="0" w:color="auto"/>
              <w:right w:val="single" w:sz="4" w:space="0" w:color="auto"/>
            </w:tcBorders>
            <w:shd w:val="clear" w:color="auto" w:fill="auto"/>
            <w:noWrap/>
            <w:vAlign w:val="center"/>
            <w:hideMark/>
          </w:tcPr>
          <w:p w14:paraId="56AAEE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70E4C0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6041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344</w:t>
            </w:r>
          </w:p>
        </w:tc>
        <w:tc>
          <w:tcPr>
            <w:tcW w:w="2639" w:type="dxa"/>
            <w:tcBorders>
              <w:top w:val="nil"/>
              <w:left w:val="nil"/>
              <w:bottom w:val="single" w:sz="4" w:space="0" w:color="auto"/>
              <w:right w:val="single" w:sz="4" w:space="0" w:color="auto"/>
            </w:tcBorders>
            <w:shd w:val="clear" w:color="auto" w:fill="auto"/>
            <w:noWrap/>
            <w:vAlign w:val="center"/>
            <w:hideMark/>
          </w:tcPr>
          <w:p w14:paraId="6ABB3D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3BF2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12DF2B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Знаменка</w:t>
            </w:r>
          </w:p>
        </w:tc>
        <w:tc>
          <w:tcPr>
            <w:tcW w:w="2127" w:type="dxa"/>
            <w:tcBorders>
              <w:top w:val="nil"/>
              <w:left w:val="nil"/>
              <w:bottom w:val="single" w:sz="4" w:space="0" w:color="auto"/>
              <w:right w:val="single" w:sz="4" w:space="0" w:color="auto"/>
            </w:tcBorders>
            <w:shd w:val="clear" w:color="auto" w:fill="auto"/>
            <w:noWrap/>
            <w:vAlign w:val="center"/>
            <w:hideMark/>
          </w:tcPr>
          <w:p w14:paraId="16946C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15260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88A3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345</w:t>
            </w:r>
          </w:p>
        </w:tc>
        <w:tc>
          <w:tcPr>
            <w:tcW w:w="2639" w:type="dxa"/>
            <w:tcBorders>
              <w:top w:val="nil"/>
              <w:left w:val="nil"/>
              <w:bottom w:val="single" w:sz="4" w:space="0" w:color="auto"/>
              <w:right w:val="single" w:sz="4" w:space="0" w:color="auto"/>
            </w:tcBorders>
            <w:shd w:val="clear" w:color="auto" w:fill="auto"/>
            <w:noWrap/>
            <w:vAlign w:val="center"/>
            <w:hideMark/>
          </w:tcPr>
          <w:p w14:paraId="46EAE8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EED6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31A115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Стеклофилины</w:t>
            </w:r>
          </w:p>
        </w:tc>
        <w:tc>
          <w:tcPr>
            <w:tcW w:w="2127" w:type="dxa"/>
            <w:tcBorders>
              <w:top w:val="nil"/>
              <w:left w:val="nil"/>
              <w:bottom w:val="single" w:sz="4" w:space="0" w:color="auto"/>
              <w:right w:val="single" w:sz="4" w:space="0" w:color="auto"/>
            </w:tcBorders>
            <w:shd w:val="clear" w:color="auto" w:fill="auto"/>
            <w:noWrap/>
            <w:vAlign w:val="center"/>
            <w:hideMark/>
          </w:tcPr>
          <w:p w14:paraId="0BB656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3B179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61F7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346</w:t>
            </w:r>
          </w:p>
        </w:tc>
        <w:tc>
          <w:tcPr>
            <w:tcW w:w="2639" w:type="dxa"/>
            <w:tcBorders>
              <w:top w:val="nil"/>
              <w:left w:val="nil"/>
              <w:bottom w:val="single" w:sz="4" w:space="0" w:color="auto"/>
              <w:right w:val="single" w:sz="4" w:space="0" w:color="auto"/>
            </w:tcBorders>
            <w:shd w:val="clear" w:color="auto" w:fill="auto"/>
            <w:noWrap/>
            <w:vAlign w:val="center"/>
            <w:hideMark/>
          </w:tcPr>
          <w:p w14:paraId="4C5718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40E2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8454B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Сюзюм</w:t>
            </w:r>
          </w:p>
        </w:tc>
        <w:tc>
          <w:tcPr>
            <w:tcW w:w="2127" w:type="dxa"/>
            <w:tcBorders>
              <w:top w:val="nil"/>
              <w:left w:val="nil"/>
              <w:bottom w:val="single" w:sz="4" w:space="0" w:color="auto"/>
              <w:right w:val="single" w:sz="4" w:space="0" w:color="auto"/>
            </w:tcBorders>
            <w:shd w:val="clear" w:color="auto" w:fill="auto"/>
            <w:noWrap/>
            <w:vAlign w:val="center"/>
            <w:hideMark/>
          </w:tcPr>
          <w:p w14:paraId="656419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2507A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049F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347</w:t>
            </w:r>
          </w:p>
        </w:tc>
        <w:tc>
          <w:tcPr>
            <w:tcW w:w="2639" w:type="dxa"/>
            <w:tcBorders>
              <w:top w:val="nil"/>
              <w:left w:val="nil"/>
              <w:bottom w:val="single" w:sz="4" w:space="0" w:color="auto"/>
              <w:right w:val="single" w:sz="4" w:space="0" w:color="auto"/>
            </w:tcBorders>
            <w:shd w:val="clear" w:color="auto" w:fill="auto"/>
            <w:noWrap/>
            <w:vAlign w:val="center"/>
            <w:hideMark/>
          </w:tcPr>
          <w:p w14:paraId="5662DD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C8DC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9CF55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ж/д_ст Ежиха</w:t>
            </w:r>
          </w:p>
        </w:tc>
        <w:tc>
          <w:tcPr>
            <w:tcW w:w="2127" w:type="dxa"/>
            <w:tcBorders>
              <w:top w:val="nil"/>
              <w:left w:val="nil"/>
              <w:bottom w:val="single" w:sz="4" w:space="0" w:color="auto"/>
              <w:right w:val="single" w:sz="4" w:space="0" w:color="auto"/>
            </w:tcBorders>
            <w:shd w:val="clear" w:color="auto" w:fill="auto"/>
            <w:noWrap/>
            <w:vAlign w:val="center"/>
            <w:hideMark/>
          </w:tcPr>
          <w:p w14:paraId="41FF74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43267F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A256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348</w:t>
            </w:r>
          </w:p>
        </w:tc>
        <w:tc>
          <w:tcPr>
            <w:tcW w:w="2639" w:type="dxa"/>
            <w:tcBorders>
              <w:top w:val="nil"/>
              <w:left w:val="nil"/>
              <w:bottom w:val="single" w:sz="4" w:space="0" w:color="auto"/>
              <w:right w:val="single" w:sz="4" w:space="0" w:color="auto"/>
            </w:tcBorders>
            <w:shd w:val="clear" w:color="auto" w:fill="auto"/>
            <w:noWrap/>
            <w:vAlign w:val="center"/>
            <w:hideMark/>
          </w:tcPr>
          <w:p w14:paraId="19E2E9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2E9C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4302F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Осокино</w:t>
            </w:r>
          </w:p>
        </w:tc>
        <w:tc>
          <w:tcPr>
            <w:tcW w:w="2127" w:type="dxa"/>
            <w:tcBorders>
              <w:top w:val="nil"/>
              <w:left w:val="nil"/>
              <w:bottom w:val="single" w:sz="4" w:space="0" w:color="auto"/>
              <w:right w:val="single" w:sz="4" w:space="0" w:color="auto"/>
            </w:tcBorders>
            <w:shd w:val="clear" w:color="auto" w:fill="auto"/>
            <w:noWrap/>
            <w:vAlign w:val="center"/>
            <w:hideMark/>
          </w:tcPr>
          <w:p w14:paraId="278B40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4E074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CCC34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349</w:t>
            </w:r>
          </w:p>
        </w:tc>
        <w:tc>
          <w:tcPr>
            <w:tcW w:w="2639" w:type="dxa"/>
            <w:tcBorders>
              <w:top w:val="nil"/>
              <w:left w:val="nil"/>
              <w:bottom w:val="single" w:sz="4" w:space="0" w:color="auto"/>
              <w:right w:val="single" w:sz="4" w:space="0" w:color="auto"/>
            </w:tcBorders>
            <w:shd w:val="clear" w:color="auto" w:fill="auto"/>
            <w:noWrap/>
            <w:vAlign w:val="center"/>
            <w:hideMark/>
          </w:tcPr>
          <w:p w14:paraId="00F664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705F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D1A63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Индыгойка</w:t>
            </w:r>
          </w:p>
        </w:tc>
        <w:tc>
          <w:tcPr>
            <w:tcW w:w="2127" w:type="dxa"/>
            <w:tcBorders>
              <w:top w:val="nil"/>
              <w:left w:val="nil"/>
              <w:bottom w:val="single" w:sz="4" w:space="0" w:color="auto"/>
              <w:right w:val="single" w:sz="4" w:space="0" w:color="auto"/>
            </w:tcBorders>
            <w:shd w:val="clear" w:color="auto" w:fill="auto"/>
            <w:noWrap/>
            <w:vAlign w:val="center"/>
            <w:hideMark/>
          </w:tcPr>
          <w:p w14:paraId="787180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853F54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D7AD2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350</w:t>
            </w:r>
          </w:p>
        </w:tc>
        <w:tc>
          <w:tcPr>
            <w:tcW w:w="2639" w:type="dxa"/>
            <w:tcBorders>
              <w:top w:val="nil"/>
              <w:left w:val="nil"/>
              <w:bottom w:val="single" w:sz="4" w:space="0" w:color="auto"/>
              <w:right w:val="single" w:sz="4" w:space="0" w:color="auto"/>
            </w:tcBorders>
            <w:shd w:val="clear" w:color="auto" w:fill="auto"/>
            <w:noWrap/>
            <w:vAlign w:val="center"/>
            <w:hideMark/>
          </w:tcPr>
          <w:p w14:paraId="3BDE64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C79B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DB6B8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Казаково</w:t>
            </w:r>
          </w:p>
        </w:tc>
        <w:tc>
          <w:tcPr>
            <w:tcW w:w="2127" w:type="dxa"/>
            <w:tcBorders>
              <w:top w:val="nil"/>
              <w:left w:val="nil"/>
              <w:bottom w:val="single" w:sz="4" w:space="0" w:color="auto"/>
              <w:right w:val="single" w:sz="4" w:space="0" w:color="auto"/>
            </w:tcBorders>
            <w:shd w:val="clear" w:color="auto" w:fill="auto"/>
            <w:noWrap/>
            <w:vAlign w:val="center"/>
            <w:hideMark/>
          </w:tcPr>
          <w:p w14:paraId="75C597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0CF04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F69F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351</w:t>
            </w:r>
          </w:p>
        </w:tc>
        <w:tc>
          <w:tcPr>
            <w:tcW w:w="2639" w:type="dxa"/>
            <w:tcBorders>
              <w:top w:val="nil"/>
              <w:left w:val="nil"/>
              <w:bottom w:val="single" w:sz="4" w:space="0" w:color="auto"/>
              <w:right w:val="single" w:sz="4" w:space="0" w:color="auto"/>
            </w:tcBorders>
            <w:shd w:val="clear" w:color="auto" w:fill="auto"/>
            <w:noWrap/>
            <w:vAlign w:val="center"/>
            <w:hideMark/>
          </w:tcPr>
          <w:p w14:paraId="1B53EB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8B8E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DE552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Кокшага</w:t>
            </w:r>
          </w:p>
        </w:tc>
        <w:tc>
          <w:tcPr>
            <w:tcW w:w="2127" w:type="dxa"/>
            <w:tcBorders>
              <w:top w:val="nil"/>
              <w:left w:val="nil"/>
              <w:bottom w:val="single" w:sz="4" w:space="0" w:color="auto"/>
              <w:right w:val="single" w:sz="4" w:space="0" w:color="auto"/>
            </w:tcBorders>
            <w:shd w:val="clear" w:color="auto" w:fill="auto"/>
            <w:noWrap/>
            <w:vAlign w:val="center"/>
            <w:hideMark/>
          </w:tcPr>
          <w:p w14:paraId="119FDD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879E7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46B39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352</w:t>
            </w:r>
          </w:p>
        </w:tc>
        <w:tc>
          <w:tcPr>
            <w:tcW w:w="2639" w:type="dxa"/>
            <w:tcBorders>
              <w:top w:val="nil"/>
              <w:left w:val="nil"/>
              <w:bottom w:val="single" w:sz="4" w:space="0" w:color="auto"/>
              <w:right w:val="single" w:sz="4" w:space="0" w:color="auto"/>
            </w:tcBorders>
            <w:shd w:val="clear" w:color="auto" w:fill="auto"/>
            <w:noWrap/>
            <w:vAlign w:val="center"/>
            <w:hideMark/>
          </w:tcPr>
          <w:p w14:paraId="108AA0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2BBC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5FC1A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Марково</w:t>
            </w:r>
          </w:p>
        </w:tc>
        <w:tc>
          <w:tcPr>
            <w:tcW w:w="2127" w:type="dxa"/>
            <w:tcBorders>
              <w:top w:val="nil"/>
              <w:left w:val="nil"/>
              <w:bottom w:val="single" w:sz="4" w:space="0" w:color="auto"/>
              <w:right w:val="single" w:sz="4" w:space="0" w:color="auto"/>
            </w:tcBorders>
            <w:shd w:val="clear" w:color="auto" w:fill="auto"/>
            <w:noWrap/>
            <w:vAlign w:val="center"/>
            <w:hideMark/>
          </w:tcPr>
          <w:p w14:paraId="638AEB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9F1D9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D6BD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353</w:t>
            </w:r>
          </w:p>
        </w:tc>
        <w:tc>
          <w:tcPr>
            <w:tcW w:w="2639" w:type="dxa"/>
            <w:tcBorders>
              <w:top w:val="nil"/>
              <w:left w:val="nil"/>
              <w:bottom w:val="single" w:sz="4" w:space="0" w:color="auto"/>
              <w:right w:val="single" w:sz="4" w:space="0" w:color="auto"/>
            </w:tcBorders>
            <w:shd w:val="clear" w:color="auto" w:fill="auto"/>
            <w:noWrap/>
            <w:vAlign w:val="center"/>
            <w:hideMark/>
          </w:tcPr>
          <w:p w14:paraId="1D245C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70D30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00137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Нослы</w:t>
            </w:r>
          </w:p>
        </w:tc>
        <w:tc>
          <w:tcPr>
            <w:tcW w:w="2127" w:type="dxa"/>
            <w:tcBorders>
              <w:top w:val="nil"/>
              <w:left w:val="nil"/>
              <w:bottom w:val="single" w:sz="4" w:space="0" w:color="auto"/>
              <w:right w:val="single" w:sz="4" w:space="0" w:color="auto"/>
            </w:tcBorders>
            <w:shd w:val="clear" w:color="auto" w:fill="auto"/>
            <w:noWrap/>
            <w:vAlign w:val="center"/>
            <w:hideMark/>
          </w:tcPr>
          <w:p w14:paraId="79ABEC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A8FF0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3E01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354</w:t>
            </w:r>
          </w:p>
        </w:tc>
        <w:tc>
          <w:tcPr>
            <w:tcW w:w="2639" w:type="dxa"/>
            <w:tcBorders>
              <w:top w:val="nil"/>
              <w:left w:val="nil"/>
              <w:bottom w:val="single" w:sz="4" w:space="0" w:color="auto"/>
              <w:right w:val="single" w:sz="4" w:space="0" w:color="auto"/>
            </w:tcBorders>
            <w:shd w:val="clear" w:color="auto" w:fill="auto"/>
            <w:noWrap/>
            <w:vAlign w:val="center"/>
            <w:hideMark/>
          </w:tcPr>
          <w:p w14:paraId="57D1D2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8E4E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95A63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Суна</w:t>
            </w:r>
          </w:p>
        </w:tc>
        <w:tc>
          <w:tcPr>
            <w:tcW w:w="2127" w:type="dxa"/>
            <w:tcBorders>
              <w:top w:val="nil"/>
              <w:left w:val="nil"/>
              <w:bottom w:val="single" w:sz="4" w:space="0" w:color="auto"/>
              <w:right w:val="single" w:sz="4" w:space="0" w:color="auto"/>
            </w:tcBorders>
            <w:shd w:val="clear" w:color="auto" w:fill="auto"/>
            <w:noWrap/>
            <w:vAlign w:val="center"/>
            <w:hideMark/>
          </w:tcPr>
          <w:p w14:paraId="3BB18E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E4E3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4BF0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355</w:t>
            </w:r>
          </w:p>
        </w:tc>
        <w:tc>
          <w:tcPr>
            <w:tcW w:w="2639" w:type="dxa"/>
            <w:tcBorders>
              <w:top w:val="nil"/>
              <w:left w:val="nil"/>
              <w:bottom w:val="single" w:sz="4" w:space="0" w:color="auto"/>
              <w:right w:val="single" w:sz="4" w:space="0" w:color="auto"/>
            </w:tcBorders>
            <w:shd w:val="clear" w:color="auto" w:fill="auto"/>
            <w:noWrap/>
            <w:vAlign w:val="center"/>
            <w:hideMark/>
          </w:tcPr>
          <w:p w14:paraId="7F5D0D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E8C7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03FFD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Митино</w:t>
            </w:r>
          </w:p>
        </w:tc>
        <w:tc>
          <w:tcPr>
            <w:tcW w:w="2127" w:type="dxa"/>
            <w:tcBorders>
              <w:top w:val="nil"/>
              <w:left w:val="nil"/>
              <w:bottom w:val="single" w:sz="4" w:space="0" w:color="auto"/>
              <w:right w:val="single" w:sz="4" w:space="0" w:color="auto"/>
            </w:tcBorders>
            <w:shd w:val="clear" w:color="auto" w:fill="auto"/>
            <w:noWrap/>
            <w:vAlign w:val="center"/>
            <w:hideMark/>
          </w:tcPr>
          <w:p w14:paraId="01E73B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A723F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F0A8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356</w:t>
            </w:r>
          </w:p>
        </w:tc>
        <w:tc>
          <w:tcPr>
            <w:tcW w:w="2639" w:type="dxa"/>
            <w:tcBorders>
              <w:top w:val="nil"/>
              <w:left w:val="nil"/>
              <w:bottom w:val="single" w:sz="4" w:space="0" w:color="auto"/>
              <w:right w:val="single" w:sz="4" w:space="0" w:color="auto"/>
            </w:tcBorders>
            <w:shd w:val="clear" w:color="auto" w:fill="auto"/>
            <w:noWrap/>
            <w:vAlign w:val="center"/>
            <w:hideMark/>
          </w:tcPr>
          <w:p w14:paraId="2472FD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752E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C7D85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Головино</w:t>
            </w:r>
          </w:p>
        </w:tc>
        <w:tc>
          <w:tcPr>
            <w:tcW w:w="2127" w:type="dxa"/>
            <w:tcBorders>
              <w:top w:val="nil"/>
              <w:left w:val="nil"/>
              <w:bottom w:val="single" w:sz="4" w:space="0" w:color="auto"/>
              <w:right w:val="single" w:sz="4" w:space="0" w:color="auto"/>
            </w:tcBorders>
            <w:shd w:val="clear" w:color="auto" w:fill="auto"/>
            <w:noWrap/>
            <w:vAlign w:val="center"/>
            <w:hideMark/>
          </w:tcPr>
          <w:p w14:paraId="666CF2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7794E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1CFA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357</w:t>
            </w:r>
          </w:p>
        </w:tc>
        <w:tc>
          <w:tcPr>
            <w:tcW w:w="2639" w:type="dxa"/>
            <w:tcBorders>
              <w:top w:val="nil"/>
              <w:left w:val="nil"/>
              <w:bottom w:val="single" w:sz="4" w:space="0" w:color="auto"/>
              <w:right w:val="single" w:sz="4" w:space="0" w:color="auto"/>
            </w:tcBorders>
            <w:shd w:val="clear" w:color="auto" w:fill="auto"/>
            <w:noWrap/>
            <w:vAlign w:val="center"/>
            <w:hideMark/>
          </w:tcPr>
          <w:p w14:paraId="79C5CC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5136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2AB685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Савали</w:t>
            </w:r>
          </w:p>
        </w:tc>
        <w:tc>
          <w:tcPr>
            <w:tcW w:w="2127" w:type="dxa"/>
            <w:tcBorders>
              <w:top w:val="nil"/>
              <w:left w:val="nil"/>
              <w:bottom w:val="single" w:sz="4" w:space="0" w:color="auto"/>
              <w:right w:val="single" w:sz="4" w:space="0" w:color="auto"/>
            </w:tcBorders>
            <w:shd w:val="clear" w:color="auto" w:fill="auto"/>
            <w:noWrap/>
            <w:vAlign w:val="center"/>
            <w:hideMark/>
          </w:tcPr>
          <w:p w14:paraId="371F51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46915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C5CF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358</w:t>
            </w:r>
          </w:p>
        </w:tc>
        <w:tc>
          <w:tcPr>
            <w:tcW w:w="2639" w:type="dxa"/>
            <w:tcBorders>
              <w:top w:val="nil"/>
              <w:left w:val="nil"/>
              <w:bottom w:val="single" w:sz="4" w:space="0" w:color="auto"/>
              <w:right w:val="single" w:sz="4" w:space="0" w:color="auto"/>
            </w:tcBorders>
            <w:shd w:val="clear" w:color="auto" w:fill="auto"/>
            <w:noWrap/>
            <w:vAlign w:val="center"/>
            <w:hideMark/>
          </w:tcPr>
          <w:p w14:paraId="26B29E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6907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145CD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Пиштенур</w:t>
            </w:r>
          </w:p>
        </w:tc>
        <w:tc>
          <w:tcPr>
            <w:tcW w:w="2127" w:type="dxa"/>
            <w:tcBorders>
              <w:top w:val="nil"/>
              <w:left w:val="nil"/>
              <w:bottom w:val="single" w:sz="4" w:space="0" w:color="auto"/>
              <w:right w:val="single" w:sz="4" w:space="0" w:color="auto"/>
            </w:tcBorders>
            <w:shd w:val="clear" w:color="auto" w:fill="auto"/>
            <w:noWrap/>
            <w:vAlign w:val="center"/>
            <w:hideMark/>
          </w:tcPr>
          <w:p w14:paraId="5DE0D4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A40EA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4397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359</w:t>
            </w:r>
          </w:p>
        </w:tc>
        <w:tc>
          <w:tcPr>
            <w:tcW w:w="2639" w:type="dxa"/>
            <w:tcBorders>
              <w:top w:val="nil"/>
              <w:left w:val="nil"/>
              <w:bottom w:val="single" w:sz="4" w:space="0" w:color="auto"/>
              <w:right w:val="single" w:sz="4" w:space="0" w:color="auto"/>
            </w:tcBorders>
            <w:shd w:val="clear" w:color="auto" w:fill="auto"/>
            <w:noWrap/>
            <w:vAlign w:val="center"/>
            <w:hideMark/>
          </w:tcPr>
          <w:p w14:paraId="6F2410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9A0E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21A56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Кошулино</w:t>
            </w:r>
          </w:p>
        </w:tc>
        <w:tc>
          <w:tcPr>
            <w:tcW w:w="2127" w:type="dxa"/>
            <w:tcBorders>
              <w:top w:val="nil"/>
              <w:left w:val="nil"/>
              <w:bottom w:val="single" w:sz="4" w:space="0" w:color="auto"/>
              <w:right w:val="single" w:sz="4" w:space="0" w:color="auto"/>
            </w:tcBorders>
            <w:shd w:val="clear" w:color="auto" w:fill="auto"/>
            <w:noWrap/>
            <w:vAlign w:val="center"/>
            <w:hideMark/>
          </w:tcPr>
          <w:p w14:paraId="177737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74171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D422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360</w:t>
            </w:r>
          </w:p>
        </w:tc>
        <w:tc>
          <w:tcPr>
            <w:tcW w:w="2639" w:type="dxa"/>
            <w:tcBorders>
              <w:top w:val="nil"/>
              <w:left w:val="nil"/>
              <w:bottom w:val="single" w:sz="4" w:space="0" w:color="auto"/>
              <w:right w:val="single" w:sz="4" w:space="0" w:color="auto"/>
            </w:tcBorders>
            <w:shd w:val="clear" w:color="auto" w:fill="auto"/>
            <w:noWrap/>
            <w:vAlign w:val="center"/>
            <w:hideMark/>
          </w:tcPr>
          <w:p w14:paraId="003485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F107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EB917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Пустоши</w:t>
            </w:r>
          </w:p>
        </w:tc>
        <w:tc>
          <w:tcPr>
            <w:tcW w:w="2127" w:type="dxa"/>
            <w:tcBorders>
              <w:top w:val="nil"/>
              <w:left w:val="nil"/>
              <w:bottom w:val="single" w:sz="4" w:space="0" w:color="auto"/>
              <w:right w:val="single" w:sz="4" w:space="0" w:color="auto"/>
            </w:tcBorders>
            <w:shd w:val="clear" w:color="auto" w:fill="auto"/>
            <w:noWrap/>
            <w:vAlign w:val="center"/>
            <w:hideMark/>
          </w:tcPr>
          <w:p w14:paraId="0DC3E6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ED7EB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A5B9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361</w:t>
            </w:r>
          </w:p>
        </w:tc>
        <w:tc>
          <w:tcPr>
            <w:tcW w:w="2639" w:type="dxa"/>
            <w:tcBorders>
              <w:top w:val="nil"/>
              <w:left w:val="nil"/>
              <w:bottom w:val="single" w:sz="4" w:space="0" w:color="auto"/>
              <w:right w:val="single" w:sz="4" w:space="0" w:color="auto"/>
            </w:tcBorders>
            <w:shd w:val="clear" w:color="auto" w:fill="auto"/>
            <w:noWrap/>
            <w:vAlign w:val="center"/>
            <w:hideMark/>
          </w:tcPr>
          <w:p w14:paraId="57D694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0D57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0E30D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Уртма</w:t>
            </w:r>
          </w:p>
        </w:tc>
        <w:tc>
          <w:tcPr>
            <w:tcW w:w="2127" w:type="dxa"/>
            <w:tcBorders>
              <w:top w:val="nil"/>
              <w:left w:val="nil"/>
              <w:bottom w:val="single" w:sz="4" w:space="0" w:color="auto"/>
              <w:right w:val="single" w:sz="4" w:space="0" w:color="auto"/>
            </w:tcBorders>
            <w:shd w:val="clear" w:color="auto" w:fill="auto"/>
            <w:noWrap/>
            <w:vAlign w:val="center"/>
            <w:hideMark/>
          </w:tcPr>
          <w:p w14:paraId="617EBB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64467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2212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362</w:t>
            </w:r>
          </w:p>
        </w:tc>
        <w:tc>
          <w:tcPr>
            <w:tcW w:w="2639" w:type="dxa"/>
            <w:tcBorders>
              <w:top w:val="nil"/>
              <w:left w:val="nil"/>
              <w:bottom w:val="single" w:sz="4" w:space="0" w:color="auto"/>
              <w:right w:val="single" w:sz="4" w:space="0" w:color="auto"/>
            </w:tcBorders>
            <w:shd w:val="clear" w:color="auto" w:fill="auto"/>
            <w:noWrap/>
            <w:vAlign w:val="center"/>
            <w:hideMark/>
          </w:tcPr>
          <w:p w14:paraId="1D3866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7B25B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06745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Ершовка</w:t>
            </w:r>
          </w:p>
        </w:tc>
        <w:tc>
          <w:tcPr>
            <w:tcW w:w="2127" w:type="dxa"/>
            <w:tcBorders>
              <w:top w:val="nil"/>
              <w:left w:val="nil"/>
              <w:bottom w:val="single" w:sz="4" w:space="0" w:color="auto"/>
              <w:right w:val="single" w:sz="4" w:space="0" w:color="auto"/>
            </w:tcBorders>
            <w:shd w:val="clear" w:color="auto" w:fill="auto"/>
            <w:noWrap/>
            <w:vAlign w:val="center"/>
            <w:hideMark/>
          </w:tcPr>
          <w:p w14:paraId="04F4E0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F984EC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F059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363</w:t>
            </w:r>
          </w:p>
        </w:tc>
        <w:tc>
          <w:tcPr>
            <w:tcW w:w="2639" w:type="dxa"/>
            <w:tcBorders>
              <w:top w:val="nil"/>
              <w:left w:val="nil"/>
              <w:bottom w:val="single" w:sz="4" w:space="0" w:color="auto"/>
              <w:right w:val="single" w:sz="4" w:space="0" w:color="auto"/>
            </w:tcBorders>
            <w:shd w:val="clear" w:color="auto" w:fill="auto"/>
            <w:noWrap/>
            <w:vAlign w:val="center"/>
            <w:hideMark/>
          </w:tcPr>
          <w:p w14:paraId="25B624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9789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B7841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Октябрьский</w:t>
            </w:r>
          </w:p>
        </w:tc>
        <w:tc>
          <w:tcPr>
            <w:tcW w:w="2127" w:type="dxa"/>
            <w:tcBorders>
              <w:top w:val="nil"/>
              <w:left w:val="nil"/>
              <w:bottom w:val="single" w:sz="4" w:space="0" w:color="auto"/>
              <w:right w:val="single" w:sz="4" w:space="0" w:color="auto"/>
            </w:tcBorders>
            <w:shd w:val="clear" w:color="auto" w:fill="auto"/>
            <w:noWrap/>
            <w:vAlign w:val="center"/>
            <w:hideMark/>
          </w:tcPr>
          <w:p w14:paraId="7F7968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3EF050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12DC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364</w:t>
            </w:r>
          </w:p>
        </w:tc>
        <w:tc>
          <w:tcPr>
            <w:tcW w:w="2639" w:type="dxa"/>
            <w:tcBorders>
              <w:top w:val="nil"/>
              <w:left w:val="nil"/>
              <w:bottom w:val="single" w:sz="4" w:space="0" w:color="auto"/>
              <w:right w:val="single" w:sz="4" w:space="0" w:color="auto"/>
            </w:tcBorders>
            <w:shd w:val="clear" w:color="auto" w:fill="auto"/>
            <w:noWrap/>
            <w:vAlign w:val="center"/>
            <w:hideMark/>
          </w:tcPr>
          <w:p w14:paraId="0B9CE5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14BA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3F4559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Пантелеево</w:t>
            </w:r>
          </w:p>
        </w:tc>
        <w:tc>
          <w:tcPr>
            <w:tcW w:w="2127" w:type="dxa"/>
            <w:tcBorders>
              <w:top w:val="nil"/>
              <w:left w:val="nil"/>
              <w:bottom w:val="single" w:sz="4" w:space="0" w:color="auto"/>
              <w:right w:val="single" w:sz="4" w:space="0" w:color="auto"/>
            </w:tcBorders>
            <w:shd w:val="clear" w:color="auto" w:fill="auto"/>
            <w:noWrap/>
            <w:vAlign w:val="center"/>
            <w:hideMark/>
          </w:tcPr>
          <w:p w14:paraId="629908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E1C95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9FD2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365</w:t>
            </w:r>
          </w:p>
        </w:tc>
        <w:tc>
          <w:tcPr>
            <w:tcW w:w="2639" w:type="dxa"/>
            <w:tcBorders>
              <w:top w:val="nil"/>
              <w:left w:val="nil"/>
              <w:bottom w:val="single" w:sz="4" w:space="0" w:color="auto"/>
              <w:right w:val="single" w:sz="4" w:space="0" w:color="auto"/>
            </w:tcBorders>
            <w:shd w:val="clear" w:color="auto" w:fill="auto"/>
            <w:noWrap/>
            <w:vAlign w:val="center"/>
            <w:hideMark/>
          </w:tcPr>
          <w:p w14:paraId="456027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C90E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042E5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Лесные Поляны</w:t>
            </w:r>
          </w:p>
        </w:tc>
        <w:tc>
          <w:tcPr>
            <w:tcW w:w="2127" w:type="dxa"/>
            <w:tcBorders>
              <w:top w:val="nil"/>
              <w:left w:val="nil"/>
              <w:bottom w:val="single" w:sz="4" w:space="0" w:color="auto"/>
              <w:right w:val="single" w:sz="4" w:space="0" w:color="auto"/>
            </w:tcBorders>
            <w:shd w:val="clear" w:color="auto" w:fill="auto"/>
            <w:noWrap/>
            <w:vAlign w:val="center"/>
            <w:hideMark/>
          </w:tcPr>
          <w:p w14:paraId="216A02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53A2E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2F707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366</w:t>
            </w:r>
          </w:p>
        </w:tc>
        <w:tc>
          <w:tcPr>
            <w:tcW w:w="2639" w:type="dxa"/>
            <w:tcBorders>
              <w:top w:val="nil"/>
              <w:left w:val="nil"/>
              <w:bottom w:val="single" w:sz="4" w:space="0" w:color="auto"/>
              <w:right w:val="single" w:sz="4" w:space="0" w:color="auto"/>
            </w:tcBorders>
            <w:shd w:val="clear" w:color="auto" w:fill="auto"/>
            <w:noWrap/>
            <w:vAlign w:val="center"/>
            <w:hideMark/>
          </w:tcPr>
          <w:p w14:paraId="19ED1F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8D9AF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226AF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Рои</w:t>
            </w:r>
          </w:p>
        </w:tc>
        <w:tc>
          <w:tcPr>
            <w:tcW w:w="2127" w:type="dxa"/>
            <w:tcBorders>
              <w:top w:val="nil"/>
              <w:left w:val="nil"/>
              <w:bottom w:val="single" w:sz="4" w:space="0" w:color="auto"/>
              <w:right w:val="single" w:sz="4" w:space="0" w:color="auto"/>
            </w:tcBorders>
            <w:shd w:val="clear" w:color="auto" w:fill="auto"/>
            <w:noWrap/>
            <w:vAlign w:val="center"/>
            <w:hideMark/>
          </w:tcPr>
          <w:p w14:paraId="711597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766E4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9E6B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367</w:t>
            </w:r>
          </w:p>
        </w:tc>
        <w:tc>
          <w:tcPr>
            <w:tcW w:w="2639" w:type="dxa"/>
            <w:tcBorders>
              <w:top w:val="nil"/>
              <w:left w:val="nil"/>
              <w:bottom w:val="single" w:sz="4" w:space="0" w:color="auto"/>
              <w:right w:val="single" w:sz="4" w:space="0" w:color="auto"/>
            </w:tcBorders>
            <w:shd w:val="clear" w:color="auto" w:fill="auto"/>
            <w:noWrap/>
            <w:vAlign w:val="center"/>
            <w:hideMark/>
          </w:tcPr>
          <w:p w14:paraId="138E6A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A73D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FE51E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Олимпийский</w:t>
            </w:r>
          </w:p>
        </w:tc>
        <w:tc>
          <w:tcPr>
            <w:tcW w:w="2127" w:type="dxa"/>
            <w:tcBorders>
              <w:top w:val="nil"/>
              <w:left w:val="nil"/>
              <w:bottom w:val="single" w:sz="4" w:space="0" w:color="auto"/>
              <w:right w:val="single" w:sz="4" w:space="0" w:color="auto"/>
            </w:tcBorders>
            <w:shd w:val="clear" w:color="auto" w:fill="auto"/>
            <w:noWrap/>
            <w:vAlign w:val="center"/>
            <w:hideMark/>
          </w:tcPr>
          <w:p w14:paraId="13D12B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239C6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7277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368</w:t>
            </w:r>
          </w:p>
        </w:tc>
        <w:tc>
          <w:tcPr>
            <w:tcW w:w="2639" w:type="dxa"/>
            <w:tcBorders>
              <w:top w:val="nil"/>
              <w:left w:val="nil"/>
              <w:bottom w:val="single" w:sz="4" w:space="0" w:color="auto"/>
              <w:right w:val="single" w:sz="4" w:space="0" w:color="auto"/>
            </w:tcBorders>
            <w:shd w:val="clear" w:color="auto" w:fill="auto"/>
            <w:noWrap/>
            <w:vAlign w:val="center"/>
            <w:hideMark/>
          </w:tcPr>
          <w:p w14:paraId="1E617E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4DD7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E5BDD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Кирово-Чепецк</w:t>
            </w:r>
          </w:p>
        </w:tc>
        <w:tc>
          <w:tcPr>
            <w:tcW w:w="2127" w:type="dxa"/>
            <w:tcBorders>
              <w:top w:val="nil"/>
              <w:left w:val="nil"/>
              <w:bottom w:val="single" w:sz="4" w:space="0" w:color="auto"/>
              <w:right w:val="single" w:sz="4" w:space="0" w:color="auto"/>
            </w:tcBorders>
            <w:shd w:val="clear" w:color="auto" w:fill="auto"/>
            <w:noWrap/>
            <w:vAlign w:val="center"/>
            <w:hideMark/>
          </w:tcPr>
          <w:p w14:paraId="35404F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8E27F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34CA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369</w:t>
            </w:r>
          </w:p>
        </w:tc>
        <w:tc>
          <w:tcPr>
            <w:tcW w:w="2639" w:type="dxa"/>
            <w:tcBorders>
              <w:top w:val="nil"/>
              <w:left w:val="nil"/>
              <w:bottom w:val="single" w:sz="4" w:space="0" w:color="auto"/>
              <w:right w:val="single" w:sz="4" w:space="0" w:color="auto"/>
            </w:tcBorders>
            <w:shd w:val="clear" w:color="auto" w:fill="auto"/>
            <w:noWrap/>
            <w:vAlign w:val="center"/>
            <w:hideMark/>
          </w:tcPr>
          <w:p w14:paraId="4857E6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22DD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27A09B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Бобино</w:t>
            </w:r>
          </w:p>
        </w:tc>
        <w:tc>
          <w:tcPr>
            <w:tcW w:w="2127" w:type="dxa"/>
            <w:tcBorders>
              <w:top w:val="nil"/>
              <w:left w:val="nil"/>
              <w:bottom w:val="single" w:sz="4" w:space="0" w:color="auto"/>
              <w:right w:val="single" w:sz="4" w:space="0" w:color="auto"/>
            </w:tcBorders>
            <w:shd w:val="clear" w:color="auto" w:fill="auto"/>
            <w:noWrap/>
            <w:vAlign w:val="center"/>
            <w:hideMark/>
          </w:tcPr>
          <w:p w14:paraId="578439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C0C65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A083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370</w:t>
            </w:r>
          </w:p>
        </w:tc>
        <w:tc>
          <w:tcPr>
            <w:tcW w:w="2639" w:type="dxa"/>
            <w:tcBorders>
              <w:top w:val="nil"/>
              <w:left w:val="nil"/>
              <w:bottom w:val="single" w:sz="4" w:space="0" w:color="auto"/>
              <w:right w:val="single" w:sz="4" w:space="0" w:color="auto"/>
            </w:tcBorders>
            <w:shd w:val="clear" w:color="auto" w:fill="auto"/>
            <w:noWrap/>
            <w:vAlign w:val="center"/>
            <w:hideMark/>
          </w:tcPr>
          <w:p w14:paraId="26EB46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ED15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46883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Плотниковы</w:t>
            </w:r>
          </w:p>
        </w:tc>
        <w:tc>
          <w:tcPr>
            <w:tcW w:w="2127" w:type="dxa"/>
            <w:tcBorders>
              <w:top w:val="nil"/>
              <w:left w:val="nil"/>
              <w:bottom w:val="single" w:sz="4" w:space="0" w:color="auto"/>
              <w:right w:val="single" w:sz="4" w:space="0" w:color="auto"/>
            </w:tcBorders>
            <w:shd w:val="clear" w:color="auto" w:fill="auto"/>
            <w:noWrap/>
            <w:vAlign w:val="center"/>
            <w:hideMark/>
          </w:tcPr>
          <w:p w14:paraId="18951E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1AFC0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D867C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371</w:t>
            </w:r>
          </w:p>
        </w:tc>
        <w:tc>
          <w:tcPr>
            <w:tcW w:w="2639" w:type="dxa"/>
            <w:tcBorders>
              <w:top w:val="nil"/>
              <w:left w:val="nil"/>
              <w:bottom w:val="single" w:sz="4" w:space="0" w:color="auto"/>
              <w:right w:val="single" w:sz="4" w:space="0" w:color="auto"/>
            </w:tcBorders>
            <w:shd w:val="clear" w:color="auto" w:fill="auto"/>
            <w:noWrap/>
            <w:vAlign w:val="center"/>
            <w:hideMark/>
          </w:tcPr>
          <w:p w14:paraId="4B606C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4113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4A451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Лайка</w:t>
            </w:r>
          </w:p>
        </w:tc>
        <w:tc>
          <w:tcPr>
            <w:tcW w:w="2127" w:type="dxa"/>
            <w:tcBorders>
              <w:top w:val="nil"/>
              <w:left w:val="nil"/>
              <w:bottom w:val="single" w:sz="4" w:space="0" w:color="auto"/>
              <w:right w:val="single" w:sz="4" w:space="0" w:color="auto"/>
            </w:tcBorders>
            <w:shd w:val="clear" w:color="auto" w:fill="auto"/>
            <w:noWrap/>
            <w:vAlign w:val="center"/>
            <w:hideMark/>
          </w:tcPr>
          <w:p w14:paraId="3ED8FA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9BCCD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43FC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372</w:t>
            </w:r>
          </w:p>
        </w:tc>
        <w:tc>
          <w:tcPr>
            <w:tcW w:w="2639" w:type="dxa"/>
            <w:tcBorders>
              <w:top w:val="nil"/>
              <w:left w:val="nil"/>
              <w:bottom w:val="single" w:sz="4" w:space="0" w:color="auto"/>
              <w:right w:val="single" w:sz="4" w:space="0" w:color="auto"/>
            </w:tcBorders>
            <w:shd w:val="clear" w:color="auto" w:fill="auto"/>
            <w:noWrap/>
            <w:vAlign w:val="center"/>
            <w:hideMark/>
          </w:tcPr>
          <w:p w14:paraId="2647FC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A61B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983FE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Караул</w:t>
            </w:r>
          </w:p>
        </w:tc>
        <w:tc>
          <w:tcPr>
            <w:tcW w:w="2127" w:type="dxa"/>
            <w:tcBorders>
              <w:top w:val="nil"/>
              <w:left w:val="nil"/>
              <w:bottom w:val="single" w:sz="4" w:space="0" w:color="auto"/>
              <w:right w:val="single" w:sz="4" w:space="0" w:color="auto"/>
            </w:tcBorders>
            <w:shd w:val="clear" w:color="auto" w:fill="auto"/>
            <w:noWrap/>
            <w:vAlign w:val="center"/>
            <w:hideMark/>
          </w:tcPr>
          <w:p w14:paraId="47BCD0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2C43A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0DF1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373</w:t>
            </w:r>
          </w:p>
        </w:tc>
        <w:tc>
          <w:tcPr>
            <w:tcW w:w="2639" w:type="dxa"/>
            <w:tcBorders>
              <w:top w:val="nil"/>
              <w:left w:val="nil"/>
              <w:bottom w:val="single" w:sz="4" w:space="0" w:color="auto"/>
              <w:right w:val="single" w:sz="4" w:space="0" w:color="auto"/>
            </w:tcBorders>
            <w:shd w:val="clear" w:color="auto" w:fill="auto"/>
            <w:noWrap/>
            <w:vAlign w:val="center"/>
            <w:hideMark/>
          </w:tcPr>
          <w:p w14:paraId="4EED17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A53E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6596D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Большевик</w:t>
            </w:r>
          </w:p>
        </w:tc>
        <w:tc>
          <w:tcPr>
            <w:tcW w:w="2127" w:type="dxa"/>
            <w:tcBorders>
              <w:top w:val="nil"/>
              <w:left w:val="nil"/>
              <w:bottom w:val="single" w:sz="4" w:space="0" w:color="auto"/>
              <w:right w:val="single" w:sz="4" w:space="0" w:color="auto"/>
            </w:tcBorders>
            <w:shd w:val="clear" w:color="auto" w:fill="auto"/>
            <w:noWrap/>
            <w:vAlign w:val="center"/>
            <w:hideMark/>
          </w:tcPr>
          <w:p w14:paraId="5FBABE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7B9C5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F2BDB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374</w:t>
            </w:r>
          </w:p>
        </w:tc>
        <w:tc>
          <w:tcPr>
            <w:tcW w:w="2639" w:type="dxa"/>
            <w:tcBorders>
              <w:top w:val="nil"/>
              <w:left w:val="nil"/>
              <w:bottom w:val="single" w:sz="4" w:space="0" w:color="auto"/>
              <w:right w:val="single" w:sz="4" w:space="0" w:color="auto"/>
            </w:tcBorders>
            <w:shd w:val="clear" w:color="auto" w:fill="auto"/>
            <w:noWrap/>
            <w:vAlign w:val="center"/>
            <w:hideMark/>
          </w:tcPr>
          <w:p w14:paraId="408D86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7AC0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030D7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Быстрица</w:t>
            </w:r>
          </w:p>
        </w:tc>
        <w:tc>
          <w:tcPr>
            <w:tcW w:w="2127" w:type="dxa"/>
            <w:tcBorders>
              <w:top w:val="nil"/>
              <w:left w:val="nil"/>
              <w:bottom w:val="single" w:sz="4" w:space="0" w:color="auto"/>
              <w:right w:val="single" w:sz="4" w:space="0" w:color="auto"/>
            </w:tcBorders>
            <w:shd w:val="clear" w:color="auto" w:fill="auto"/>
            <w:noWrap/>
            <w:vAlign w:val="center"/>
            <w:hideMark/>
          </w:tcPr>
          <w:p w14:paraId="7CD8FD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E9CFF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02996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375</w:t>
            </w:r>
          </w:p>
        </w:tc>
        <w:tc>
          <w:tcPr>
            <w:tcW w:w="2639" w:type="dxa"/>
            <w:tcBorders>
              <w:top w:val="nil"/>
              <w:left w:val="nil"/>
              <w:bottom w:val="single" w:sz="4" w:space="0" w:color="auto"/>
              <w:right w:val="single" w:sz="4" w:space="0" w:color="auto"/>
            </w:tcBorders>
            <w:shd w:val="clear" w:color="auto" w:fill="auto"/>
            <w:noWrap/>
            <w:vAlign w:val="center"/>
            <w:hideMark/>
          </w:tcPr>
          <w:p w14:paraId="16738E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2C91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AD84B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Колково</w:t>
            </w:r>
          </w:p>
        </w:tc>
        <w:tc>
          <w:tcPr>
            <w:tcW w:w="2127" w:type="dxa"/>
            <w:tcBorders>
              <w:top w:val="nil"/>
              <w:left w:val="nil"/>
              <w:bottom w:val="single" w:sz="4" w:space="0" w:color="auto"/>
              <w:right w:val="single" w:sz="4" w:space="0" w:color="auto"/>
            </w:tcBorders>
            <w:shd w:val="clear" w:color="auto" w:fill="auto"/>
            <w:noWrap/>
            <w:vAlign w:val="center"/>
            <w:hideMark/>
          </w:tcPr>
          <w:p w14:paraId="66C4FF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53FB7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F438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376</w:t>
            </w:r>
          </w:p>
        </w:tc>
        <w:tc>
          <w:tcPr>
            <w:tcW w:w="2639" w:type="dxa"/>
            <w:tcBorders>
              <w:top w:val="nil"/>
              <w:left w:val="nil"/>
              <w:bottom w:val="single" w:sz="4" w:space="0" w:color="auto"/>
              <w:right w:val="single" w:sz="4" w:space="0" w:color="auto"/>
            </w:tcBorders>
            <w:shd w:val="clear" w:color="auto" w:fill="auto"/>
            <w:noWrap/>
            <w:vAlign w:val="center"/>
            <w:hideMark/>
          </w:tcPr>
          <w:p w14:paraId="4F1FEA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680F4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C40F2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ж/д_ст Староверческая</w:t>
            </w:r>
          </w:p>
        </w:tc>
        <w:tc>
          <w:tcPr>
            <w:tcW w:w="2127" w:type="dxa"/>
            <w:tcBorders>
              <w:top w:val="nil"/>
              <w:left w:val="nil"/>
              <w:bottom w:val="single" w:sz="4" w:space="0" w:color="auto"/>
              <w:right w:val="single" w:sz="4" w:space="0" w:color="auto"/>
            </w:tcBorders>
            <w:shd w:val="clear" w:color="auto" w:fill="auto"/>
            <w:noWrap/>
            <w:vAlign w:val="center"/>
            <w:hideMark/>
          </w:tcPr>
          <w:p w14:paraId="1295A1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85B50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DE28A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377</w:t>
            </w:r>
          </w:p>
        </w:tc>
        <w:tc>
          <w:tcPr>
            <w:tcW w:w="2639" w:type="dxa"/>
            <w:tcBorders>
              <w:top w:val="nil"/>
              <w:left w:val="nil"/>
              <w:bottom w:val="single" w:sz="4" w:space="0" w:color="auto"/>
              <w:right w:val="single" w:sz="4" w:space="0" w:color="auto"/>
            </w:tcBorders>
            <w:shd w:val="clear" w:color="auto" w:fill="auto"/>
            <w:noWrap/>
            <w:vAlign w:val="center"/>
            <w:hideMark/>
          </w:tcPr>
          <w:p w14:paraId="56E35A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B1A2B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5F5AF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Пижанка</w:t>
            </w:r>
          </w:p>
        </w:tc>
        <w:tc>
          <w:tcPr>
            <w:tcW w:w="2127" w:type="dxa"/>
            <w:tcBorders>
              <w:top w:val="nil"/>
              <w:left w:val="nil"/>
              <w:bottom w:val="single" w:sz="4" w:space="0" w:color="auto"/>
              <w:right w:val="single" w:sz="4" w:space="0" w:color="auto"/>
            </w:tcBorders>
            <w:shd w:val="clear" w:color="auto" w:fill="auto"/>
            <w:noWrap/>
            <w:vAlign w:val="center"/>
            <w:hideMark/>
          </w:tcPr>
          <w:p w14:paraId="1D5922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50A25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7F55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378</w:t>
            </w:r>
          </w:p>
        </w:tc>
        <w:tc>
          <w:tcPr>
            <w:tcW w:w="2639" w:type="dxa"/>
            <w:tcBorders>
              <w:top w:val="nil"/>
              <w:left w:val="nil"/>
              <w:bottom w:val="single" w:sz="4" w:space="0" w:color="auto"/>
              <w:right w:val="single" w:sz="4" w:space="0" w:color="auto"/>
            </w:tcBorders>
            <w:shd w:val="clear" w:color="auto" w:fill="auto"/>
            <w:noWrap/>
            <w:vAlign w:val="center"/>
            <w:hideMark/>
          </w:tcPr>
          <w:p w14:paraId="7AFAC0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A6A8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14A6F1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Шутовщина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63812A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EAEF6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7166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379</w:t>
            </w:r>
          </w:p>
        </w:tc>
        <w:tc>
          <w:tcPr>
            <w:tcW w:w="2639" w:type="dxa"/>
            <w:tcBorders>
              <w:top w:val="nil"/>
              <w:left w:val="nil"/>
              <w:bottom w:val="single" w:sz="4" w:space="0" w:color="auto"/>
              <w:right w:val="single" w:sz="4" w:space="0" w:color="auto"/>
            </w:tcBorders>
            <w:shd w:val="clear" w:color="auto" w:fill="auto"/>
            <w:noWrap/>
            <w:vAlign w:val="center"/>
            <w:hideMark/>
          </w:tcPr>
          <w:p w14:paraId="1E784C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1008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6A2718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Сандаловы</w:t>
            </w:r>
          </w:p>
        </w:tc>
        <w:tc>
          <w:tcPr>
            <w:tcW w:w="2127" w:type="dxa"/>
            <w:tcBorders>
              <w:top w:val="nil"/>
              <w:left w:val="nil"/>
              <w:bottom w:val="single" w:sz="4" w:space="0" w:color="auto"/>
              <w:right w:val="single" w:sz="4" w:space="0" w:color="auto"/>
            </w:tcBorders>
            <w:shd w:val="clear" w:color="auto" w:fill="auto"/>
            <w:noWrap/>
            <w:vAlign w:val="center"/>
            <w:hideMark/>
          </w:tcPr>
          <w:p w14:paraId="78E29E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5D64B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EE45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380</w:t>
            </w:r>
          </w:p>
        </w:tc>
        <w:tc>
          <w:tcPr>
            <w:tcW w:w="2639" w:type="dxa"/>
            <w:tcBorders>
              <w:top w:val="nil"/>
              <w:left w:val="nil"/>
              <w:bottom w:val="single" w:sz="4" w:space="0" w:color="auto"/>
              <w:right w:val="single" w:sz="4" w:space="0" w:color="auto"/>
            </w:tcBorders>
            <w:shd w:val="clear" w:color="auto" w:fill="auto"/>
            <w:noWrap/>
            <w:vAlign w:val="center"/>
            <w:hideMark/>
          </w:tcPr>
          <w:p w14:paraId="6ADC55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B880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E2E92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Центральная усадьба плодосовхоза</w:t>
            </w:r>
          </w:p>
        </w:tc>
        <w:tc>
          <w:tcPr>
            <w:tcW w:w="2127" w:type="dxa"/>
            <w:tcBorders>
              <w:top w:val="nil"/>
              <w:left w:val="nil"/>
              <w:bottom w:val="single" w:sz="4" w:space="0" w:color="auto"/>
              <w:right w:val="single" w:sz="4" w:space="0" w:color="auto"/>
            </w:tcBorders>
            <w:shd w:val="clear" w:color="auto" w:fill="auto"/>
            <w:noWrap/>
            <w:vAlign w:val="center"/>
            <w:hideMark/>
          </w:tcPr>
          <w:p w14:paraId="1BBBA2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A0B3D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1ECFF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381</w:t>
            </w:r>
          </w:p>
        </w:tc>
        <w:tc>
          <w:tcPr>
            <w:tcW w:w="2639" w:type="dxa"/>
            <w:tcBorders>
              <w:top w:val="nil"/>
              <w:left w:val="nil"/>
              <w:bottom w:val="single" w:sz="4" w:space="0" w:color="auto"/>
              <w:right w:val="single" w:sz="4" w:space="0" w:color="auto"/>
            </w:tcBorders>
            <w:shd w:val="clear" w:color="auto" w:fill="auto"/>
            <w:noWrap/>
            <w:vAlign w:val="center"/>
            <w:hideMark/>
          </w:tcPr>
          <w:p w14:paraId="7C0AB9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6971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23332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Ныр</w:t>
            </w:r>
          </w:p>
        </w:tc>
        <w:tc>
          <w:tcPr>
            <w:tcW w:w="2127" w:type="dxa"/>
            <w:tcBorders>
              <w:top w:val="nil"/>
              <w:left w:val="nil"/>
              <w:bottom w:val="single" w:sz="4" w:space="0" w:color="auto"/>
              <w:right w:val="single" w:sz="4" w:space="0" w:color="auto"/>
            </w:tcBorders>
            <w:shd w:val="clear" w:color="auto" w:fill="auto"/>
            <w:noWrap/>
            <w:vAlign w:val="center"/>
            <w:hideMark/>
          </w:tcPr>
          <w:p w14:paraId="612F03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3EEF4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1F39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382</w:t>
            </w:r>
          </w:p>
        </w:tc>
        <w:tc>
          <w:tcPr>
            <w:tcW w:w="2639" w:type="dxa"/>
            <w:tcBorders>
              <w:top w:val="nil"/>
              <w:left w:val="nil"/>
              <w:bottom w:val="single" w:sz="4" w:space="0" w:color="auto"/>
              <w:right w:val="single" w:sz="4" w:space="0" w:color="auto"/>
            </w:tcBorders>
            <w:shd w:val="clear" w:color="auto" w:fill="auto"/>
            <w:noWrap/>
            <w:vAlign w:val="center"/>
            <w:hideMark/>
          </w:tcPr>
          <w:p w14:paraId="73DFAF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6B45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1954FA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ж/д_ст Просница</w:t>
            </w:r>
          </w:p>
        </w:tc>
        <w:tc>
          <w:tcPr>
            <w:tcW w:w="2127" w:type="dxa"/>
            <w:tcBorders>
              <w:top w:val="nil"/>
              <w:left w:val="nil"/>
              <w:bottom w:val="single" w:sz="4" w:space="0" w:color="auto"/>
              <w:right w:val="single" w:sz="4" w:space="0" w:color="auto"/>
            </w:tcBorders>
            <w:shd w:val="clear" w:color="auto" w:fill="auto"/>
            <w:noWrap/>
            <w:vAlign w:val="center"/>
            <w:hideMark/>
          </w:tcPr>
          <w:p w14:paraId="6C26DE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D52E0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6EAA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383</w:t>
            </w:r>
          </w:p>
        </w:tc>
        <w:tc>
          <w:tcPr>
            <w:tcW w:w="2639" w:type="dxa"/>
            <w:tcBorders>
              <w:top w:val="nil"/>
              <w:left w:val="nil"/>
              <w:bottom w:val="single" w:sz="4" w:space="0" w:color="auto"/>
              <w:right w:val="single" w:sz="4" w:space="0" w:color="auto"/>
            </w:tcBorders>
            <w:shd w:val="clear" w:color="auto" w:fill="auto"/>
            <w:noWrap/>
            <w:vAlign w:val="center"/>
            <w:hideMark/>
          </w:tcPr>
          <w:p w14:paraId="6FA2CC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8E4E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55B33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Юма</w:t>
            </w:r>
          </w:p>
        </w:tc>
        <w:tc>
          <w:tcPr>
            <w:tcW w:w="2127" w:type="dxa"/>
            <w:tcBorders>
              <w:top w:val="nil"/>
              <w:left w:val="nil"/>
              <w:bottom w:val="single" w:sz="4" w:space="0" w:color="auto"/>
              <w:right w:val="single" w:sz="4" w:space="0" w:color="auto"/>
            </w:tcBorders>
            <w:shd w:val="clear" w:color="auto" w:fill="auto"/>
            <w:noWrap/>
            <w:vAlign w:val="center"/>
            <w:hideMark/>
          </w:tcPr>
          <w:p w14:paraId="66CEC7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BC956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5412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384</w:t>
            </w:r>
          </w:p>
        </w:tc>
        <w:tc>
          <w:tcPr>
            <w:tcW w:w="2639" w:type="dxa"/>
            <w:tcBorders>
              <w:top w:val="nil"/>
              <w:left w:val="nil"/>
              <w:bottom w:val="single" w:sz="4" w:space="0" w:color="auto"/>
              <w:right w:val="single" w:sz="4" w:space="0" w:color="auto"/>
            </w:tcBorders>
            <w:shd w:val="clear" w:color="auto" w:fill="auto"/>
            <w:noWrap/>
            <w:vAlign w:val="center"/>
            <w:hideMark/>
          </w:tcPr>
          <w:p w14:paraId="7A5841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6CEFD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DDEC9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Зеленый</w:t>
            </w:r>
          </w:p>
        </w:tc>
        <w:tc>
          <w:tcPr>
            <w:tcW w:w="2127" w:type="dxa"/>
            <w:tcBorders>
              <w:top w:val="nil"/>
              <w:left w:val="nil"/>
              <w:bottom w:val="single" w:sz="4" w:space="0" w:color="auto"/>
              <w:right w:val="single" w:sz="4" w:space="0" w:color="auto"/>
            </w:tcBorders>
            <w:shd w:val="clear" w:color="auto" w:fill="auto"/>
            <w:noWrap/>
            <w:vAlign w:val="center"/>
            <w:hideMark/>
          </w:tcPr>
          <w:p w14:paraId="16DA67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7CFF36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4BD88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385</w:t>
            </w:r>
          </w:p>
        </w:tc>
        <w:tc>
          <w:tcPr>
            <w:tcW w:w="2639" w:type="dxa"/>
            <w:tcBorders>
              <w:top w:val="nil"/>
              <w:left w:val="nil"/>
              <w:bottom w:val="single" w:sz="4" w:space="0" w:color="auto"/>
              <w:right w:val="single" w:sz="4" w:space="0" w:color="auto"/>
            </w:tcBorders>
            <w:shd w:val="clear" w:color="auto" w:fill="auto"/>
            <w:noWrap/>
            <w:vAlign w:val="center"/>
            <w:hideMark/>
          </w:tcPr>
          <w:p w14:paraId="763269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FC08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DE696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Ваштранга</w:t>
            </w:r>
          </w:p>
        </w:tc>
        <w:tc>
          <w:tcPr>
            <w:tcW w:w="2127" w:type="dxa"/>
            <w:tcBorders>
              <w:top w:val="nil"/>
              <w:left w:val="nil"/>
              <w:bottom w:val="single" w:sz="4" w:space="0" w:color="auto"/>
              <w:right w:val="single" w:sz="4" w:space="0" w:color="auto"/>
            </w:tcBorders>
            <w:shd w:val="clear" w:color="auto" w:fill="auto"/>
            <w:noWrap/>
            <w:vAlign w:val="center"/>
            <w:hideMark/>
          </w:tcPr>
          <w:p w14:paraId="6217D8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A610C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BA97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386</w:t>
            </w:r>
          </w:p>
        </w:tc>
        <w:tc>
          <w:tcPr>
            <w:tcW w:w="2639" w:type="dxa"/>
            <w:tcBorders>
              <w:top w:val="nil"/>
              <w:left w:val="nil"/>
              <w:bottom w:val="single" w:sz="4" w:space="0" w:color="auto"/>
              <w:right w:val="single" w:sz="4" w:space="0" w:color="auto"/>
            </w:tcBorders>
            <w:shd w:val="clear" w:color="auto" w:fill="auto"/>
            <w:noWrap/>
            <w:vAlign w:val="center"/>
            <w:hideMark/>
          </w:tcPr>
          <w:p w14:paraId="04469F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6EFD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0EDF4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Савиново</w:t>
            </w:r>
          </w:p>
        </w:tc>
        <w:tc>
          <w:tcPr>
            <w:tcW w:w="2127" w:type="dxa"/>
            <w:tcBorders>
              <w:top w:val="nil"/>
              <w:left w:val="nil"/>
              <w:bottom w:val="single" w:sz="4" w:space="0" w:color="auto"/>
              <w:right w:val="single" w:sz="4" w:space="0" w:color="auto"/>
            </w:tcBorders>
            <w:shd w:val="clear" w:color="auto" w:fill="auto"/>
            <w:noWrap/>
            <w:vAlign w:val="center"/>
            <w:hideMark/>
          </w:tcPr>
          <w:p w14:paraId="53C5B4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ED310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DF9C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387</w:t>
            </w:r>
          </w:p>
        </w:tc>
        <w:tc>
          <w:tcPr>
            <w:tcW w:w="2639" w:type="dxa"/>
            <w:tcBorders>
              <w:top w:val="nil"/>
              <w:left w:val="nil"/>
              <w:bottom w:val="single" w:sz="4" w:space="0" w:color="auto"/>
              <w:right w:val="single" w:sz="4" w:space="0" w:color="auto"/>
            </w:tcBorders>
            <w:shd w:val="clear" w:color="auto" w:fill="auto"/>
            <w:noWrap/>
            <w:vAlign w:val="center"/>
            <w:hideMark/>
          </w:tcPr>
          <w:p w14:paraId="788AA3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C206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380B5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Ерши</w:t>
            </w:r>
          </w:p>
        </w:tc>
        <w:tc>
          <w:tcPr>
            <w:tcW w:w="2127" w:type="dxa"/>
            <w:tcBorders>
              <w:top w:val="nil"/>
              <w:left w:val="nil"/>
              <w:bottom w:val="single" w:sz="4" w:space="0" w:color="auto"/>
              <w:right w:val="single" w:sz="4" w:space="0" w:color="auto"/>
            </w:tcBorders>
            <w:shd w:val="clear" w:color="auto" w:fill="auto"/>
            <w:noWrap/>
            <w:vAlign w:val="center"/>
            <w:hideMark/>
          </w:tcPr>
          <w:p w14:paraId="1BB11E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778F3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A7FC4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388</w:t>
            </w:r>
          </w:p>
        </w:tc>
        <w:tc>
          <w:tcPr>
            <w:tcW w:w="2639" w:type="dxa"/>
            <w:tcBorders>
              <w:top w:val="nil"/>
              <w:left w:val="nil"/>
              <w:bottom w:val="single" w:sz="4" w:space="0" w:color="auto"/>
              <w:right w:val="single" w:sz="4" w:space="0" w:color="auto"/>
            </w:tcBorders>
            <w:shd w:val="clear" w:color="auto" w:fill="auto"/>
            <w:noWrap/>
            <w:vAlign w:val="center"/>
            <w:hideMark/>
          </w:tcPr>
          <w:p w14:paraId="229971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9E14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284B8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Мари-Ушем</w:t>
            </w:r>
          </w:p>
        </w:tc>
        <w:tc>
          <w:tcPr>
            <w:tcW w:w="2127" w:type="dxa"/>
            <w:tcBorders>
              <w:top w:val="nil"/>
              <w:left w:val="nil"/>
              <w:bottom w:val="single" w:sz="4" w:space="0" w:color="auto"/>
              <w:right w:val="single" w:sz="4" w:space="0" w:color="auto"/>
            </w:tcBorders>
            <w:shd w:val="clear" w:color="auto" w:fill="auto"/>
            <w:noWrap/>
            <w:vAlign w:val="center"/>
            <w:hideMark/>
          </w:tcPr>
          <w:p w14:paraId="08B575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7149F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BE8C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389</w:t>
            </w:r>
          </w:p>
        </w:tc>
        <w:tc>
          <w:tcPr>
            <w:tcW w:w="2639" w:type="dxa"/>
            <w:tcBorders>
              <w:top w:val="nil"/>
              <w:left w:val="nil"/>
              <w:bottom w:val="single" w:sz="4" w:space="0" w:color="auto"/>
              <w:right w:val="single" w:sz="4" w:space="0" w:color="auto"/>
            </w:tcBorders>
            <w:shd w:val="clear" w:color="auto" w:fill="auto"/>
            <w:noWrap/>
            <w:vAlign w:val="center"/>
            <w:hideMark/>
          </w:tcPr>
          <w:p w14:paraId="4E134C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7405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5EF23F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Родыгино</w:t>
            </w:r>
          </w:p>
        </w:tc>
        <w:tc>
          <w:tcPr>
            <w:tcW w:w="2127" w:type="dxa"/>
            <w:tcBorders>
              <w:top w:val="nil"/>
              <w:left w:val="nil"/>
              <w:bottom w:val="single" w:sz="4" w:space="0" w:color="auto"/>
              <w:right w:val="single" w:sz="4" w:space="0" w:color="auto"/>
            </w:tcBorders>
            <w:shd w:val="clear" w:color="auto" w:fill="auto"/>
            <w:noWrap/>
            <w:vAlign w:val="center"/>
            <w:hideMark/>
          </w:tcPr>
          <w:p w14:paraId="0E81B1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F09B4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52E41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390</w:t>
            </w:r>
          </w:p>
        </w:tc>
        <w:tc>
          <w:tcPr>
            <w:tcW w:w="2639" w:type="dxa"/>
            <w:tcBorders>
              <w:top w:val="nil"/>
              <w:left w:val="nil"/>
              <w:bottom w:val="single" w:sz="4" w:space="0" w:color="auto"/>
              <w:right w:val="single" w:sz="4" w:space="0" w:color="auto"/>
            </w:tcBorders>
            <w:shd w:val="clear" w:color="auto" w:fill="auto"/>
            <w:noWrap/>
            <w:vAlign w:val="center"/>
            <w:hideMark/>
          </w:tcPr>
          <w:p w14:paraId="4A8DBF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B0819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0C8E9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Усть-Люга</w:t>
            </w:r>
          </w:p>
        </w:tc>
        <w:tc>
          <w:tcPr>
            <w:tcW w:w="2127" w:type="dxa"/>
            <w:tcBorders>
              <w:top w:val="nil"/>
              <w:left w:val="nil"/>
              <w:bottom w:val="single" w:sz="4" w:space="0" w:color="auto"/>
              <w:right w:val="single" w:sz="4" w:space="0" w:color="auto"/>
            </w:tcBorders>
            <w:shd w:val="clear" w:color="auto" w:fill="auto"/>
            <w:noWrap/>
            <w:vAlign w:val="center"/>
            <w:hideMark/>
          </w:tcPr>
          <w:p w14:paraId="76BD29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F9319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82F4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391</w:t>
            </w:r>
          </w:p>
        </w:tc>
        <w:tc>
          <w:tcPr>
            <w:tcW w:w="2639" w:type="dxa"/>
            <w:tcBorders>
              <w:top w:val="nil"/>
              <w:left w:val="nil"/>
              <w:bottom w:val="single" w:sz="4" w:space="0" w:color="auto"/>
              <w:right w:val="single" w:sz="4" w:space="0" w:color="auto"/>
            </w:tcBorders>
            <w:shd w:val="clear" w:color="auto" w:fill="auto"/>
            <w:noWrap/>
            <w:vAlign w:val="center"/>
            <w:hideMark/>
          </w:tcPr>
          <w:p w14:paraId="38E8B5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98DA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CFFAB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Лаж</w:t>
            </w:r>
          </w:p>
        </w:tc>
        <w:tc>
          <w:tcPr>
            <w:tcW w:w="2127" w:type="dxa"/>
            <w:tcBorders>
              <w:top w:val="nil"/>
              <w:left w:val="nil"/>
              <w:bottom w:val="single" w:sz="4" w:space="0" w:color="auto"/>
              <w:right w:val="single" w:sz="4" w:space="0" w:color="auto"/>
            </w:tcBorders>
            <w:shd w:val="clear" w:color="auto" w:fill="auto"/>
            <w:noWrap/>
            <w:vAlign w:val="center"/>
            <w:hideMark/>
          </w:tcPr>
          <w:p w14:paraId="075AF1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445D5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F105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392</w:t>
            </w:r>
          </w:p>
        </w:tc>
        <w:tc>
          <w:tcPr>
            <w:tcW w:w="2639" w:type="dxa"/>
            <w:tcBorders>
              <w:top w:val="nil"/>
              <w:left w:val="nil"/>
              <w:bottom w:val="single" w:sz="4" w:space="0" w:color="auto"/>
              <w:right w:val="single" w:sz="4" w:space="0" w:color="auto"/>
            </w:tcBorders>
            <w:shd w:val="clear" w:color="auto" w:fill="auto"/>
            <w:noWrap/>
            <w:vAlign w:val="center"/>
            <w:hideMark/>
          </w:tcPr>
          <w:p w14:paraId="197AC1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4F10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52AD4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Красное</w:t>
            </w:r>
          </w:p>
        </w:tc>
        <w:tc>
          <w:tcPr>
            <w:tcW w:w="2127" w:type="dxa"/>
            <w:tcBorders>
              <w:top w:val="nil"/>
              <w:left w:val="nil"/>
              <w:bottom w:val="single" w:sz="4" w:space="0" w:color="auto"/>
              <w:right w:val="single" w:sz="4" w:space="0" w:color="auto"/>
            </w:tcBorders>
            <w:shd w:val="clear" w:color="auto" w:fill="auto"/>
            <w:noWrap/>
            <w:vAlign w:val="center"/>
            <w:hideMark/>
          </w:tcPr>
          <w:p w14:paraId="272EA3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B95F3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0BDB0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393</w:t>
            </w:r>
          </w:p>
        </w:tc>
        <w:tc>
          <w:tcPr>
            <w:tcW w:w="2639" w:type="dxa"/>
            <w:tcBorders>
              <w:top w:val="nil"/>
              <w:left w:val="nil"/>
              <w:bottom w:val="single" w:sz="4" w:space="0" w:color="auto"/>
              <w:right w:val="single" w:sz="4" w:space="0" w:color="auto"/>
            </w:tcBorders>
            <w:shd w:val="clear" w:color="auto" w:fill="auto"/>
            <w:noWrap/>
            <w:vAlign w:val="center"/>
            <w:hideMark/>
          </w:tcPr>
          <w:p w14:paraId="782E5B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8646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B4235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Кадесниково</w:t>
            </w:r>
          </w:p>
        </w:tc>
        <w:tc>
          <w:tcPr>
            <w:tcW w:w="2127" w:type="dxa"/>
            <w:tcBorders>
              <w:top w:val="nil"/>
              <w:left w:val="nil"/>
              <w:bottom w:val="single" w:sz="4" w:space="0" w:color="auto"/>
              <w:right w:val="single" w:sz="4" w:space="0" w:color="auto"/>
            </w:tcBorders>
            <w:shd w:val="clear" w:color="auto" w:fill="auto"/>
            <w:noWrap/>
            <w:vAlign w:val="center"/>
            <w:hideMark/>
          </w:tcPr>
          <w:p w14:paraId="2601F2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05A54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85D8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394</w:t>
            </w:r>
          </w:p>
        </w:tc>
        <w:tc>
          <w:tcPr>
            <w:tcW w:w="2639" w:type="dxa"/>
            <w:tcBorders>
              <w:top w:val="nil"/>
              <w:left w:val="nil"/>
              <w:bottom w:val="single" w:sz="4" w:space="0" w:color="auto"/>
              <w:right w:val="single" w:sz="4" w:space="0" w:color="auto"/>
            </w:tcBorders>
            <w:shd w:val="clear" w:color="auto" w:fill="auto"/>
            <w:noWrap/>
            <w:vAlign w:val="center"/>
            <w:hideMark/>
          </w:tcPr>
          <w:p w14:paraId="4EC52B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2EEF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CAEB3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251A60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мкр. Лянгасово</w:t>
            </w:r>
          </w:p>
        </w:tc>
      </w:tr>
      <w:tr w:rsidR="008F6BD7" w:rsidRPr="008F6BD7" w14:paraId="42926F6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A1DF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395</w:t>
            </w:r>
          </w:p>
        </w:tc>
        <w:tc>
          <w:tcPr>
            <w:tcW w:w="2639" w:type="dxa"/>
            <w:tcBorders>
              <w:top w:val="nil"/>
              <w:left w:val="nil"/>
              <w:bottom w:val="single" w:sz="4" w:space="0" w:color="auto"/>
              <w:right w:val="single" w:sz="4" w:space="0" w:color="auto"/>
            </w:tcBorders>
            <w:shd w:val="clear" w:color="auto" w:fill="auto"/>
            <w:noWrap/>
            <w:vAlign w:val="center"/>
            <w:hideMark/>
          </w:tcPr>
          <w:p w14:paraId="2408C5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8F06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D0639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Плелое</w:t>
            </w:r>
          </w:p>
        </w:tc>
        <w:tc>
          <w:tcPr>
            <w:tcW w:w="2127" w:type="dxa"/>
            <w:tcBorders>
              <w:top w:val="nil"/>
              <w:left w:val="nil"/>
              <w:bottom w:val="single" w:sz="4" w:space="0" w:color="auto"/>
              <w:right w:val="single" w:sz="4" w:space="0" w:color="auto"/>
            </w:tcBorders>
            <w:shd w:val="clear" w:color="auto" w:fill="auto"/>
            <w:noWrap/>
            <w:vAlign w:val="center"/>
            <w:hideMark/>
          </w:tcPr>
          <w:p w14:paraId="62D5E3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82D2F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6C849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396</w:t>
            </w:r>
          </w:p>
        </w:tc>
        <w:tc>
          <w:tcPr>
            <w:tcW w:w="2639" w:type="dxa"/>
            <w:tcBorders>
              <w:top w:val="nil"/>
              <w:left w:val="nil"/>
              <w:bottom w:val="single" w:sz="4" w:space="0" w:color="auto"/>
              <w:right w:val="single" w:sz="4" w:space="0" w:color="auto"/>
            </w:tcBorders>
            <w:shd w:val="clear" w:color="auto" w:fill="auto"/>
            <w:noWrap/>
            <w:vAlign w:val="center"/>
            <w:hideMark/>
          </w:tcPr>
          <w:p w14:paraId="4CBFB0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D623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21099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Великорецкое</w:t>
            </w:r>
          </w:p>
        </w:tc>
        <w:tc>
          <w:tcPr>
            <w:tcW w:w="2127" w:type="dxa"/>
            <w:tcBorders>
              <w:top w:val="nil"/>
              <w:left w:val="nil"/>
              <w:bottom w:val="single" w:sz="4" w:space="0" w:color="auto"/>
              <w:right w:val="single" w:sz="4" w:space="0" w:color="auto"/>
            </w:tcBorders>
            <w:shd w:val="clear" w:color="auto" w:fill="auto"/>
            <w:noWrap/>
            <w:vAlign w:val="center"/>
            <w:hideMark/>
          </w:tcPr>
          <w:p w14:paraId="31DB56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D346D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E394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397</w:t>
            </w:r>
          </w:p>
        </w:tc>
        <w:tc>
          <w:tcPr>
            <w:tcW w:w="2639" w:type="dxa"/>
            <w:tcBorders>
              <w:top w:val="nil"/>
              <w:left w:val="nil"/>
              <w:bottom w:val="single" w:sz="4" w:space="0" w:color="auto"/>
              <w:right w:val="single" w:sz="4" w:space="0" w:color="auto"/>
            </w:tcBorders>
            <w:shd w:val="clear" w:color="auto" w:fill="auto"/>
            <w:noWrap/>
            <w:vAlign w:val="center"/>
            <w:hideMark/>
          </w:tcPr>
          <w:p w14:paraId="6CBB9B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5B33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9D222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Пушья</w:t>
            </w:r>
          </w:p>
        </w:tc>
        <w:tc>
          <w:tcPr>
            <w:tcW w:w="2127" w:type="dxa"/>
            <w:tcBorders>
              <w:top w:val="nil"/>
              <w:left w:val="nil"/>
              <w:bottom w:val="single" w:sz="4" w:space="0" w:color="auto"/>
              <w:right w:val="single" w:sz="4" w:space="0" w:color="auto"/>
            </w:tcBorders>
            <w:shd w:val="clear" w:color="auto" w:fill="auto"/>
            <w:noWrap/>
            <w:vAlign w:val="center"/>
            <w:hideMark/>
          </w:tcPr>
          <w:p w14:paraId="3D9143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90407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C528F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398</w:t>
            </w:r>
          </w:p>
        </w:tc>
        <w:tc>
          <w:tcPr>
            <w:tcW w:w="2639" w:type="dxa"/>
            <w:tcBorders>
              <w:top w:val="nil"/>
              <w:left w:val="nil"/>
              <w:bottom w:val="single" w:sz="4" w:space="0" w:color="auto"/>
              <w:right w:val="single" w:sz="4" w:space="0" w:color="auto"/>
            </w:tcBorders>
            <w:shd w:val="clear" w:color="auto" w:fill="auto"/>
            <w:noWrap/>
            <w:vAlign w:val="center"/>
            <w:hideMark/>
          </w:tcPr>
          <w:p w14:paraId="7668A3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472A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0490B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Пелеснур</w:t>
            </w:r>
          </w:p>
        </w:tc>
        <w:tc>
          <w:tcPr>
            <w:tcW w:w="2127" w:type="dxa"/>
            <w:tcBorders>
              <w:top w:val="nil"/>
              <w:left w:val="nil"/>
              <w:bottom w:val="single" w:sz="4" w:space="0" w:color="auto"/>
              <w:right w:val="single" w:sz="4" w:space="0" w:color="auto"/>
            </w:tcBorders>
            <w:shd w:val="clear" w:color="auto" w:fill="auto"/>
            <w:noWrap/>
            <w:vAlign w:val="center"/>
            <w:hideMark/>
          </w:tcPr>
          <w:p w14:paraId="3D48DE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4F1B1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05E7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399</w:t>
            </w:r>
          </w:p>
        </w:tc>
        <w:tc>
          <w:tcPr>
            <w:tcW w:w="2639" w:type="dxa"/>
            <w:tcBorders>
              <w:top w:val="nil"/>
              <w:left w:val="nil"/>
              <w:bottom w:val="single" w:sz="4" w:space="0" w:color="auto"/>
              <w:right w:val="single" w:sz="4" w:space="0" w:color="auto"/>
            </w:tcBorders>
            <w:shd w:val="clear" w:color="auto" w:fill="auto"/>
            <w:noWrap/>
            <w:vAlign w:val="center"/>
            <w:hideMark/>
          </w:tcPr>
          <w:p w14:paraId="198F04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A3C5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0BCB52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Кстининского дома отдыха</w:t>
            </w:r>
          </w:p>
        </w:tc>
        <w:tc>
          <w:tcPr>
            <w:tcW w:w="2127" w:type="dxa"/>
            <w:tcBorders>
              <w:top w:val="nil"/>
              <w:left w:val="nil"/>
              <w:bottom w:val="single" w:sz="4" w:space="0" w:color="auto"/>
              <w:right w:val="single" w:sz="4" w:space="0" w:color="auto"/>
            </w:tcBorders>
            <w:shd w:val="clear" w:color="auto" w:fill="auto"/>
            <w:noWrap/>
            <w:vAlign w:val="center"/>
            <w:hideMark/>
          </w:tcPr>
          <w:p w14:paraId="1227C2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4021C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D031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400</w:t>
            </w:r>
          </w:p>
        </w:tc>
        <w:tc>
          <w:tcPr>
            <w:tcW w:w="2639" w:type="dxa"/>
            <w:tcBorders>
              <w:top w:val="nil"/>
              <w:left w:val="nil"/>
              <w:bottom w:val="single" w:sz="4" w:space="0" w:color="auto"/>
              <w:right w:val="single" w:sz="4" w:space="0" w:color="auto"/>
            </w:tcBorders>
            <w:shd w:val="clear" w:color="auto" w:fill="auto"/>
            <w:noWrap/>
            <w:vAlign w:val="center"/>
            <w:hideMark/>
          </w:tcPr>
          <w:p w14:paraId="39041E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18A5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28514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Хохловы</w:t>
            </w:r>
          </w:p>
        </w:tc>
        <w:tc>
          <w:tcPr>
            <w:tcW w:w="2127" w:type="dxa"/>
            <w:tcBorders>
              <w:top w:val="nil"/>
              <w:left w:val="nil"/>
              <w:bottom w:val="single" w:sz="4" w:space="0" w:color="auto"/>
              <w:right w:val="single" w:sz="4" w:space="0" w:color="auto"/>
            </w:tcBorders>
            <w:shd w:val="clear" w:color="auto" w:fill="auto"/>
            <w:noWrap/>
            <w:vAlign w:val="center"/>
            <w:hideMark/>
          </w:tcPr>
          <w:p w14:paraId="066E51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27AF8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5CB7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401</w:t>
            </w:r>
          </w:p>
        </w:tc>
        <w:tc>
          <w:tcPr>
            <w:tcW w:w="2639" w:type="dxa"/>
            <w:tcBorders>
              <w:top w:val="nil"/>
              <w:left w:val="nil"/>
              <w:bottom w:val="single" w:sz="4" w:space="0" w:color="auto"/>
              <w:right w:val="single" w:sz="4" w:space="0" w:color="auto"/>
            </w:tcBorders>
            <w:shd w:val="clear" w:color="auto" w:fill="auto"/>
            <w:noWrap/>
            <w:vAlign w:val="center"/>
            <w:hideMark/>
          </w:tcPr>
          <w:p w14:paraId="13F936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A0DD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86140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Боровица</w:t>
            </w:r>
          </w:p>
        </w:tc>
        <w:tc>
          <w:tcPr>
            <w:tcW w:w="2127" w:type="dxa"/>
            <w:tcBorders>
              <w:top w:val="nil"/>
              <w:left w:val="nil"/>
              <w:bottom w:val="single" w:sz="4" w:space="0" w:color="auto"/>
              <w:right w:val="single" w:sz="4" w:space="0" w:color="auto"/>
            </w:tcBorders>
            <w:shd w:val="clear" w:color="auto" w:fill="auto"/>
            <w:noWrap/>
            <w:vAlign w:val="center"/>
            <w:hideMark/>
          </w:tcPr>
          <w:p w14:paraId="75E898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19055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8854A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402</w:t>
            </w:r>
          </w:p>
        </w:tc>
        <w:tc>
          <w:tcPr>
            <w:tcW w:w="2639" w:type="dxa"/>
            <w:tcBorders>
              <w:top w:val="nil"/>
              <w:left w:val="nil"/>
              <w:bottom w:val="single" w:sz="4" w:space="0" w:color="auto"/>
              <w:right w:val="single" w:sz="4" w:space="0" w:color="auto"/>
            </w:tcBorders>
            <w:shd w:val="clear" w:color="auto" w:fill="auto"/>
            <w:noWrap/>
            <w:vAlign w:val="center"/>
            <w:hideMark/>
          </w:tcPr>
          <w:p w14:paraId="3C82FC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13DF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D777F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Роминская</w:t>
            </w:r>
          </w:p>
        </w:tc>
        <w:tc>
          <w:tcPr>
            <w:tcW w:w="2127" w:type="dxa"/>
            <w:tcBorders>
              <w:top w:val="nil"/>
              <w:left w:val="nil"/>
              <w:bottom w:val="single" w:sz="4" w:space="0" w:color="auto"/>
              <w:right w:val="single" w:sz="4" w:space="0" w:color="auto"/>
            </w:tcBorders>
            <w:shd w:val="clear" w:color="auto" w:fill="auto"/>
            <w:noWrap/>
            <w:vAlign w:val="center"/>
            <w:hideMark/>
          </w:tcPr>
          <w:p w14:paraId="6C70AF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FB4D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EF8F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403</w:t>
            </w:r>
          </w:p>
        </w:tc>
        <w:tc>
          <w:tcPr>
            <w:tcW w:w="2639" w:type="dxa"/>
            <w:tcBorders>
              <w:top w:val="nil"/>
              <w:left w:val="nil"/>
              <w:bottom w:val="single" w:sz="4" w:space="0" w:color="auto"/>
              <w:right w:val="single" w:sz="4" w:space="0" w:color="auto"/>
            </w:tcBorders>
            <w:shd w:val="clear" w:color="auto" w:fill="auto"/>
            <w:noWrap/>
            <w:vAlign w:val="center"/>
            <w:hideMark/>
          </w:tcPr>
          <w:p w14:paraId="3D6250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C7DC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16FA2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Воя</w:t>
            </w:r>
          </w:p>
        </w:tc>
        <w:tc>
          <w:tcPr>
            <w:tcW w:w="2127" w:type="dxa"/>
            <w:tcBorders>
              <w:top w:val="nil"/>
              <w:left w:val="nil"/>
              <w:bottom w:val="single" w:sz="4" w:space="0" w:color="auto"/>
              <w:right w:val="single" w:sz="4" w:space="0" w:color="auto"/>
            </w:tcBorders>
            <w:shd w:val="clear" w:color="auto" w:fill="auto"/>
            <w:noWrap/>
            <w:vAlign w:val="center"/>
            <w:hideMark/>
          </w:tcPr>
          <w:p w14:paraId="22B83C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EAFC5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CA8D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404</w:t>
            </w:r>
          </w:p>
        </w:tc>
        <w:tc>
          <w:tcPr>
            <w:tcW w:w="2639" w:type="dxa"/>
            <w:tcBorders>
              <w:top w:val="nil"/>
              <w:left w:val="nil"/>
              <w:bottom w:val="single" w:sz="4" w:space="0" w:color="auto"/>
              <w:right w:val="single" w:sz="4" w:space="0" w:color="auto"/>
            </w:tcBorders>
            <w:shd w:val="clear" w:color="auto" w:fill="auto"/>
            <w:noWrap/>
            <w:vAlign w:val="center"/>
            <w:hideMark/>
          </w:tcPr>
          <w:p w14:paraId="5CA46A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8858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BA57E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Копнята</w:t>
            </w:r>
          </w:p>
        </w:tc>
        <w:tc>
          <w:tcPr>
            <w:tcW w:w="2127" w:type="dxa"/>
            <w:tcBorders>
              <w:top w:val="nil"/>
              <w:left w:val="nil"/>
              <w:bottom w:val="single" w:sz="4" w:space="0" w:color="auto"/>
              <w:right w:val="single" w:sz="4" w:space="0" w:color="auto"/>
            </w:tcBorders>
            <w:shd w:val="clear" w:color="auto" w:fill="auto"/>
            <w:noWrap/>
            <w:vAlign w:val="center"/>
            <w:hideMark/>
          </w:tcPr>
          <w:p w14:paraId="26E36D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63AD3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ADE8E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405</w:t>
            </w:r>
          </w:p>
        </w:tc>
        <w:tc>
          <w:tcPr>
            <w:tcW w:w="2639" w:type="dxa"/>
            <w:tcBorders>
              <w:top w:val="nil"/>
              <w:left w:val="nil"/>
              <w:bottom w:val="single" w:sz="4" w:space="0" w:color="auto"/>
              <w:right w:val="single" w:sz="4" w:space="0" w:color="auto"/>
            </w:tcBorders>
            <w:shd w:val="clear" w:color="auto" w:fill="auto"/>
            <w:noWrap/>
            <w:vAlign w:val="center"/>
            <w:hideMark/>
          </w:tcPr>
          <w:p w14:paraId="071F3D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8BD6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3BD43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Шурма</w:t>
            </w:r>
          </w:p>
        </w:tc>
        <w:tc>
          <w:tcPr>
            <w:tcW w:w="2127" w:type="dxa"/>
            <w:tcBorders>
              <w:top w:val="nil"/>
              <w:left w:val="nil"/>
              <w:bottom w:val="single" w:sz="4" w:space="0" w:color="auto"/>
              <w:right w:val="single" w:sz="4" w:space="0" w:color="auto"/>
            </w:tcBorders>
            <w:shd w:val="clear" w:color="auto" w:fill="auto"/>
            <w:noWrap/>
            <w:vAlign w:val="center"/>
            <w:hideMark/>
          </w:tcPr>
          <w:p w14:paraId="5EC8FB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82F3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DF8FE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406</w:t>
            </w:r>
          </w:p>
        </w:tc>
        <w:tc>
          <w:tcPr>
            <w:tcW w:w="2639" w:type="dxa"/>
            <w:tcBorders>
              <w:top w:val="nil"/>
              <w:left w:val="nil"/>
              <w:bottom w:val="single" w:sz="4" w:space="0" w:color="auto"/>
              <w:right w:val="single" w:sz="4" w:space="0" w:color="auto"/>
            </w:tcBorders>
            <w:shd w:val="clear" w:color="auto" w:fill="auto"/>
            <w:noWrap/>
            <w:vAlign w:val="center"/>
            <w:hideMark/>
          </w:tcPr>
          <w:p w14:paraId="244982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185D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48D154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Стулово</w:t>
            </w:r>
          </w:p>
        </w:tc>
        <w:tc>
          <w:tcPr>
            <w:tcW w:w="2127" w:type="dxa"/>
            <w:tcBorders>
              <w:top w:val="nil"/>
              <w:left w:val="nil"/>
              <w:bottom w:val="single" w:sz="4" w:space="0" w:color="auto"/>
              <w:right w:val="single" w:sz="4" w:space="0" w:color="auto"/>
            </w:tcBorders>
            <w:shd w:val="clear" w:color="auto" w:fill="auto"/>
            <w:noWrap/>
            <w:vAlign w:val="center"/>
            <w:hideMark/>
          </w:tcPr>
          <w:p w14:paraId="21AF5C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FAEF8C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BC89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407</w:t>
            </w:r>
          </w:p>
        </w:tc>
        <w:tc>
          <w:tcPr>
            <w:tcW w:w="2639" w:type="dxa"/>
            <w:tcBorders>
              <w:top w:val="nil"/>
              <w:left w:val="nil"/>
              <w:bottom w:val="single" w:sz="4" w:space="0" w:color="auto"/>
              <w:right w:val="single" w:sz="4" w:space="0" w:color="auto"/>
            </w:tcBorders>
            <w:shd w:val="clear" w:color="auto" w:fill="auto"/>
            <w:noWrap/>
            <w:vAlign w:val="center"/>
            <w:hideMark/>
          </w:tcPr>
          <w:p w14:paraId="04E159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35AD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A4DC6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Александровское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04BA07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4AA01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68A30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408</w:t>
            </w:r>
          </w:p>
        </w:tc>
        <w:tc>
          <w:tcPr>
            <w:tcW w:w="2639" w:type="dxa"/>
            <w:tcBorders>
              <w:top w:val="nil"/>
              <w:left w:val="nil"/>
              <w:bottom w:val="single" w:sz="4" w:space="0" w:color="auto"/>
              <w:right w:val="single" w:sz="4" w:space="0" w:color="auto"/>
            </w:tcBorders>
            <w:shd w:val="clear" w:color="auto" w:fill="auto"/>
            <w:noWrap/>
            <w:vAlign w:val="center"/>
            <w:hideMark/>
          </w:tcPr>
          <w:p w14:paraId="1E82BC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7E9A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BECD5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57CB9C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Субботиха</w:t>
            </w:r>
          </w:p>
        </w:tc>
      </w:tr>
      <w:tr w:rsidR="008F6BD7" w:rsidRPr="008F6BD7" w14:paraId="1E7828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EB65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409</w:t>
            </w:r>
          </w:p>
        </w:tc>
        <w:tc>
          <w:tcPr>
            <w:tcW w:w="2639" w:type="dxa"/>
            <w:tcBorders>
              <w:top w:val="nil"/>
              <w:left w:val="nil"/>
              <w:bottom w:val="single" w:sz="4" w:space="0" w:color="auto"/>
              <w:right w:val="single" w:sz="4" w:space="0" w:color="auto"/>
            </w:tcBorders>
            <w:shd w:val="clear" w:color="auto" w:fill="auto"/>
            <w:noWrap/>
            <w:vAlign w:val="center"/>
            <w:hideMark/>
          </w:tcPr>
          <w:p w14:paraId="27AFF0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AE46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FE672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Кисляки</w:t>
            </w:r>
          </w:p>
        </w:tc>
        <w:tc>
          <w:tcPr>
            <w:tcW w:w="2127" w:type="dxa"/>
            <w:tcBorders>
              <w:top w:val="nil"/>
              <w:left w:val="nil"/>
              <w:bottom w:val="single" w:sz="4" w:space="0" w:color="auto"/>
              <w:right w:val="single" w:sz="4" w:space="0" w:color="auto"/>
            </w:tcBorders>
            <w:shd w:val="clear" w:color="auto" w:fill="auto"/>
            <w:noWrap/>
            <w:vAlign w:val="center"/>
            <w:hideMark/>
          </w:tcPr>
          <w:p w14:paraId="76C5D4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92139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2A813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410</w:t>
            </w:r>
          </w:p>
        </w:tc>
        <w:tc>
          <w:tcPr>
            <w:tcW w:w="2639" w:type="dxa"/>
            <w:tcBorders>
              <w:top w:val="nil"/>
              <w:left w:val="nil"/>
              <w:bottom w:val="single" w:sz="4" w:space="0" w:color="auto"/>
              <w:right w:val="single" w:sz="4" w:space="0" w:color="auto"/>
            </w:tcBorders>
            <w:shd w:val="clear" w:color="auto" w:fill="auto"/>
            <w:noWrap/>
            <w:vAlign w:val="center"/>
            <w:hideMark/>
          </w:tcPr>
          <w:p w14:paraId="05082C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9BCF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58468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Кормино</w:t>
            </w:r>
          </w:p>
        </w:tc>
        <w:tc>
          <w:tcPr>
            <w:tcW w:w="2127" w:type="dxa"/>
            <w:tcBorders>
              <w:top w:val="nil"/>
              <w:left w:val="nil"/>
              <w:bottom w:val="single" w:sz="4" w:space="0" w:color="auto"/>
              <w:right w:val="single" w:sz="4" w:space="0" w:color="auto"/>
            </w:tcBorders>
            <w:shd w:val="clear" w:color="auto" w:fill="auto"/>
            <w:noWrap/>
            <w:vAlign w:val="center"/>
            <w:hideMark/>
          </w:tcPr>
          <w:p w14:paraId="239D03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0E33C3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05D5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411</w:t>
            </w:r>
          </w:p>
        </w:tc>
        <w:tc>
          <w:tcPr>
            <w:tcW w:w="2639" w:type="dxa"/>
            <w:tcBorders>
              <w:top w:val="nil"/>
              <w:left w:val="nil"/>
              <w:bottom w:val="single" w:sz="4" w:space="0" w:color="auto"/>
              <w:right w:val="single" w:sz="4" w:space="0" w:color="auto"/>
            </w:tcBorders>
            <w:shd w:val="clear" w:color="auto" w:fill="auto"/>
            <w:noWrap/>
            <w:vAlign w:val="center"/>
            <w:hideMark/>
          </w:tcPr>
          <w:p w14:paraId="7ECE2D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C5B0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291A77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Светозарево</w:t>
            </w:r>
          </w:p>
        </w:tc>
        <w:tc>
          <w:tcPr>
            <w:tcW w:w="2127" w:type="dxa"/>
            <w:tcBorders>
              <w:top w:val="nil"/>
              <w:left w:val="nil"/>
              <w:bottom w:val="single" w:sz="4" w:space="0" w:color="auto"/>
              <w:right w:val="single" w:sz="4" w:space="0" w:color="auto"/>
            </w:tcBorders>
            <w:shd w:val="clear" w:color="auto" w:fill="auto"/>
            <w:noWrap/>
            <w:vAlign w:val="center"/>
            <w:hideMark/>
          </w:tcPr>
          <w:p w14:paraId="77714E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66499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8961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412</w:t>
            </w:r>
          </w:p>
        </w:tc>
        <w:tc>
          <w:tcPr>
            <w:tcW w:w="2639" w:type="dxa"/>
            <w:tcBorders>
              <w:top w:val="nil"/>
              <w:left w:val="nil"/>
              <w:bottom w:val="single" w:sz="4" w:space="0" w:color="auto"/>
              <w:right w:val="single" w:sz="4" w:space="0" w:color="auto"/>
            </w:tcBorders>
            <w:shd w:val="clear" w:color="auto" w:fill="auto"/>
            <w:noWrap/>
            <w:vAlign w:val="center"/>
            <w:hideMark/>
          </w:tcPr>
          <w:p w14:paraId="0960A2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4715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510E5D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Хороши</w:t>
            </w:r>
          </w:p>
        </w:tc>
        <w:tc>
          <w:tcPr>
            <w:tcW w:w="2127" w:type="dxa"/>
            <w:tcBorders>
              <w:top w:val="nil"/>
              <w:left w:val="nil"/>
              <w:bottom w:val="single" w:sz="4" w:space="0" w:color="auto"/>
              <w:right w:val="single" w:sz="4" w:space="0" w:color="auto"/>
            </w:tcBorders>
            <w:shd w:val="clear" w:color="auto" w:fill="auto"/>
            <w:noWrap/>
            <w:vAlign w:val="center"/>
            <w:hideMark/>
          </w:tcPr>
          <w:p w14:paraId="2F1597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AFFD2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21DA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413</w:t>
            </w:r>
          </w:p>
        </w:tc>
        <w:tc>
          <w:tcPr>
            <w:tcW w:w="2639" w:type="dxa"/>
            <w:tcBorders>
              <w:top w:val="nil"/>
              <w:left w:val="nil"/>
              <w:bottom w:val="single" w:sz="4" w:space="0" w:color="auto"/>
              <w:right w:val="single" w:sz="4" w:space="0" w:color="auto"/>
            </w:tcBorders>
            <w:shd w:val="clear" w:color="auto" w:fill="auto"/>
            <w:noWrap/>
            <w:vAlign w:val="center"/>
            <w:hideMark/>
          </w:tcPr>
          <w:p w14:paraId="3AC3A1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20BC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8DC45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Козлянка</w:t>
            </w:r>
          </w:p>
        </w:tc>
        <w:tc>
          <w:tcPr>
            <w:tcW w:w="2127" w:type="dxa"/>
            <w:tcBorders>
              <w:top w:val="nil"/>
              <w:left w:val="nil"/>
              <w:bottom w:val="single" w:sz="4" w:space="0" w:color="auto"/>
              <w:right w:val="single" w:sz="4" w:space="0" w:color="auto"/>
            </w:tcBorders>
            <w:shd w:val="clear" w:color="auto" w:fill="auto"/>
            <w:noWrap/>
            <w:vAlign w:val="center"/>
            <w:hideMark/>
          </w:tcPr>
          <w:p w14:paraId="4553B7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288F1D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58EA7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414</w:t>
            </w:r>
          </w:p>
        </w:tc>
        <w:tc>
          <w:tcPr>
            <w:tcW w:w="2639" w:type="dxa"/>
            <w:tcBorders>
              <w:top w:val="nil"/>
              <w:left w:val="nil"/>
              <w:bottom w:val="single" w:sz="4" w:space="0" w:color="auto"/>
              <w:right w:val="single" w:sz="4" w:space="0" w:color="auto"/>
            </w:tcBorders>
            <w:shd w:val="clear" w:color="auto" w:fill="auto"/>
            <w:noWrap/>
            <w:vAlign w:val="center"/>
            <w:hideMark/>
          </w:tcPr>
          <w:p w14:paraId="7CBC51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976A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EE89F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Соколово</w:t>
            </w:r>
          </w:p>
        </w:tc>
        <w:tc>
          <w:tcPr>
            <w:tcW w:w="2127" w:type="dxa"/>
            <w:tcBorders>
              <w:top w:val="nil"/>
              <w:left w:val="nil"/>
              <w:bottom w:val="single" w:sz="4" w:space="0" w:color="auto"/>
              <w:right w:val="single" w:sz="4" w:space="0" w:color="auto"/>
            </w:tcBorders>
            <w:shd w:val="clear" w:color="auto" w:fill="auto"/>
            <w:noWrap/>
            <w:vAlign w:val="center"/>
            <w:hideMark/>
          </w:tcPr>
          <w:p w14:paraId="4D445B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EF4D5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B1A5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415</w:t>
            </w:r>
          </w:p>
        </w:tc>
        <w:tc>
          <w:tcPr>
            <w:tcW w:w="2639" w:type="dxa"/>
            <w:tcBorders>
              <w:top w:val="nil"/>
              <w:left w:val="nil"/>
              <w:bottom w:val="single" w:sz="4" w:space="0" w:color="auto"/>
              <w:right w:val="single" w:sz="4" w:space="0" w:color="auto"/>
            </w:tcBorders>
            <w:shd w:val="clear" w:color="auto" w:fill="auto"/>
            <w:noWrap/>
            <w:vAlign w:val="center"/>
            <w:hideMark/>
          </w:tcPr>
          <w:p w14:paraId="3C2D09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6DFD8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748713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Пасегово</w:t>
            </w:r>
          </w:p>
        </w:tc>
        <w:tc>
          <w:tcPr>
            <w:tcW w:w="2127" w:type="dxa"/>
            <w:tcBorders>
              <w:top w:val="nil"/>
              <w:left w:val="nil"/>
              <w:bottom w:val="single" w:sz="4" w:space="0" w:color="auto"/>
              <w:right w:val="single" w:sz="4" w:space="0" w:color="auto"/>
            </w:tcBorders>
            <w:shd w:val="clear" w:color="auto" w:fill="auto"/>
            <w:noWrap/>
            <w:vAlign w:val="center"/>
            <w:hideMark/>
          </w:tcPr>
          <w:p w14:paraId="7D0C7B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95C09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75EC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416</w:t>
            </w:r>
          </w:p>
        </w:tc>
        <w:tc>
          <w:tcPr>
            <w:tcW w:w="2639" w:type="dxa"/>
            <w:tcBorders>
              <w:top w:val="nil"/>
              <w:left w:val="nil"/>
              <w:bottom w:val="single" w:sz="4" w:space="0" w:color="auto"/>
              <w:right w:val="single" w:sz="4" w:space="0" w:color="auto"/>
            </w:tcBorders>
            <w:shd w:val="clear" w:color="auto" w:fill="auto"/>
            <w:noWrap/>
            <w:vAlign w:val="center"/>
            <w:hideMark/>
          </w:tcPr>
          <w:p w14:paraId="73EE71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96DB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3F618F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Карпушино</w:t>
            </w:r>
          </w:p>
        </w:tc>
        <w:tc>
          <w:tcPr>
            <w:tcW w:w="2127" w:type="dxa"/>
            <w:tcBorders>
              <w:top w:val="nil"/>
              <w:left w:val="nil"/>
              <w:bottom w:val="single" w:sz="4" w:space="0" w:color="auto"/>
              <w:right w:val="single" w:sz="4" w:space="0" w:color="auto"/>
            </w:tcBorders>
            <w:shd w:val="clear" w:color="auto" w:fill="auto"/>
            <w:noWrap/>
            <w:vAlign w:val="center"/>
            <w:hideMark/>
          </w:tcPr>
          <w:p w14:paraId="1CC82D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A63A0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A0990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417</w:t>
            </w:r>
          </w:p>
        </w:tc>
        <w:tc>
          <w:tcPr>
            <w:tcW w:w="2639" w:type="dxa"/>
            <w:tcBorders>
              <w:top w:val="nil"/>
              <w:left w:val="nil"/>
              <w:bottom w:val="single" w:sz="4" w:space="0" w:color="auto"/>
              <w:right w:val="single" w:sz="4" w:space="0" w:color="auto"/>
            </w:tcBorders>
            <w:shd w:val="clear" w:color="auto" w:fill="auto"/>
            <w:noWrap/>
            <w:vAlign w:val="center"/>
            <w:hideMark/>
          </w:tcPr>
          <w:p w14:paraId="5BE956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B433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192EF3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Ильинск</w:t>
            </w:r>
          </w:p>
        </w:tc>
        <w:tc>
          <w:tcPr>
            <w:tcW w:w="2127" w:type="dxa"/>
            <w:tcBorders>
              <w:top w:val="nil"/>
              <w:left w:val="nil"/>
              <w:bottom w:val="single" w:sz="4" w:space="0" w:color="auto"/>
              <w:right w:val="single" w:sz="4" w:space="0" w:color="auto"/>
            </w:tcBorders>
            <w:shd w:val="clear" w:color="auto" w:fill="auto"/>
            <w:noWrap/>
            <w:vAlign w:val="center"/>
            <w:hideMark/>
          </w:tcPr>
          <w:p w14:paraId="3936A6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952A3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40D1B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418</w:t>
            </w:r>
          </w:p>
        </w:tc>
        <w:tc>
          <w:tcPr>
            <w:tcW w:w="2639" w:type="dxa"/>
            <w:tcBorders>
              <w:top w:val="nil"/>
              <w:left w:val="nil"/>
              <w:bottom w:val="single" w:sz="4" w:space="0" w:color="auto"/>
              <w:right w:val="single" w:sz="4" w:space="0" w:color="auto"/>
            </w:tcBorders>
            <w:shd w:val="clear" w:color="auto" w:fill="auto"/>
            <w:noWrap/>
            <w:vAlign w:val="center"/>
            <w:hideMark/>
          </w:tcPr>
          <w:p w14:paraId="05DD1D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AEB8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FE3B2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Слудка</w:t>
            </w:r>
          </w:p>
        </w:tc>
        <w:tc>
          <w:tcPr>
            <w:tcW w:w="2127" w:type="dxa"/>
            <w:tcBorders>
              <w:top w:val="nil"/>
              <w:left w:val="nil"/>
              <w:bottom w:val="single" w:sz="4" w:space="0" w:color="auto"/>
              <w:right w:val="single" w:sz="4" w:space="0" w:color="auto"/>
            </w:tcBorders>
            <w:shd w:val="clear" w:color="auto" w:fill="auto"/>
            <w:noWrap/>
            <w:vAlign w:val="center"/>
            <w:hideMark/>
          </w:tcPr>
          <w:p w14:paraId="3D36A6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78BE5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9822E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419</w:t>
            </w:r>
          </w:p>
        </w:tc>
        <w:tc>
          <w:tcPr>
            <w:tcW w:w="2639" w:type="dxa"/>
            <w:tcBorders>
              <w:top w:val="nil"/>
              <w:left w:val="nil"/>
              <w:bottom w:val="single" w:sz="4" w:space="0" w:color="auto"/>
              <w:right w:val="single" w:sz="4" w:space="0" w:color="auto"/>
            </w:tcBorders>
            <w:shd w:val="clear" w:color="auto" w:fill="auto"/>
            <w:noWrap/>
            <w:vAlign w:val="center"/>
            <w:hideMark/>
          </w:tcPr>
          <w:p w14:paraId="322F10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9BF1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3799B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Городище</w:t>
            </w:r>
          </w:p>
        </w:tc>
        <w:tc>
          <w:tcPr>
            <w:tcW w:w="2127" w:type="dxa"/>
            <w:tcBorders>
              <w:top w:val="nil"/>
              <w:left w:val="nil"/>
              <w:bottom w:val="single" w:sz="4" w:space="0" w:color="auto"/>
              <w:right w:val="single" w:sz="4" w:space="0" w:color="auto"/>
            </w:tcBorders>
            <w:shd w:val="clear" w:color="auto" w:fill="auto"/>
            <w:noWrap/>
            <w:vAlign w:val="center"/>
            <w:hideMark/>
          </w:tcPr>
          <w:p w14:paraId="2B417D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33688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2BE3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420</w:t>
            </w:r>
          </w:p>
        </w:tc>
        <w:tc>
          <w:tcPr>
            <w:tcW w:w="2639" w:type="dxa"/>
            <w:tcBorders>
              <w:top w:val="nil"/>
              <w:left w:val="nil"/>
              <w:bottom w:val="single" w:sz="4" w:space="0" w:color="auto"/>
              <w:right w:val="single" w:sz="4" w:space="0" w:color="auto"/>
            </w:tcBorders>
            <w:shd w:val="clear" w:color="auto" w:fill="auto"/>
            <w:noWrap/>
            <w:vAlign w:val="center"/>
            <w:hideMark/>
          </w:tcPr>
          <w:p w14:paraId="0FBCFC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3A7A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E83AF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Михайловское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5CDF72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A32E2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63DB7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421</w:t>
            </w:r>
          </w:p>
        </w:tc>
        <w:tc>
          <w:tcPr>
            <w:tcW w:w="2639" w:type="dxa"/>
            <w:tcBorders>
              <w:top w:val="nil"/>
              <w:left w:val="nil"/>
              <w:bottom w:val="single" w:sz="4" w:space="0" w:color="auto"/>
              <w:right w:val="single" w:sz="4" w:space="0" w:color="auto"/>
            </w:tcBorders>
            <w:shd w:val="clear" w:color="auto" w:fill="auto"/>
            <w:noWrap/>
            <w:vAlign w:val="center"/>
            <w:hideMark/>
          </w:tcPr>
          <w:p w14:paraId="68B53C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BD783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5EB3F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Черная Холуница</w:t>
            </w:r>
          </w:p>
        </w:tc>
        <w:tc>
          <w:tcPr>
            <w:tcW w:w="2127" w:type="dxa"/>
            <w:tcBorders>
              <w:top w:val="nil"/>
              <w:left w:val="nil"/>
              <w:bottom w:val="single" w:sz="4" w:space="0" w:color="auto"/>
              <w:right w:val="single" w:sz="4" w:space="0" w:color="auto"/>
            </w:tcBorders>
            <w:shd w:val="clear" w:color="auto" w:fill="auto"/>
            <w:noWrap/>
            <w:vAlign w:val="center"/>
            <w:hideMark/>
          </w:tcPr>
          <w:p w14:paraId="0CE1C0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20C4B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2EF3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422</w:t>
            </w:r>
          </w:p>
        </w:tc>
        <w:tc>
          <w:tcPr>
            <w:tcW w:w="2639" w:type="dxa"/>
            <w:tcBorders>
              <w:top w:val="nil"/>
              <w:left w:val="nil"/>
              <w:bottom w:val="single" w:sz="4" w:space="0" w:color="auto"/>
              <w:right w:val="single" w:sz="4" w:space="0" w:color="auto"/>
            </w:tcBorders>
            <w:shd w:val="clear" w:color="auto" w:fill="auto"/>
            <w:noWrap/>
            <w:vAlign w:val="center"/>
            <w:hideMark/>
          </w:tcPr>
          <w:p w14:paraId="7A4135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B1E0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6D0C2D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Шестаково</w:t>
            </w:r>
          </w:p>
        </w:tc>
        <w:tc>
          <w:tcPr>
            <w:tcW w:w="2127" w:type="dxa"/>
            <w:tcBorders>
              <w:top w:val="nil"/>
              <w:left w:val="nil"/>
              <w:bottom w:val="single" w:sz="4" w:space="0" w:color="auto"/>
              <w:right w:val="single" w:sz="4" w:space="0" w:color="auto"/>
            </w:tcBorders>
            <w:shd w:val="clear" w:color="auto" w:fill="auto"/>
            <w:noWrap/>
            <w:vAlign w:val="center"/>
            <w:hideMark/>
          </w:tcPr>
          <w:p w14:paraId="07315F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E13C7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267F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423</w:t>
            </w:r>
          </w:p>
        </w:tc>
        <w:tc>
          <w:tcPr>
            <w:tcW w:w="2639" w:type="dxa"/>
            <w:tcBorders>
              <w:top w:val="nil"/>
              <w:left w:val="nil"/>
              <w:bottom w:val="single" w:sz="4" w:space="0" w:color="auto"/>
              <w:right w:val="single" w:sz="4" w:space="0" w:color="auto"/>
            </w:tcBorders>
            <w:shd w:val="clear" w:color="auto" w:fill="auto"/>
            <w:noWrap/>
            <w:vAlign w:val="center"/>
            <w:hideMark/>
          </w:tcPr>
          <w:p w14:paraId="4008BD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5C2C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D25F9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Большое Безруково</w:t>
            </w:r>
          </w:p>
        </w:tc>
        <w:tc>
          <w:tcPr>
            <w:tcW w:w="2127" w:type="dxa"/>
            <w:tcBorders>
              <w:top w:val="nil"/>
              <w:left w:val="nil"/>
              <w:bottom w:val="single" w:sz="4" w:space="0" w:color="auto"/>
              <w:right w:val="single" w:sz="4" w:space="0" w:color="auto"/>
            </w:tcBorders>
            <w:shd w:val="clear" w:color="auto" w:fill="auto"/>
            <w:noWrap/>
            <w:vAlign w:val="center"/>
            <w:hideMark/>
          </w:tcPr>
          <w:p w14:paraId="24EB6D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00F63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DAD6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424</w:t>
            </w:r>
          </w:p>
        </w:tc>
        <w:tc>
          <w:tcPr>
            <w:tcW w:w="2639" w:type="dxa"/>
            <w:tcBorders>
              <w:top w:val="nil"/>
              <w:left w:val="nil"/>
              <w:bottom w:val="single" w:sz="4" w:space="0" w:color="auto"/>
              <w:right w:val="single" w:sz="4" w:space="0" w:color="auto"/>
            </w:tcBorders>
            <w:shd w:val="clear" w:color="auto" w:fill="auto"/>
            <w:noWrap/>
            <w:vAlign w:val="center"/>
            <w:hideMark/>
          </w:tcPr>
          <w:p w14:paraId="1B58BC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32D7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57802E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Оса</w:t>
            </w:r>
          </w:p>
        </w:tc>
        <w:tc>
          <w:tcPr>
            <w:tcW w:w="2127" w:type="dxa"/>
            <w:tcBorders>
              <w:top w:val="nil"/>
              <w:left w:val="nil"/>
              <w:bottom w:val="single" w:sz="4" w:space="0" w:color="auto"/>
              <w:right w:val="single" w:sz="4" w:space="0" w:color="auto"/>
            </w:tcBorders>
            <w:shd w:val="clear" w:color="auto" w:fill="auto"/>
            <w:noWrap/>
            <w:vAlign w:val="center"/>
            <w:hideMark/>
          </w:tcPr>
          <w:p w14:paraId="6B7FB2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1FFCC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8F238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425</w:t>
            </w:r>
          </w:p>
        </w:tc>
        <w:tc>
          <w:tcPr>
            <w:tcW w:w="2639" w:type="dxa"/>
            <w:tcBorders>
              <w:top w:val="nil"/>
              <w:left w:val="nil"/>
              <w:bottom w:val="single" w:sz="4" w:space="0" w:color="auto"/>
              <w:right w:val="single" w:sz="4" w:space="0" w:color="auto"/>
            </w:tcBorders>
            <w:shd w:val="clear" w:color="auto" w:fill="auto"/>
            <w:noWrap/>
            <w:vAlign w:val="center"/>
            <w:hideMark/>
          </w:tcPr>
          <w:p w14:paraId="0F7534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6B91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FCBF3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Вишкиль</w:t>
            </w:r>
          </w:p>
        </w:tc>
        <w:tc>
          <w:tcPr>
            <w:tcW w:w="2127" w:type="dxa"/>
            <w:tcBorders>
              <w:top w:val="nil"/>
              <w:left w:val="nil"/>
              <w:bottom w:val="single" w:sz="4" w:space="0" w:color="auto"/>
              <w:right w:val="single" w:sz="4" w:space="0" w:color="auto"/>
            </w:tcBorders>
            <w:shd w:val="clear" w:color="auto" w:fill="auto"/>
            <w:noWrap/>
            <w:vAlign w:val="center"/>
            <w:hideMark/>
          </w:tcPr>
          <w:p w14:paraId="6E3F80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C1ED6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30AB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426</w:t>
            </w:r>
          </w:p>
        </w:tc>
        <w:tc>
          <w:tcPr>
            <w:tcW w:w="2639" w:type="dxa"/>
            <w:tcBorders>
              <w:top w:val="nil"/>
              <w:left w:val="nil"/>
              <w:bottom w:val="single" w:sz="4" w:space="0" w:color="auto"/>
              <w:right w:val="single" w:sz="4" w:space="0" w:color="auto"/>
            </w:tcBorders>
            <w:shd w:val="clear" w:color="auto" w:fill="auto"/>
            <w:noWrap/>
            <w:vAlign w:val="center"/>
            <w:hideMark/>
          </w:tcPr>
          <w:p w14:paraId="713E34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6266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BF968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Пачи</w:t>
            </w:r>
          </w:p>
        </w:tc>
        <w:tc>
          <w:tcPr>
            <w:tcW w:w="2127" w:type="dxa"/>
            <w:tcBorders>
              <w:top w:val="nil"/>
              <w:left w:val="nil"/>
              <w:bottom w:val="single" w:sz="4" w:space="0" w:color="auto"/>
              <w:right w:val="single" w:sz="4" w:space="0" w:color="auto"/>
            </w:tcBorders>
            <w:shd w:val="clear" w:color="auto" w:fill="auto"/>
            <w:noWrap/>
            <w:vAlign w:val="center"/>
            <w:hideMark/>
          </w:tcPr>
          <w:p w14:paraId="1A34CD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BB1E6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8BCBC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427</w:t>
            </w:r>
          </w:p>
        </w:tc>
        <w:tc>
          <w:tcPr>
            <w:tcW w:w="2639" w:type="dxa"/>
            <w:tcBorders>
              <w:top w:val="nil"/>
              <w:left w:val="nil"/>
              <w:bottom w:val="single" w:sz="4" w:space="0" w:color="auto"/>
              <w:right w:val="single" w:sz="4" w:space="0" w:color="auto"/>
            </w:tcBorders>
            <w:shd w:val="clear" w:color="auto" w:fill="auto"/>
            <w:noWrap/>
            <w:vAlign w:val="center"/>
            <w:hideMark/>
          </w:tcPr>
          <w:p w14:paraId="4B98ED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E756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9EB20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Ширкино</w:t>
            </w:r>
          </w:p>
        </w:tc>
        <w:tc>
          <w:tcPr>
            <w:tcW w:w="2127" w:type="dxa"/>
            <w:tcBorders>
              <w:top w:val="nil"/>
              <w:left w:val="nil"/>
              <w:bottom w:val="single" w:sz="4" w:space="0" w:color="auto"/>
              <w:right w:val="single" w:sz="4" w:space="0" w:color="auto"/>
            </w:tcBorders>
            <w:shd w:val="clear" w:color="auto" w:fill="auto"/>
            <w:noWrap/>
            <w:vAlign w:val="center"/>
            <w:hideMark/>
          </w:tcPr>
          <w:p w14:paraId="4C4178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9C84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8B2D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428</w:t>
            </w:r>
          </w:p>
        </w:tc>
        <w:tc>
          <w:tcPr>
            <w:tcW w:w="2639" w:type="dxa"/>
            <w:tcBorders>
              <w:top w:val="nil"/>
              <w:left w:val="nil"/>
              <w:bottom w:val="single" w:sz="4" w:space="0" w:color="auto"/>
              <w:right w:val="single" w:sz="4" w:space="0" w:color="auto"/>
            </w:tcBorders>
            <w:shd w:val="clear" w:color="auto" w:fill="auto"/>
            <w:noWrap/>
            <w:vAlign w:val="center"/>
            <w:hideMark/>
          </w:tcPr>
          <w:p w14:paraId="1D6E31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5D54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26E99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Огрызки</w:t>
            </w:r>
          </w:p>
        </w:tc>
        <w:tc>
          <w:tcPr>
            <w:tcW w:w="2127" w:type="dxa"/>
            <w:tcBorders>
              <w:top w:val="nil"/>
              <w:left w:val="nil"/>
              <w:bottom w:val="single" w:sz="4" w:space="0" w:color="auto"/>
              <w:right w:val="single" w:sz="4" w:space="0" w:color="auto"/>
            </w:tcBorders>
            <w:shd w:val="clear" w:color="auto" w:fill="auto"/>
            <w:noWrap/>
            <w:vAlign w:val="center"/>
            <w:hideMark/>
          </w:tcPr>
          <w:p w14:paraId="27F3F8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0BEB3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08492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429</w:t>
            </w:r>
          </w:p>
        </w:tc>
        <w:tc>
          <w:tcPr>
            <w:tcW w:w="2639" w:type="dxa"/>
            <w:tcBorders>
              <w:top w:val="nil"/>
              <w:left w:val="nil"/>
              <w:bottom w:val="single" w:sz="4" w:space="0" w:color="auto"/>
              <w:right w:val="single" w:sz="4" w:space="0" w:color="auto"/>
            </w:tcBorders>
            <w:shd w:val="clear" w:color="auto" w:fill="auto"/>
            <w:noWrap/>
            <w:vAlign w:val="center"/>
            <w:hideMark/>
          </w:tcPr>
          <w:p w14:paraId="28FC61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3347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B575B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Караванное</w:t>
            </w:r>
          </w:p>
        </w:tc>
        <w:tc>
          <w:tcPr>
            <w:tcW w:w="2127" w:type="dxa"/>
            <w:tcBorders>
              <w:top w:val="nil"/>
              <w:left w:val="nil"/>
              <w:bottom w:val="single" w:sz="4" w:space="0" w:color="auto"/>
              <w:right w:val="single" w:sz="4" w:space="0" w:color="auto"/>
            </w:tcBorders>
            <w:shd w:val="clear" w:color="auto" w:fill="auto"/>
            <w:noWrap/>
            <w:vAlign w:val="center"/>
            <w:hideMark/>
          </w:tcPr>
          <w:p w14:paraId="716580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DCE570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A4C02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430</w:t>
            </w:r>
          </w:p>
        </w:tc>
        <w:tc>
          <w:tcPr>
            <w:tcW w:w="2639" w:type="dxa"/>
            <w:tcBorders>
              <w:top w:val="nil"/>
              <w:left w:val="nil"/>
              <w:bottom w:val="single" w:sz="4" w:space="0" w:color="auto"/>
              <w:right w:val="single" w:sz="4" w:space="0" w:color="auto"/>
            </w:tcBorders>
            <w:shd w:val="clear" w:color="auto" w:fill="auto"/>
            <w:noWrap/>
            <w:vAlign w:val="center"/>
            <w:hideMark/>
          </w:tcPr>
          <w:p w14:paraId="210836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2EE5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93897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Николаевское</w:t>
            </w:r>
          </w:p>
        </w:tc>
        <w:tc>
          <w:tcPr>
            <w:tcW w:w="2127" w:type="dxa"/>
            <w:tcBorders>
              <w:top w:val="nil"/>
              <w:left w:val="nil"/>
              <w:bottom w:val="single" w:sz="4" w:space="0" w:color="auto"/>
              <w:right w:val="single" w:sz="4" w:space="0" w:color="auto"/>
            </w:tcBorders>
            <w:shd w:val="clear" w:color="auto" w:fill="auto"/>
            <w:noWrap/>
            <w:vAlign w:val="center"/>
            <w:hideMark/>
          </w:tcPr>
          <w:p w14:paraId="1B1EF5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158D1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ED62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431</w:t>
            </w:r>
          </w:p>
        </w:tc>
        <w:tc>
          <w:tcPr>
            <w:tcW w:w="2639" w:type="dxa"/>
            <w:tcBorders>
              <w:top w:val="nil"/>
              <w:left w:val="nil"/>
              <w:bottom w:val="single" w:sz="4" w:space="0" w:color="auto"/>
              <w:right w:val="single" w:sz="4" w:space="0" w:color="auto"/>
            </w:tcBorders>
            <w:shd w:val="clear" w:color="auto" w:fill="auto"/>
            <w:noWrap/>
            <w:vAlign w:val="center"/>
            <w:hideMark/>
          </w:tcPr>
          <w:p w14:paraId="10EED3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2CE5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672DF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Гостовский</w:t>
            </w:r>
          </w:p>
        </w:tc>
        <w:tc>
          <w:tcPr>
            <w:tcW w:w="2127" w:type="dxa"/>
            <w:tcBorders>
              <w:top w:val="nil"/>
              <w:left w:val="nil"/>
              <w:bottom w:val="single" w:sz="4" w:space="0" w:color="auto"/>
              <w:right w:val="single" w:sz="4" w:space="0" w:color="auto"/>
            </w:tcBorders>
            <w:shd w:val="clear" w:color="auto" w:fill="auto"/>
            <w:noWrap/>
            <w:vAlign w:val="center"/>
            <w:hideMark/>
          </w:tcPr>
          <w:p w14:paraId="4FF070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9BF06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D28B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432</w:t>
            </w:r>
          </w:p>
        </w:tc>
        <w:tc>
          <w:tcPr>
            <w:tcW w:w="2639" w:type="dxa"/>
            <w:tcBorders>
              <w:top w:val="nil"/>
              <w:left w:val="nil"/>
              <w:bottom w:val="single" w:sz="4" w:space="0" w:color="auto"/>
              <w:right w:val="single" w:sz="4" w:space="0" w:color="auto"/>
            </w:tcBorders>
            <w:shd w:val="clear" w:color="auto" w:fill="auto"/>
            <w:noWrap/>
            <w:vAlign w:val="center"/>
            <w:hideMark/>
          </w:tcPr>
          <w:p w14:paraId="0F3E15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DDC9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669936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Совье</w:t>
            </w:r>
          </w:p>
        </w:tc>
        <w:tc>
          <w:tcPr>
            <w:tcW w:w="2127" w:type="dxa"/>
            <w:tcBorders>
              <w:top w:val="nil"/>
              <w:left w:val="nil"/>
              <w:bottom w:val="single" w:sz="4" w:space="0" w:color="auto"/>
              <w:right w:val="single" w:sz="4" w:space="0" w:color="auto"/>
            </w:tcBorders>
            <w:shd w:val="clear" w:color="auto" w:fill="auto"/>
            <w:noWrap/>
            <w:vAlign w:val="center"/>
            <w:hideMark/>
          </w:tcPr>
          <w:p w14:paraId="1ED0D5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EF583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63B7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433</w:t>
            </w:r>
          </w:p>
        </w:tc>
        <w:tc>
          <w:tcPr>
            <w:tcW w:w="2639" w:type="dxa"/>
            <w:tcBorders>
              <w:top w:val="nil"/>
              <w:left w:val="nil"/>
              <w:bottom w:val="single" w:sz="4" w:space="0" w:color="auto"/>
              <w:right w:val="single" w:sz="4" w:space="0" w:color="auto"/>
            </w:tcBorders>
            <w:shd w:val="clear" w:color="auto" w:fill="auto"/>
            <w:noWrap/>
            <w:vAlign w:val="center"/>
            <w:hideMark/>
          </w:tcPr>
          <w:p w14:paraId="2D7446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B01F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FC426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Клочки</w:t>
            </w:r>
          </w:p>
        </w:tc>
        <w:tc>
          <w:tcPr>
            <w:tcW w:w="2127" w:type="dxa"/>
            <w:tcBorders>
              <w:top w:val="nil"/>
              <w:left w:val="nil"/>
              <w:bottom w:val="single" w:sz="4" w:space="0" w:color="auto"/>
              <w:right w:val="single" w:sz="4" w:space="0" w:color="auto"/>
            </w:tcBorders>
            <w:shd w:val="clear" w:color="auto" w:fill="auto"/>
            <w:noWrap/>
            <w:vAlign w:val="center"/>
            <w:hideMark/>
          </w:tcPr>
          <w:p w14:paraId="02F396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5A5A0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188E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434</w:t>
            </w:r>
          </w:p>
        </w:tc>
        <w:tc>
          <w:tcPr>
            <w:tcW w:w="2639" w:type="dxa"/>
            <w:tcBorders>
              <w:top w:val="nil"/>
              <w:left w:val="nil"/>
              <w:bottom w:val="single" w:sz="4" w:space="0" w:color="auto"/>
              <w:right w:val="single" w:sz="4" w:space="0" w:color="auto"/>
            </w:tcBorders>
            <w:shd w:val="clear" w:color="auto" w:fill="auto"/>
            <w:noWrap/>
            <w:vAlign w:val="center"/>
            <w:hideMark/>
          </w:tcPr>
          <w:p w14:paraId="7B2EF8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0501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F1BEF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Омутнинск</w:t>
            </w:r>
          </w:p>
        </w:tc>
        <w:tc>
          <w:tcPr>
            <w:tcW w:w="2127" w:type="dxa"/>
            <w:tcBorders>
              <w:top w:val="nil"/>
              <w:left w:val="nil"/>
              <w:bottom w:val="single" w:sz="4" w:space="0" w:color="auto"/>
              <w:right w:val="single" w:sz="4" w:space="0" w:color="auto"/>
            </w:tcBorders>
            <w:shd w:val="clear" w:color="auto" w:fill="auto"/>
            <w:noWrap/>
            <w:vAlign w:val="center"/>
            <w:hideMark/>
          </w:tcPr>
          <w:p w14:paraId="4DADB7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9F09A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3C75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435</w:t>
            </w:r>
          </w:p>
        </w:tc>
        <w:tc>
          <w:tcPr>
            <w:tcW w:w="2639" w:type="dxa"/>
            <w:tcBorders>
              <w:top w:val="nil"/>
              <w:left w:val="nil"/>
              <w:bottom w:val="single" w:sz="4" w:space="0" w:color="auto"/>
              <w:right w:val="single" w:sz="4" w:space="0" w:color="auto"/>
            </w:tcBorders>
            <w:shd w:val="clear" w:color="auto" w:fill="auto"/>
            <w:noWrap/>
            <w:vAlign w:val="center"/>
            <w:hideMark/>
          </w:tcPr>
          <w:p w14:paraId="178754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C6B0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A5AF8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Краснополье</w:t>
            </w:r>
          </w:p>
        </w:tc>
        <w:tc>
          <w:tcPr>
            <w:tcW w:w="2127" w:type="dxa"/>
            <w:tcBorders>
              <w:top w:val="nil"/>
              <w:left w:val="nil"/>
              <w:bottom w:val="single" w:sz="4" w:space="0" w:color="auto"/>
              <w:right w:val="single" w:sz="4" w:space="0" w:color="auto"/>
            </w:tcBorders>
            <w:shd w:val="clear" w:color="auto" w:fill="auto"/>
            <w:noWrap/>
            <w:vAlign w:val="center"/>
            <w:hideMark/>
          </w:tcPr>
          <w:p w14:paraId="5EF9FE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32C31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4302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436</w:t>
            </w:r>
          </w:p>
        </w:tc>
        <w:tc>
          <w:tcPr>
            <w:tcW w:w="2639" w:type="dxa"/>
            <w:tcBorders>
              <w:top w:val="nil"/>
              <w:left w:val="nil"/>
              <w:bottom w:val="single" w:sz="4" w:space="0" w:color="auto"/>
              <w:right w:val="single" w:sz="4" w:space="0" w:color="auto"/>
            </w:tcBorders>
            <w:shd w:val="clear" w:color="auto" w:fill="auto"/>
            <w:noWrap/>
            <w:vAlign w:val="center"/>
            <w:hideMark/>
          </w:tcPr>
          <w:p w14:paraId="04D3DF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3B44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FD02E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Котельнич</w:t>
            </w:r>
          </w:p>
        </w:tc>
        <w:tc>
          <w:tcPr>
            <w:tcW w:w="2127" w:type="dxa"/>
            <w:tcBorders>
              <w:top w:val="nil"/>
              <w:left w:val="nil"/>
              <w:bottom w:val="single" w:sz="4" w:space="0" w:color="auto"/>
              <w:right w:val="single" w:sz="4" w:space="0" w:color="auto"/>
            </w:tcBorders>
            <w:shd w:val="clear" w:color="auto" w:fill="auto"/>
            <w:noWrap/>
            <w:vAlign w:val="center"/>
            <w:hideMark/>
          </w:tcPr>
          <w:p w14:paraId="6088A5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Первомайский</w:t>
            </w:r>
          </w:p>
        </w:tc>
      </w:tr>
      <w:tr w:rsidR="008F6BD7" w:rsidRPr="008F6BD7" w14:paraId="42E7CD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7331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437</w:t>
            </w:r>
          </w:p>
        </w:tc>
        <w:tc>
          <w:tcPr>
            <w:tcW w:w="2639" w:type="dxa"/>
            <w:tcBorders>
              <w:top w:val="nil"/>
              <w:left w:val="nil"/>
              <w:bottom w:val="single" w:sz="4" w:space="0" w:color="auto"/>
              <w:right w:val="single" w:sz="4" w:space="0" w:color="auto"/>
            </w:tcBorders>
            <w:shd w:val="clear" w:color="auto" w:fill="auto"/>
            <w:noWrap/>
            <w:vAlign w:val="center"/>
            <w:hideMark/>
          </w:tcPr>
          <w:p w14:paraId="5947AD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E437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73D2C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Тохтино</w:t>
            </w:r>
          </w:p>
        </w:tc>
        <w:tc>
          <w:tcPr>
            <w:tcW w:w="2127" w:type="dxa"/>
            <w:tcBorders>
              <w:top w:val="nil"/>
              <w:left w:val="nil"/>
              <w:bottom w:val="single" w:sz="4" w:space="0" w:color="auto"/>
              <w:right w:val="single" w:sz="4" w:space="0" w:color="auto"/>
            </w:tcBorders>
            <w:shd w:val="clear" w:color="auto" w:fill="auto"/>
            <w:noWrap/>
            <w:vAlign w:val="center"/>
            <w:hideMark/>
          </w:tcPr>
          <w:p w14:paraId="70ECAE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D3FAD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C3F9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438</w:t>
            </w:r>
          </w:p>
        </w:tc>
        <w:tc>
          <w:tcPr>
            <w:tcW w:w="2639" w:type="dxa"/>
            <w:tcBorders>
              <w:top w:val="nil"/>
              <w:left w:val="nil"/>
              <w:bottom w:val="single" w:sz="4" w:space="0" w:color="auto"/>
              <w:right w:val="single" w:sz="4" w:space="0" w:color="auto"/>
            </w:tcBorders>
            <w:shd w:val="clear" w:color="auto" w:fill="auto"/>
            <w:noWrap/>
            <w:vAlign w:val="center"/>
            <w:hideMark/>
          </w:tcPr>
          <w:p w14:paraId="663729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4452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711C5E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Баташи</w:t>
            </w:r>
          </w:p>
        </w:tc>
        <w:tc>
          <w:tcPr>
            <w:tcW w:w="2127" w:type="dxa"/>
            <w:tcBorders>
              <w:top w:val="nil"/>
              <w:left w:val="nil"/>
              <w:bottom w:val="single" w:sz="4" w:space="0" w:color="auto"/>
              <w:right w:val="single" w:sz="4" w:space="0" w:color="auto"/>
            </w:tcBorders>
            <w:shd w:val="clear" w:color="auto" w:fill="auto"/>
            <w:noWrap/>
            <w:vAlign w:val="center"/>
            <w:hideMark/>
          </w:tcPr>
          <w:p w14:paraId="685B47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069CC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F4B84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439</w:t>
            </w:r>
          </w:p>
        </w:tc>
        <w:tc>
          <w:tcPr>
            <w:tcW w:w="2639" w:type="dxa"/>
            <w:tcBorders>
              <w:top w:val="nil"/>
              <w:left w:val="nil"/>
              <w:bottom w:val="single" w:sz="4" w:space="0" w:color="auto"/>
              <w:right w:val="single" w:sz="4" w:space="0" w:color="auto"/>
            </w:tcBorders>
            <w:shd w:val="clear" w:color="auto" w:fill="auto"/>
            <w:noWrap/>
            <w:vAlign w:val="center"/>
            <w:hideMark/>
          </w:tcPr>
          <w:p w14:paraId="7F1C17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CFF4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BD0E1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Нежданово</w:t>
            </w:r>
          </w:p>
        </w:tc>
        <w:tc>
          <w:tcPr>
            <w:tcW w:w="2127" w:type="dxa"/>
            <w:tcBorders>
              <w:top w:val="nil"/>
              <w:left w:val="nil"/>
              <w:bottom w:val="single" w:sz="4" w:space="0" w:color="auto"/>
              <w:right w:val="single" w:sz="4" w:space="0" w:color="auto"/>
            </w:tcBorders>
            <w:shd w:val="clear" w:color="auto" w:fill="auto"/>
            <w:noWrap/>
            <w:vAlign w:val="center"/>
            <w:hideMark/>
          </w:tcPr>
          <w:p w14:paraId="675647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3B5CC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CB9DF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440</w:t>
            </w:r>
          </w:p>
        </w:tc>
        <w:tc>
          <w:tcPr>
            <w:tcW w:w="2639" w:type="dxa"/>
            <w:tcBorders>
              <w:top w:val="nil"/>
              <w:left w:val="nil"/>
              <w:bottom w:val="single" w:sz="4" w:space="0" w:color="auto"/>
              <w:right w:val="single" w:sz="4" w:space="0" w:color="auto"/>
            </w:tcBorders>
            <w:shd w:val="clear" w:color="auto" w:fill="auto"/>
            <w:noWrap/>
            <w:vAlign w:val="center"/>
            <w:hideMark/>
          </w:tcPr>
          <w:p w14:paraId="41B2B9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7218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41F7B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Гаврюшата</w:t>
            </w:r>
          </w:p>
        </w:tc>
        <w:tc>
          <w:tcPr>
            <w:tcW w:w="2127" w:type="dxa"/>
            <w:tcBorders>
              <w:top w:val="nil"/>
              <w:left w:val="nil"/>
              <w:bottom w:val="single" w:sz="4" w:space="0" w:color="auto"/>
              <w:right w:val="single" w:sz="4" w:space="0" w:color="auto"/>
            </w:tcBorders>
            <w:shd w:val="clear" w:color="auto" w:fill="auto"/>
            <w:noWrap/>
            <w:vAlign w:val="center"/>
            <w:hideMark/>
          </w:tcPr>
          <w:p w14:paraId="36D33F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A71A1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6258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441</w:t>
            </w:r>
          </w:p>
        </w:tc>
        <w:tc>
          <w:tcPr>
            <w:tcW w:w="2639" w:type="dxa"/>
            <w:tcBorders>
              <w:top w:val="nil"/>
              <w:left w:val="nil"/>
              <w:bottom w:val="single" w:sz="4" w:space="0" w:color="auto"/>
              <w:right w:val="single" w:sz="4" w:space="0" w:color="auto"/>
            </w:tcBorders>
            <w:shd w:val="clear" w:color="auto" w:fill="auto"/>
            <w:noWrap/>
            <w:vAlign w:val="center"/>
            <w:hideMark/>
          </w:tcPr>
          <w:p w14:paraId="00FCCB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286A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28A0F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Сердеж</w:t>
            </w:r>
          </w:p>
        </w:tc>
        <w:tc>
          <w:tcPr>
            <w:tcW w:w="2127" w:type="dxa"/>
            <w:tcBorders>
              <w:top w:val="nil"/>
              <w:left w:val="nil"/>
              <w:bottom w:val="single" w:sz="4" w:space="0" w:color="auto"/>
              <w:right w:val="single" w:sz="4" w:space="0" w:color="auto"/>
            </w:tcBorders>
            <w:shd w:val="clear" w:color="auto" w:fill="auto"/>
            <w:noWrap/>
            <w:vAlign w:val="center"/>
            <w:hideMark/>
          </w:tcPr>
          <w:p w14:paraId="556E9D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0C253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A156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442</w:t>
            </w:r>
          </w:p>
        </w:tc>
        <w:tc>
          <w:tcPr>
            <w:tcW w:w="2639" w:type="dxa"/>
            <w:tcBorders>
              <w:top w:val="nil"/>
              <w:left w:val="nil"/>
              <w:bottom w:val="single" w:sz="4" w:space="0" w:color="auto"/>
              <w:right w:val="single" w:sz="4" w:space="0" w:color="auto"/>
            </w:tcBorders>
            <w:shd w:val="clear" w:color="auto" w:fill="auto"/>
            <w:noWrap/>
            <w:vAlign w:val="center"/>
            <w:hideMark/>
          </w:tcPr>
          <w:p w14:paraId="00840E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3821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5733F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Сретенское</w:t>
            </w:r>
          </w:p>
        </w:tc>
        <w:tc>
          <w:tcPr>
            <w:tcW w:w="2127" w:type="dxa"/>
            <w:tcBorders>
              <w:top w:val="nil"/>
              <w:left w:val="nil"/>
              <w:bottom w:val="single" w:sz="4" w:space="0" w:color="auto"/>
              <w:right w:val="single" w:sz="4" w:space="0" w:color="auto"/>
            </w:tcBorders>
            <w:shd w:val="clear" w:color="auto" w:fill="auto"/>
            <w:noWrap/>
            <w:vAlign w:val="center"/>
            <w:hideMark/>
          </w:tcPr>
          <w:p w14:paraId="2144EB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0CAAE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8FC3E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443</w:t>
            </w:r>
          </w:p>
        </w:tc>
        <w:tc>
          <w:tcPr>
            <w:tcW w:w="2639" w:type="dxa"/>
            <w:tcBorders>
              <w:top w:val="nil"/>
              <w:left w:val="nil"/>
              <w:bottom w:val="single" w:sz="4" w:space="0" w:color="auto"/>
              <w:right w:val="single" w:sz="4" w:space="0" w:color="auto"/>
            </w:tcBorders>
            <w:shd w:val="clear" w:color="auto" w:fill="auto"/>
            <w:noWrap/>
            <w:vAlign w:val="center"/>
            <w:hideMark/>
          </w:tcPr>
          <w:p w14:paraId="6FF912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391A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6AB7E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Криуша</w:t>
            </w:r>
          </w:p>
        </w:tc>
        <w:tc>
          <w:tcPr>
            <w:tcW w:w="2127" w:type="dxa"/>
            <w:tcBorders>
              <w:top w:val="nil"/>
              <w:left w:val="nil"/>
              <w:bottom w:val="single" w:sz="4" w:space="0" w:color="auto"/>
              <w:right w:val="single" w:sz="4" w:space="0" w:color="auto"/>
            </w:tcBorders>
            <w:shd w:val="clear" w:color="auto" w:fill="auto"/>
            <w:noWrap/>
            <w:vAlign w:val="center"/>
            <w:hideMark/>
          </w:tcPr>
          <w:p w14:paraId="3C3089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9D51E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05CC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444</w:t>
            </w:r>
          </w:p>
        </w:tc>
        <w:tc>
          <w:tcPr>
            <w:tcW w:w="2639" w:type="dxa"/>
            <w:tcBorders>
              <w:top w:val="nil"/>
              <w:left w:val="nil"/>
              <w:bottom w:val="single" w:sz="4" w:space="0" w:color="auto"/>
              <w:right w:val="single" w:sz="4" w:space="0" w:color="auto"/>
            </w:tcBorders>
            <w:shd w:val="clear" w:color="auto" w:fill="auto"/>
            <w:noWrap/>
            <w:vAlign w:val="center"/>
            <w:hideMark/>
          </w:tcPr>
          <w:p w14:paraId="2B737C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7EF4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97CC8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Сретенье</w:t>
            </w:r>
          </w:p>
        </w:tc>
        <w:tc>
          <w:tcPr>
            <w:tcW w:w="2127" w:type="dxa"/>
            <w:tcBorders>
              <w:top w:val="nil"/>
              <w:left w:val="nil"/>
              <w:bottom w:val="single" w:sz="4" w:space="0" w:color="auto"/>
              <w:right w:val="single" w:sz="4" w:space="0" w:color="auto"/>
            </w:tcBorders>
            <w:shd w:val="clear" w:color="auto" w:fill="auto"/>
            <w:noWrap/>
            <w:vAlign w:val="center"/>
            <w:hideMark/>
          </w:tcPr>
          <w:p w14:paraId="13208B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1F0F0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85B39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445</w:t>
            </w:r>
          </w:p>
        </w:tc>
        <w:tc>
          <w:tcPr>
            <w:tcW w:w="2639" w:type="dxa"/>
            <w:tcBorders>
              <w:top w:val="nil"/>
              <w:left w:val="nil"/>
              <w:bottom w:val="single" w:sz="4" w:space="0" w:color="auto"/>
              <w:right w:val="single" w:sz="4" w:space="0" w:color="auto"/>
            </w:tcBorders>
            <w:shd w:val="clear" w:color="auto" w:fill="auto"/>
            <w:noWrap/>
            <w:vAlign w:val="center"/>
            <w:hideMark/>
          </w:tcPr>
          <w:p w14:paraId="6EC6FF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36E2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4B9FA4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Федосята</w:t>
            </w:r>
          </w:p>
        </w:tc>
        <w:tc>
          <w:tcPr>
            <w:tcW w:w="2127" w:type="dxa"/>
            <w:tcBorders>
              <w:top w:val="nil"/>
              <w:left w:val="nil"/>
              <w:bottom w:val="single" w:sz="4" w:space="0" w:color="auto"/>
              <w:right w:val="single" w:sz="4" w:space="0" w:color="auto"/>
            </w:tcBorders>
            <w:shd w:val="clear" w:color="auto" w:fill="auto"/>
            <w:noWrap/>
            <w:vAlign w:val="center"/>
            <w:hideMark/>
          </w:tcPr>
          <w:p w14:paraId="468526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215CB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B8FDE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446</w:t>
            </w:r>
          </w:p>
        </w:tc>
        <w:tc>
          <w:tcPr>
            <w:tcW w:w="2639" w:type="dxa"/>
            <w:tcBorders>
              <w:top w:val="nil"/>
              <w:left w:val="nil"/>
              <w:bottom w:val="single" w:sz="4" w:space="0" w:color="auto"/>
              <w:right w:val="single" w:sz="4" w:space="0" w:color="auto"/>
            </w:tcBorders>
            <w:shd w:val="clear" w:color="auto" w:fill="auto"/>
            <w:noWrap/>
            <w:vAlign w:val="center"/>
            <w:hideMark/>
          </w:tcPr>
          <w:p w14:paraId="496609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8FC9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9354E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Ромашонки</w:t>
            </w:r>
          </w:p>
        </w:tc>
        <w:tc>
          <w:tcPr>
            <w:tcW w:w="2127" w:type="dxa"/>
            <w:tcBorders>
              <w:top w:val="nil"/>
              <w:left w:val="nil"/>
              <w:bottom w:val="single" w:sz="4" w:space="0" w:color="auto"/>
              <w:right w:val="single" w:sz="4" w:space="0" w:color="auto"/>
            </w:tcBorders>
            <w:shd w:val="clear" w:color="auto" w:fill="auto"/>
            <w:noWrap/>
            <w:vAlign w:val="center"/>
            <w:hideMark/>
          </w:tcPr>
          <w:p w14:paraId="7D2435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04B8D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EE26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447</w:t>
            </w:r>
          </w:p>
        </w:tc>
        <w:tc>
          <w:tcPr>
            <w:tcW w:w="2639" w:type="dxa"/>
            <w:tcBorders>
              <w:top w:val="nil"/>
              <w:left w:val="nil"/>
              <w:bottom w:val="single" w:sz="4" w:space="0" w:color="auto"/>
              <w:right w:val="single" w:sz="4" w:space="0" w:color="auto"/>
            </w:tcBorders>
            <w:shd w:val="clear" w:color="auto" w:fill="auto"/>
            <w:noWrap/>
            <w:vAlign w:val="center"/>
            <w:hideMark/>
          </w:tcPr>
          <w:p w14:paraId="764237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494D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4829F6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Шалеевщина</w:t>
            </w:r>
          </w:p>
        </w:tc>
        <w:tc>
          <w:tcPr>
            <w:tcW w:w="2127" w:type="dxa"/>
            <w:tcBorders>
              <w:top w:val="nil"/>
              <w:left w:val="nil"/>
              <w:bottom w:val="single" w:sz="4" w:space="0" w:color="auto"/>
              <w:right w:val="single" w:sz="4" w:space="0" w:color="auto"/>
            </w:tcBorders>
            <w:shd w:val="clear" w:color="auto" w:fill="auto"/>
            <w:noWrap/>
            <w:vAlign w:val="center"/>
            <w:hideMark/>
          </w:tcPr>
          <w:p w14:paraId="0CE16C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45371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33D5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448</w:t>
            </w:r>
          </w:p>
        </w:tc>
        <w:tc>
          <w:tcPr>
            <w:tcW w:w="2639" w:type="dxa"/>
            <w:tcBorders>
              <w:top w:val="nil"/>
              <w:left w:val="nil"/>
              <w:bottom w:val="single" w:sz="4" w:space="0" w:color="auto"/>
              <w:right w:val="single" w:sz="4" w:space="0" w:color="auto"/>
            </w:tcBorders>
            <w:shd w:val="clear" w:color="auto" w:fill="auto"/>
            <w:noWrap/>
            <w:vAlign w:val="center"/>
            <w:hideMark/>
          </w:tcPr>
          <w:p w14:paraId="6680BE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1F7E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74074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7ECBF3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Богородская</w:t>
            </w:r>
          </w:p>
        </w:tc>
      </w:tr>
      <w:tr w:rsidR="008F6BD7" w:rsidRPr="008F6BD7" w14:paraId="77B2810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5F5F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449</w:t>
            </w:r>
          </w:p>
        </w:tc>
        <w:tc>
          <w:tcPr>
            <w:tcW w:w="2639" w:type="dxa"/>
            <w:tcBorders>
              <w:top w:val="nil"/>
              <w:left w:val="nil"/>
              <w:bottom w:val="single" w:sz="4" w:space="0" w:color="auto"/>
              <w:right w:val="single" w:sz="4" w:space="0" w:color="auto"/>
            </w:tcBorders>
            <w:shd w:val="clear" w:color="auto" w:fill="auto"/>
            <w:noWrap/>
            <w:vAlign w:val="center"/>
            <w:hideMark/>
          </w:tcPr>
          <w:p w14:paraId="70E430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2F15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2533B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починок Кулапинский</w:t>
            </w:r>
          </w:p>
        </w:tc>
        <w:tc>
          <w:tcPr>
            <w:tcW w:w="2127" w:type="dxa"/>
            <w:tcBorders>
              <w:top w:val="nil"/>
              <w:left w:val="nil"/>
              <w:bottom w:val="single" w:sz="4" w:space="0" w:color="auto"/>
              <w:right w:val="single" w:sz="4" w:space="0" w:color="auto"/>
            </w:tcBorders>
            <w:shd w:val="clear" w:color="auto" w:fill="auto"/>
            <w:noWrap/>
            <w:vAlign w:val="center"/>
            <w:hideMark/>
          </w:tcPr>
          <w:p w14:paraId="1E211F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E49E4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0CFB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450</w:t>
            </w:r>
          </w:p>
        </w:tc>
        <w:tc>
          <w:tcPr>
            <w:tcW w:w="2639" w:type="dxa"/>
            <w:tcBorders>
              <w:top w:val="nil"/>
              <w:left w:val="nil"/>
              <w:bottom w:val="single" w:sz="4" w:space="0" w:color="auto"/>
              <w:right w:val="single" w:sz="4" w:space="0" w:color="auto"/>
            </w:tcBorders>
            <w:shd w:val="clear" w:color="auto" w:fill="auto"/>
            <w:noWrap/>
            <w:vAlign w:val="center"/>
            <w:hideMark/>
          </w:tcPr>
          <w:p w14:paraId="0B10B7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B6AC1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97FBD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Жабриевская</w:t>
            </w:r>
          </w:p>
        </w:tc>
        <w:tc>
          <w:tcPr>
            <w:tcW w:w="2127" w:type="dxa"/>
            <w:tcBorders>
              <w:top w:val="nil"/>
              <w:left w:val="nil"/>
              <w:bottom w:val="single" w:sz="4" w:space="0" w:color="auto"/>
              <w:right w:val="single" w:sz="4" w:space="0" w:color="auto"/>
            </w:tcBorders>
            <w:shd w:val="clear" w:color="auto" w:fill="auto"/>
            <w:noWrap/>
            <w:vAlign w:val="center"/>
            <w:hideMark/>
          </w:tcPr>
          <w:p w14:paraId="649C29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9E063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99F2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451</w:t>
            </w:r>
          </w:p>
        </w:tc>
        <w:tc>
          <w:tcPr>
            <w:tcW w:w="2639" w:type="dxa"/>
            <w:tcBorders>
              <w:top w:val="nil"/>
              <w:left w:val="nil"/>
              <w:bottom w:val="single" w:sz="4" w:space="0" w:color="auto"/>
              <w:right w:val="single" w:sz="4" w:space="0" w:color="auto"/>
            </w:tcBorders>
            <w:shd w:val="clear" w:color="auto" w:fill="auto"/>
            <w:noWrap/>
            <w:vAlign w:val="center"/>
            <w:hideMark/>
          </w:tcPr>
          <w:p w14:paraId="330A1B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C3A7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DF0AB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Удмуртский Сурвай</w:t>
            </w:r>
          </w:p>
        </w:tc>
        <w:tc>
          <w:tcPr>
            <w:tcW w:w="2127" w:type="dxa"/>
            <w:tcBorders>
              <w:top w:val="nil"/>
              <w:left w:val="nil"/>
              <w:bottom w:val="single" w:sz="4" w:space="0" w:color="auto"/>
              <w:right w:val="single" w:sz="4" w:space="0" w:color="auto"/>
            </w:tcBorders>
            <w:shd w:val="clear" w:color="auto" w:fill="auto"/>
            <w:noWrap/>
            <w:vAlign w:val="center"/>
            <w:hideMark/>
          </w:tcPr>
          <w:p w14:paraId="75029F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DD438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60D2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452</w:t>
            </w:r>
          </w:p>
        </w:tc>
        <w:tc>
          <w:tcPr>
            <w:tcW w:w="2639" w:type="dxa"/>
            <w:tcBorders>
              <w:top w:val="nil"/>
              <w:left w:val="nil"/>
              <w:bottom w:val="single" w:sz="4" w:space="0" w:color="auto"/>
              <w:right w:val="single" w:sz="4" w:space="0" w:color="auto"/>
            </w:tcBorders>
            <w:shd w:val="clear" w:color="auto" w:fill="auto"/>
            <w:noWrap/>
            <w:vAlign w:val="center"/>
            <w:hideMark/>
          </w:tcPr>
          <w:p w14:paraId="2275A2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D974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25AFC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Мари-Ошаево</w:t>
            </w:r>
          </w:p>
        </w:tc>
        <w:tc>
          <w:tcPr>
            <w:tcW w:w="2127" w:type="dxa"/>
            <w:tcBorders>
              <w:top w:val="nil"/>
              <w:left w:val="nil"/>
              <w:bottom w:val="single" w:sz="4" w:space="0" w:color="auto"/>
              <w:right w:val="single" w:sz="4" w:space="0" w:color="auto"/>
            </w:tcBorders>
            <w:shd w:val="clear" w:color="auto" w:fill="auto"/>
            <w:noWrap/>
            <w:vAlign w:val="center"/>
            <w:hideMark/>
          </w:tcPr>
          <w:p w14:paraId="079B82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D20179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A7443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453</w:t>
            </w:r>
          </w:p>
        </w:tc>
        <w:tc>
          <w:tcPr>
            <w:tcW w:w="2639" w:type="dxa"/>
            <w:tcBorders>
              <w:top w:val="nil"/>
              <w:left w:val="nil"/>
              <w:bottom w:val="single" w:sz="4" w:space="0" w:color="auto"/>
              <w:right w:val="single" w:sz="4" w:space="0" w:color="auto"/>
            </w:tcBorders>
            <w:shd w:val="clear" w:color="auto" w:fill="auto"/>
            <w:noWrap/>
            <w:vAlign w:val="center"/>
            <w:hideMark/>
          </w:tcPr>
          <w:p w14:paraId="294874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B914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6493D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Мотоус</w:t>
            </w:r>
          </w:p>
        </w:tc>
        <w:tc>
          <w:tcPr>
            <w:tcW w:w="2127" w:type="dxa"/>
            <w:tcBorders>
              <w:top w:val="nil"/>
              <w:left w:val="nil"/>
              <w:bottom w:val="single" w:sz="4" w:space="0" w:color="auto"/>
              <w:right w:val="single" w:sz="4" w:space="0" w:color="auto"/>
            </w:tcBorders>
            <w:shd w:val="clear" w:color="auto" w:fill="auto"/>
            <w:noWrap/>
            <w:vAlign w:val="center"/>
            <w:hideMark/>
          </w:tcPr>
          <w:p w14:paraId="22B9CD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E0AA6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335A3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454</w:t>
            </w:r>
          </w:p>
        </w:tc>
        <w:tc>
          <w:tcPr>
            <w:tcW w:w="2639" w:type="dxa"/>
            <w:tcBorders>
              <w:top w:val="nil"/>
              <w:left w:val="nil"/>
              <w:bottom w:val="single" w:sz="4" w:space="0" w:color="auto"/>
              <w:right w:val="single" w:sz="4" w:space="0" w:color="auto"/>
            </w:tcBorders>
            <w:shd w:val="clear" w:color="auto" w:fill="auto"/>
            <w:noWrap/>
            <w:vAlign w:val="center"/>
            <w:hideMark/>
          </w:tcPr>
          <w:p w14:paraId="1BD0D5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A906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075E0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Богданово</w:t>
            </w:r>
          </w:p>
        </w:tc>
        <w:tc>
          <w:tcPr>
            <w:tcW w:w="2127" w:type="dxa"/>
            <w:tcBorders>
              <w:top w:val="nil"/>
              <w:left w:val="nil"/>
              <w:bottom w:val="single" w:sz="4" w:space="0" w:color="auto"/>
              <w:right w:val="single" w:sz="4" w:space="0" w:color="auto"/>
            </w:tcBorders>
            <w:shd w:val="clear" w:color="auto" w:fill="auto"/>
            <w:noWrap/>
            <w:vAlign w:val="center"/>
            <w:hideMark/>
          </w:tcPr>
          <w:p w14:paraId="352F91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85EAC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F55F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455</w:t>
            </w:r>
          </w:p>
        </w:tc>
        <w:tc>
          <w:tcPr>
            <w:tcW w:w="2639" w:type="dxa"/>
            <w:tcBorders>
              <w:top w:val="nil"/>
              <w:left w:val="nil"/>
              <w:bottom w:val="single" w:sz="4" w:space="0" w:color="auto"/>
              <w:right w:val="single" w:sz="4" w:space="0" w:color="auto"/>
            </w:tcBorders>
            <w:shd w:val="clear" w:color="auto" w:fill="auto"/>
            <w:noWrap/>
            <w:vAlign w:val="center"/>
            <w:hideMark/>
          </w:tcPr>
          <w:p w14:paraId="4D55BD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51D2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70A02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Коктыш</w:t>
            </w:r>
          </w:p>
        </w:tc>
        <w:tc>
          <w:tcPr>
            <w:tcW w:w="2127" w:type="dxa"/>
            <w:tcBorders>
              <w:top w:val="nil"/>
              <w:left w:val="nil"/>
              <w:bottom w:val="single" w:sz="4" w:space="0" w:color="auto"/>
              <w:right w:val="single" w:sz="4" w:space="0" w:color="auto"/>
            </w:tcBorders>
            <w:shd w:val="clear" w:color="auto" w:fill="auto"/>
            <w:noWrap/>
            <w:vAlign w:val="center"/>
            <w:hideMark/>
          </w:tcPr>
          <w:p w14:paraId="56104D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9E2E7D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E8C68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456</w:t>
            </w:r>
          </w:p>
        </w:tc>
        <w:tc>
          <w:tcPr>
            <w:tcW w:w="2639" w:type="dxa"/>
            <w:tcBorders>
              <w:top w:val="nil"/>
              <w:left w:val="nil"/>
              <w:bottom w:val="single" w:sz="4" w:space="0" w:color="auto"/>
              <w:right w:val="single" w:sz="4" w:space="0" w:color="auto"/>
            </w:tcBorders>
            <w:shd w:val="clear" w:color="auto" w:fill="auto"/>
            <w:noWrap/>
            <w:vAlign w:val="center"/>
            <w:hideMark/>
          </w:tcPr>
          <w:p w14:paraId="3BA3F7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5696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0D807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Желны</w:t>
            </w:r>
          </w:p>
        </w:tc>
        <w:tc>
          <w:tcPr>
            <w:tcW w:w="2127" w:type="dxa"/>
            <w:tcBorders>
              <w:top w:val="nil"/>
              <w:left w:val="nil"/>
              <w:bottom w:val="single" w:sz="4" w:space="0" w:color="auto"/>
              <w:right w:val="single" w:sz="4" w:space="0" w:color="auto"/>
            </w:tcBorders>
            <w:shd w:val="clear" w:color="auto" w:fill="auto"/>
            <w:noWrap/>
            <w:vAlign w:val="center"/>
            <w:hideMark/>
          </w:tcPr>
          <w:p w14:paraId="3A95A4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A3746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0E4DB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457</w:t>
            </w:r>
          </w:p>
        </w:tc>
        <w:tc>
          <w:tcPr>
            <w:tcW w:w="2639" w:type="dxa"/>
            <w:tcBorders>
              <w:top w:val="nil"/>
              <w:left w:val="nil"/>
              <w:bottom w:val="single" w:sz="4" w:space="0" w:color="auto"/>
              <w:right w:val="single" w:sz="4" w:space="0" w:color="auto"/>
            </w:tcBorders>
            <w:shd w:val="clear" w:color="auto" w:fill="auto"/>
            <w:noWrap/>
            <w:vAlign w:val="center"/>
            <w:hideMark/>
          </w:tcPr>
          <w:p w14:paraId="56B27C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5270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DAF50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Никола</w:t>
            </w:r>
          </w:p>
        </w:tc>
        <w:tc>
          <w:tcPr>
            <w:tcW w:w="2127" w:type="dxa"/>
            <w:tcBorders>
              <w:top w:val="nil"/>
              <w:left w:val="nil"/>
              <w:bottom w:val="single" w:sz="4" w:space="0" w:color="auto"/>
              <w:right w:val="single" w:sz="4" w:space="0" w:color="auto"/>
            </w:tcBorders>
            <w:shd w:val="clear" w:color="auto" w:fill="auto"/>
            <w:noWrap/>
            <w:vAlign w:val="center"/>
            <w:hideMark/>
          </w:tcPr>
          <w:p w14:paraId="39AF14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4ECDB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5B655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458</w:t>
            </w:r>
          </w:p>
        </w:tc>
        <w:tc>
          <w:tcPr>
            <w:tcW w:w="2639" w:type="dxa"/>
            <w:tcBorders>
              <w:top w:val="nil"/>
              <w:left w:val="nil"/>
              <w:bottom w:val="single" w:sz="4" w:space="0" w:color="auto"/>
              <w:right w:val="single" w:sz="4" w:space="0" w:color="auto"/>
            </w:tcBorders>
            <w:shd w:val="clear" w:color="auto" w:fill="auto"/>
            <w:noWrap/>
            <w:vAlign w:val="center"/>
            <w:hideMark/>
          </w:tcPr>
          <w:p w14:paraId="6F0A9D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3966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61593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Покста</w:t>
            </w:r>
          </w:p>
        </w:tc>
        <w:tc>
          <w:tcPr>
            <w:tcW w:w="2127" w:type="dxa"/>
            <w:tcBorders>
              <w:top w:val="nil"/>
              <w:left w:val="nil"/>
              <w:bottom w:val="single" w:sz="4" w:space="0" w:color="auto"/>
              <w:right w:val="single" w:sz="4" w:space="0" w:color="auto"/>
            </w:tcBorders>
            <w:shd w:val="clear" w:color="auto" w:fill="auto"/>
            <w:noWrap/>
            <w:vAlign w:val="center"/>
            <w:hideMark/>
          </w:tcPr>
          <w:p w14:paraId="04C58A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77A04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361A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459</w:t>
            </w:r>
          </w:p>
        </w:tc>
        <w:tc>
          <w:tcPr>
            <w:tcW w:w="2639" w:type="dxa"/>
            <w:tcBorders>
              <w:top w:val="nil"/>
              <w:left w:val="nil"/>
              <w:bottom w:val="single" w:sz="4" w:space="0" w:color="auto"/>
              <w:right w:val="single" w:sz="4" w:space="0" w:color="auto"/>
            </w:tcBorders>
            <w:shd w:val="clear" w:color="auto" w:fill="auto"/>
            <w:noWrap/>
            <w:vAlign w:val="center"/>
            <w:hideMark/>
          </w:tcPr>
          <w:p w14:paraId="69B0FA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8060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8F95B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Чекмари</w:t>
            </w:r>
          </w:p>
        </w:tc>
        <w:tc>
          <w:tcPr>
            <w:tcW w:w="2127" w:type="dxa"/>
            <w:tcBorders>
              <w:top w:val="nil"/>
              <w:left w:val="nil"/>
              <w:bottom w:val="single" w:sz="4" w:space="0" w:color="auto"/>
              <w:right w:val="single" w:sz="4" w:space="0" w:color="auto"/>
            </w:tcBorders>
            <w:shd w:val="clear" w:color="auto" w:fill="auto"/>
            <w:noWrap/>
            <w:vAlign w:val="center"/>
            <w:hideMark/>
          </w:tcPr>
          <w:p w14:paraId="4129DF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B2D72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4CC4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460</w:t>
            </w:r>
          </w:p>
        </w:tc>
        <w:tc>
          <w:tcPr>
            <w:tcW w:w="2639" w:type="dxa"/>
            <w:tcBorders>
              <w:top w:val="nil"/>
              <w:left w:val="nil"/>
              <w:bottom w:val="single" w:sz="4" w:space="0" w:color="auto"/>
              <w:right w:val="single" w:sz="4" w:space="0" w:color="auto"/>
            </w:tcBorders>
            <w:shd w:val="clear" w:color="auto" w:fill="auto"/>
            <w:noWrap/>
            <w:vAlign w:val="center"/>
            <w:hideMark/>
          </w:tcPr>
          <w:p w14:paraId="72107F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E7B0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3C6B0C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Верхопижемье</w:t>
            </w:r>
          </w:p>
        </w:tc>
        <w:tc>
          <w:tcPr>
            <w:tcW w:w="2127" w:type="dxa"/>
            <w:tcBorders>
              <w:top w:val="nil"/>
              <w:left w:val="nil"/>
              <w:bottom w:val="single" w:sz="4" w:space="0" w:color="auto"/>
              <w:right w:val="single" w:sz="4" w:space="0" w:color="auto"/>
            </w:tcBorders>
            <w:shd w:val="clear" w:color="auto" w:fill="auto"/>
            <w:noWrap/>
            <w:vAlign w:val="center"/>
            <w:hideMark/>
          </w:tcPr>
          <w:p w14:paraId="71BCD1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635FE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EF62C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461</w:t>
            </w:r>
          </w:p>
        </w:tc>
        <w:tc>
          <w:tcPr>
            <w:tcW w:w="2639" w:type="dxa"/>
            <w:tcBorders>
              <w:top w:val="nil"/>
              <w:left w:val="nil"/>
              <w:bottom w:val="single" w:sz="4" w:space="0" w:color="auto"/>
              <w:right w:val="single" w:sz="4" w:space="0" w:color="auto"/>
            </w:tcBorders>
            <w:shd w:val="clear" w:color="auto" w:fill="auto"/>
            <w:noWrap/>
            <w:vAlign w:val="center"/>
            <w:hideMark/>
          </w:tcPr>
          <w:p w14:paraId="352438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98B4B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FEA6E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Безводное</w:t>
            </w:r>
          </w:p>
        </w:tc>
        <w:tc>
          <w:tcPr>
            <w:tcW w:w="2127" w:type="dxa"/>
            <w:tcBorders>
              <w:top w:val="nil"/>
              <w:left w:val="nil"/>
              <w:bottom w:val="single" w:sz="4" w:space="0" w:color="auto"/>
              <w:right w:val="single" w:sz="4" w:space="0" w:color="auto"/>
            </w:tcBorders>
            <w:shd w:val="clear" w:color="auto" w:fill="auto"/>
            <w:noWrap/>
            <w:vAlign w:val="center"/>
            <w:hideMark/>
          </w:tcPr>
          <w:p w14:paraId="5FA678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63C7D8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61C5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462</w:t>
            </w:r>
          </w:p>
        </w:tc>
        <w:tc>
          <w:tcPr>
            <w:tcW w:w="2639" w:type="dxa"/>
            <w:tcBorders>
              <w:top w:val="nil"/>
              <w:left w:val="nil"/>
              <w:bottom w:val="single" w:sz="4" w:space="0" w:color="auto"/>
              <w:right w:val="single" w:sz="4" w:space="0" w:color="auto"/>
            </w:tcBorders>
            <w:shd w:val="clear" w:color="auto" w:fill="auto"/>
            <w:noWrap/>
            <w:vAlign w:val="center"/>
            <w:hideMark/>
          </w:tcPr>
          <w:p w14:paraId="74E96B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D26A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8415C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Урлум</w:t>
            </w:r>
          </w:p>
        </w:tc>
        <w:tc>
          <w:tcPr>
            <w:tcW w:w="2127" w:type="dxa"/>
            <w:tcBorders>
              <w:top w:val="nil"/>
              <w:left w:val="nil"/>
              <w:bottom w:val="single" w:sz="4" w:space="0" w:color="auto"/>
              <w:right w:val="single" w:sz="4" w:space="0" w:color="auto"/>
            </w:tcBorders>
            <w:shd w:val="clear" w:color="auto" w:fill="auto"/>
            <w:noWrap/>
            <w:vAlign w:val="center"/>
            <w:hideMark/>
          </w:tcPr>
          <w:p w14:paraId="5E98C7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C0DDA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9A8E8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463</w:t>
            </w:r>
          </w:p>
        </w:tc>
        <w:tc>
          <w:tcPr>
            <w:tcW w:w="2639" w:type="dxa"/>
            <w:tcBorders>
              <w:top w:val="nil"/>
              <w:left w:val="nil"/>
              <w:bottom w:val="single" w:sz="4" w:space="0" w:color="auto"/>
              <w:right w:val="single" w:sz="4" w:space="0" w:color="auto"/>
            </w:tcBorders>
            <w:shd w:val="clear" w:color="auto" w:fill="auto"/>
            <w:noWrap/>
            <w:vAlign w:val="center"/>
            <w:hideMark/>
          </w:tcPr>
          <w:p w14:paraId="5FDB41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6D5C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38110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Старые Бакуры</w:t>
            </w:r>
          </w:p>
        </w:tc>
        <w:tc>
          <w:tcPr>
            <w:tcW w:w="2127" w:type="dxa"/>
            <w:tcBorders>
              <w:top w:val="nil"/>
              <w:left w:val="nil"/>
              <w:bottom w:val="single" w:sz="4" w:space="0" w:color="auto"/>
              <w:right w:val="single" w:sz="4" w:space="0" w:color="auto"/>
            </w:tcBorders>
            <w:shd w:val="clear" w:color="auto" w:fill="auto"/>
            <w:noWrap/>
            <w:vAlign w:val="center"/>
            <w:hideMark/>
          </w:tcPr>
          <w:p w14:paraId="395786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2D9AC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0519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464</w:t>
            </w:r>
          </w:p>
        </w:tc>
        <w:tc>
          <w:tcPr>
            <w:tcW w:w="2639" w:type="dxa"/>
            <w:tcBorders>
              <w:top w:val="nil"/>
              <w:left w:val="nil"/>
              <w:bottom w:val="single" w:sz="4" w:space="0" w:color="auto"/>
              <w:right w:val="single" w:sz="4" w:space="0" w:color="auto"/>
            </w:tcBorders>
            <w:shd w:val="clear" w:color="auto" w:fill="auto"/>
            <w:noWrap/>
            <w:vAlign w:val="center"/>
            <w:hideMark/>
          </w:tcPr>
          <w:p w14:paraId="2DA4B4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2A715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F00A7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Краснооктябрьский</w:t>
            </w:r>
          </w:p>
        </w:tc>
        <w:tc>
          <w:tcPr>
            <w:tcW w:w="2127" w:type="dxa"/>
            <w:tcBorders>
              <w:top w:val="nil"/>
              <w:left w:val="nil"/>
              <w:bottom w:val="single" w:sz="4" w:space="0" w:color="auto"/>
              <w:right w:val="single" w:sz="4" w:space="0" w:color="auto"/>
            </w:tcBorders>
            <w:shd w:val="clear" w:color="auto" w:fill="auto"/>
            <w:noWrap/>
            <w:vAlign w:val="center"/>
            <w:hideMark/>
          </w:tcPr>
          <w:p w14:paraId="572965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63415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9869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465</w:t>
            </w:r>
          </w:p>
        </w:tc>
        <w:tc>
          <w:tcPr>
            <w:tcW w:w="2639" w:type="dxa"/>
            <w:tcBorders>
              <w:top w:val="nil"/>
              <w:left w:val="nil"/>
              <w:bottom w:val="single" w:sz="4" w:space="0" w:color="auto"/>
              <w:right w:val="single" w:sz="4" w:space="0" w:color="auto"/>
            </w:tcBorders>
            <w:shd w:val="clear" w:color="auto" w:fill="auto"/>
            <w:noWrap/>
            <w:vAlign w:val="center"/>
            <w:hideMark/>
          </w:tcPr>
          <w:p w14:paraId="5C2210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DB7C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C3E99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Поповка</w:t>
            </w:r>
          </w:p>
        </w:tc>
        <w:tc>
          <w:tcPr>
            <w:tcW w:w="2127" w:type="dxa"/>
            <w:tcBorders>
              <w:top w:val="nil"/>
              <w:left w:val="nil"/>
              <w:bottom w:val="single" w:sz="4" w:space="0" w:color="auto"/>
              <w:right w:val="single" w:sz="4" w:space="0" w:color="auto"/>
            </w:tcBorders>
            <w:shd w:val="clear" w:color="auto" w:fill="auto"/>
            <w:noWrap/>
            <w:vAlign w:val="center"/>
            <w:hideMark/>
          </w:tcPr>
          <w:p w14:paraId="0891F4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1E0E8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CFB4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466</w:t>
            </w:r>
          </w:p>
        </w:tc>
        <w:tc>
          <w:tcPr>
            <w:tcW w:w="2639" w:type="dxa"/>
            <w:tcBorders>
              <w:top w:val="nil"/>
              <w:left w:val="nil"/>
              <w:bottom w:val="single" w:sz="4" w:space="0" w:color="auto"/>
              <w:right w:val="single" w:sz="4" w:space="0" w:color="auto"/>
            </w:tcBorders>
            <w:shd w:val="clear" w:color="auto" w:fill="auto"/>
            <w:noWrap/>
            <w:vAlign w:val="center"/>
            <w:hideMark/>
          </w:tcPr>
          <w:p w14:paraId="7F56F2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B1AC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C3200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Кугушерга</w:t>
            </w:r>
          </w:p>
        </w:tc>
        <w:tc>
          <w:tcPr>
            <w:tcW w:w="2127" w:type="dxa"/>
            <w:tcBorders>
              <w:top w:val="nil"/>
              <w:left w:val="nil"/>
              <w:bottom w:val="single" w:sz="4" w:space="0" w:color="auto"/>
              <w:right w:val="single" w:sz="4" w:space="0" w:color="auto"/>
            </w:tcBorders>
            <w:shd w:val="clear" w:color="auto" w:fill="auto"/>
            <w:noWrap/>
            <w:vAlign w:val="center"/>
            <w:hideMark/>
          </w:tcPr>
          <w:p w14:paraId="353EED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EBE69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20EE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467</w:t>
            </w:r>
          </w:p>
        </w:tc>
        <w:tc>
          <w:tcPr>
            <w:tcW w:w="2639" w:type="dxa"/>
            <w:tcBorders>
              <w:top w:val="nil"/>
              <w:left w:val="nil"/>
              <w:bottom w:val="single" w:sz="4" w:space="0" w:color="auto"/>
              <w:right w:val="single" w:sz="4" w:space="0" w:color="auto"/>
            </w:tcBorders>
            <w:shd w:val="clear" w:color="auto" w:fill="auto"/>
            <w:noWrap/>
            <w:vAlign w:val="center"/>
            <w:hideMark/>
          </w:tcPr>
          <w:p w14:paraId="507C7F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2D8E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5B764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Бабичи</w:t>
            </w:r>
          </w:p>
        </w:tc>
        <w:tc>
          <w:tcPr>
            <w:tcW w:w="2127" w:type="dxa"/>
            <w:tcBorders>
              <w:top w:val="nil"/>
              <w:left w:val="nil"/>
              <w:bottom w:val="single" w:sz="4" w:space="0" w:color="auto"/>
              <w:right w:val="single" w:sz="4" w:space="0" w:color="auto"/>
            </w:tcBorders>
            <w:shd w:val="clear" w:color="auto" w:fill="auto"/>
            <w:noWrap/>
            <w:vAlign w:val="center"/>
            <w:hideMark/>
          </w:tcPr>
          <w:p w14:paraId="37984D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A3FFC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CFA03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468</w:t>
            </w:r>
          </w:p>
        </w:tc>
        <w:tc>
          <w:tcPr>
            <w:tcW w:w="2639" w:type="dxa"/>
            <w:tcBorders>
              <w:top w:val="nil"/>
              <w:left w:val="nil"/>
              <w:bottom w:val="single" w:sz="4" w:space="0" w:color="auto"/>
              <w:right w:val="single" w:sz="4" w:space="0" w:color="auto"/>
            </w:tcBorders>
            <w:shd w:val="clear" w:color="auto" w:fill="auto"/>
            <w:noWrap/>
            <w:vAlign w:val="center"/>
            <w:hideMark/>
          </w:tcPr>
          <w:p w14:paraId="5E746E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C451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D7C6A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Кордяга</w:t>
            </w:r>
          </w:p>
        </w:tc>
        <w:tc>
          <w:tcPr>
            <w:tcW w:w="2127" w:type="dxa"/>
            <w:tcBorders>
              <w:top w:val="nil"/>
              <w:left w:val="nil"/>
              <w:bottom w:val="single" w:sz="4" w:space="0" w:color="auto"/>
              <w:right w:val="single" w:sz="4" w:space="0" w:color="auto"/>
            </w:tcBorders>
            <w:shd w:val="clear" w:color="auto" w:fill="auto"/>
            <w:noWrap/>
            <w:vAlign w:val="center"/>
            <w:hideMark/>
          </w:tcPr>
          <w:p w14:paraId="78FF2E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8533F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E9877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469</w:t>
            </w:r>
          </w:p>
        </w:tc>
        <w:tc>
          <w:tcPr>
            <w:tcW w:w="2639" w:type="dxa"/>
            <w:tcBorders>
              <w:top w:val="nil"/>
              <w:left w:val="nil"/>
              <w:bottom w:val="single" w:sz="4" w:space="0" w:color="auto"/>
              <w:right w:val="single" w:sz="4" w:space="0" w:color="auto"/>
            </w:tcBorders>
            <w:shd w:val="clear" w:color="auto" w:fill="auto"/>
            <w:noWrap/>
            <w:vAlign w:val="center"/>
            <w:hideMark/>
          </w:tcPr>
          <w:p w14:paraId="1A3C56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7D8AC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E702F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60D990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Русское</w:t>
            </w:r>
          </w:p>
        </w:tc>
      </w:tr>
      <w:tr w:rsidR="008F6BD7" w:rsidRPr="008F6BD7" w14:paraId="0417CF0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226F9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470</w:t>
            </w:r>
          </w:p>
        </w:tc>
        <w:tc>
          <w:tcPr>
            <w:tcW w:w="2639" w:type="dxa"/>
            <w:tcBorders>
              <w:top w:val="nil"/>
              <w:left w:val="nil"/>
              <w:bottom w:val="single" w:sz="4" w:space="0" w:color="auto"/>
              <w:right w:val="single" w:sz="4" w:space="0" w:color="auto"/>
            </w:tcBorders>
            <w:shd w:val="clear" w:color="auto" w:fill="auto"/>
            <w:noWrap/>
            <w:vAlign w:val="center"/>
            <w:hideMark/>
          </w:tcPr>
          <w:p w14:paraId="1C3E5F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FE337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ADE90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Кричей</w:t>
            </w:r>
          </w:p>
        </w:tc>
        <w:tc>
          <w:tcPr>
            <w:tcW w:w="2127" w:type="dxa"/>
            <w:tcBorders>
              <w:top w:val="nil"/>
              <w:left w:val="nil"/>
              <w:bottom w:val="single" w:sz="4" w:space="0" w:color="auto"/>
              <w:right w:val="single" w:sz="4" w:space="0" w:color="auto"/>
            </w:tcBorders>
            <w:shd w:val="clear" w:color="auto" w:fill="auto"/>
            <w:noWrap/>
            <w:vAlign w:val="center"/>
            <w:hideMark/>
          </w:tcPr>
          <w:p w14:paraId="7761F5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A1AB4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06D9D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471</w:t>
            </w:r>
          </w:p>
        </w:tc>
        <w:tc>
          <w:tcPr>
            <w:tcW w:w="2639" w:type="dxa"/>
            <w:tcBorders>
              <w:top w:val="nil"/>
              <w:left w:val="nil"/>
              <w:bottom w:val="single" w:sz="4" w:space="0" w:color="auto"/>
              <w:right w:val="single" w:sz="4" w:space="0" w:color="auto"/>
            </w:tcBorders>
            <w:shd w:val="clear" w:color="auto" w:fill="auto"/>
            <w:noWrap/>
            <w:vAlign w:val="center"/>
            <w:hideMark/>
          </w:tcPr>
          <w:p w14:paraId="2843EB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BE81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3778BB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Лекма</w:t>
            </w:r>
          </w:p>
        </w:tc>
        <w:tc>
          <w:tcPr>
            <w:tcW w:w="2127" w:type="dxa"/>
            <w:tcBorders>
              <w:top w:val="nil"/>
              <w:left w:val="nil"/>
              <w:bottom w:val="single" w:sz="4" w:space="0" w:color="auto"/>
              <w:right w:val="single" w:sz="4" w:space="0" w:color="auto"/>
            </w:tcBorders>
            <w:shd w:val="clear" w:color="auto" w:fill="auto"/>
            <w:noWrap/>
            <w:vAlign w:val="center"/>
            <w:hideMark/>
          </w:tcPr>
          <w:p w14:paraId="2DBFA8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44D4E6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3523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472</w:t>
            </w:r>
          </w:p>
        </w:tc>
        <w:tc>
          <w:tcPr>
            <w:tcW w:w="2639" w:type="dxa"/>
            <w:tcBorders>
              <w:top w:val="nil"/>
              <w:left w:val="nil"/>
              <w:bottom w:val="single" w:sz="4" w:space="0" w:color="auto"/>
              <w:right w:val="single" w:sz="4" w:space="0" w:color="auto"/>
            </w:tcBorders>
            <w:shd w:val="clear" w:color="auto" w:fill="auto"/>
            <w:noWrap/>
            <w:vAlign w:val="center"/>
            <w:hideMark/>
          </w:tcPr>
          <w:p w14:paraId="7EA59B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4A81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6F4568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Куликово</w:t>
            </w:r>
          </w:p>
        </w:tc>
        <w:tc>
          <w:tcPr>
            <w:tcW w:w="2127" w:type="dxa"/>
            <w:tcBorders>
              <w:top w:val="nil"/>
              <w:left w:val="nil"/>
              <w:bottom w:val="single" w:sz="4" w:space="0" w:color="auto"/>
              <w:right w:val="single" w:sz="4" w:space="0" w:color="auto"/>
            </w:tcBorders>
            <w:shd w:val="clear" w:color="auto" w:fill="auto"/>
            <w:noWrap/>
            <w:vAlign w:val="center"/>
            <w:hideMark/>
          </w:tcPr>
          <w:p w14:paraId="54BC3B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B6A89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4C69A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473</w:t>
            </w:r>
          </w:p>
        </w:tc>
        <w:tc>
          <w:tcPr>
            <w:tcW w:w="2639" w:type="dxa"/>
            <w:tcBorders>
              <w:top w:val="nil"/>
              <w:left w:val="nil"/>
              <w:bottom w:val="single" w:sz="4" w:space="0" w:color="auto"/>
              <w:right w:val="single" w:sz="4" w:space="0" w:color="auto"/>
            </w:tcBorders>
            <w:shd w:val="clear" w:color="auto" w:fill="auto"/>
            <w:noWrap/>
            <w:vAlign w:val="center"/>
            <w:hideMark/>
          </w:tcPr>
          <w:p w14:paraId="421BE7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8469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9C8BF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Тоскуй</w:t>
            </w:r>
          </w:p>
        </w:tc>
        <w:tc>
          <w:tcPr>
            <w:tcW w:w="2127" w:type="dxa"/>
            <w:tcBorders>
              <w:top w:val="nil"/>
              <w:left w:val="nil"/>
              <w:bottom w:val="single" w:sz="4" w:space="0" w:color="auto"/>
              <w:right w:val="single" w:sz="4" w:space="0" w:color="auto"/>
            </w:tcBorders>
            <w:shd w:val="clear" w:color="auto" w:fill="auto"/>
            <w:noWrap/>
            <w:vAlign w:val="center"/>
            <w:hideMark/>
          </w:tcPr>
          <w:p w14:paraId="356207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15CC0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66E7B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474</w:t>
            </w:r>
          </w:p>
        </w:tc>
        <w:tc>
          <w:tcPr>
            <w:tcW w:w="2639" w:type="dxa"/>
            <w:tcBorders>
              <w:top w:val="nil"/>
              <w:left w:val="nil"/>
              <w:bottom w:val="single" w:sz="4" w:space="0" w:color="auto"/>
              <w:right w:val="single" w:sz="4" w:space="0" w:color="auto"/>
            </w:tcBorders>
            <w:shd w:val="clear" w:color="auto" w:fill="auto"/>
            <w:noWrap/>
            <w:vAlign w:val="center"/>
            <w:hideMark/>
          </w:tcPr>
          <w:p w14:paraId="677C25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A9A1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6A3D5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Иваново</w:t>
            </w:r>
          </w:p>
        </w:tc>
        <w:tc>
          <w:tcPr>
            <w:tcW w:w="2127" w:type="dxa"/>
            <w:tcBorders>
              <w:top w:val="nil"/>
              <w:left w:val="nil"/>
              <w:bottom w:val="single" w:sz="4" w:space="0" w:color="auto"/>
              <w:right w:val="single" w:sz="4" w:space="0" w:color="auto"/>
            </w:tcBorders>
            <w:shd w:val="clear" w:color="auto" w:fill="auto"/>
            <w:noWrap/>
            <w:vAlign w:val="center"/>
            <w:hideMark/>
          </w:tcPr>
          <w:p w14:paraId="762F56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76DD9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421C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475</w:t>
            </w:r>
          </w:p>
        </w:tc>
        <w:tc>
          <w:tcPr>
            <w:tcW w:w="2639" w:type="dxa"/>
            <w:tcBorders>
              <w:top w:val="nil"/>
              <w:left w:val="nil"/>
              <w:bottom w:val="single" w:sz="4" w:space="0" w:color="auto"/>
              <w:right w:val="single" w:sz="4" w:space="0" w:color="auto"/>
            </w:tcBorders>
            <w:shd w:val="clear" w:color="auto" w:fill="auto"/>
            <w:noWrap/>
            <w:vAlign w:val="center"/>
            <w:hideMark/>
          </w:tcPr>
          <w:p w14:paraId="5F48D4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0CB2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A2012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Васькино</w:t>
            </w:r>
          </w:p>
        </w:tc>
        <w:tc>
          <w:tcPr>
            <w:tcW w:w="2127" w:type="dxa"/>
            <w:tcBorders>
              <w:top w:val="nil"/>
              <w:left w:val="nil"/>
              <w:bottom w:val="single" w:sz="4" w:space="0" w:color="auto"/>
              <w:right w:val="single" w:sz="4" w:space="0" w:color="auto"/>
            </w:tcBorders>
            <w:shd w:val="clear" w:color="auto" w:fill="auto"/>
            <w:noWrap/>
            <w:vAlign w:val="center"/>
            <w:hideMark/>
          </w:tcPr>
          <w:p w14:paraId="6B7B47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9C220A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21F29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476</w:t>
            </w:r>
          </w:p>
        </w:tc>
        <w:tc>
          <w:tcPr>
            <w:tcW w:w="2639" w:type="dxa"/>
            <w:tcBorders>
              <w:top w:val="nil"/>
              <w:left w:val="nil"/>
              <w:bottom w:val="single" w:sz="4" w:space="0" w:color="auto"/>
              <w:right w:val="single" w:sz="4" w:space="0" w:color="auto"/>
            </w:tcBorders>
            <w:shd w:val="clear" w:color="auto" w:fill="auto"/>
            <w:noWrap/>
            <w:vAlign w:val="center"/>
            <w:hideMark/>
          </w:tcPr>
          <w:p w14:paraId="7081DF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7466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299626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Харитоново</w:t>
            </w:r>
          </w:p>
        </w:tc>
        <w:tc>
          <w:tcPr>
            <w:tcW w:w="2127" w:type="dxa"/>
            <w:tcBorders>
              <w:top w:val="nil"/>
              <w:left w:val="nil"/>
              <w:bottom w:val="single" w:sz="4" w:space="0" w:color="auto"/>
              <w:right w:val="single" w:sz="4" w:space="0" w:color="auto"/>
            </w:tcBorders>
            <w:shd w:val="clear" w:color="auto" w:fill="auto"/>
            <w:noWrap/>
            <w:vAlign w:val="center"/>
            <w:hideMark/>
          </w:tcPr>
          <w:p w14:paraId="004CB4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ED623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6C69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477</w:t>
            </w:r>
          </w:p>
        </w:tc>
        <w:tc>
          <w:tcPr>
            <w:tcW w:w="2639" w:type="dxa"/>
            <w:tcBorders>
              <w:top w:val="nil"/>
              <w:left w:val="nil"/>
              <w:bottom w:val="single" w:sz="4" w:space="0" w:color="auto"/>
              <w:right w:val="single" w:sz="4" w:space="0" w:color="auto"/>
            </w:tcBorders>
            <w:shd w:val="clear" w:color="auto" w:fill="auto"/>
            <w:noWrap/>
            <w:vAlign w:val="center"/>
            <w:hideMark/>
          </w:tcPr>
          <w:p w14:paraId="252228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7F41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F0C1D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Барашки</w:t>
            </w:r>
          </w:p>
        </w:tc>
        <w:tc>
          <w:tcPr>
            <w:tcW w:w="2127" w:type="dxa"/>
            <w:tcBorders>
              <w:top w:val="nil"/>
              <w:left w:val="nil"/>
              <w:bottom w:val="single" w:sz="4" w:space="0" w:color="auto"/>
              <w:right w:val="single" w:sz="4" w:space="0" w:color="auto"/>
            </w:tcBorders>
            <w:shd w:val="clear" w:color="auto" w:fill="auto"/>
            <w:noWrap/>
            <w:vAlign w:val="center"/>
            <w:hideMark/>
          </w:tcPr>
          <w:p w14:paraId="3EE21F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F79EF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DE88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478</w:t>
            </w:r>
          </w:p>
        </w:tc>
        <w:tc>
          <w:tcPr>
            <w:tcW w:w="2639" w:type="dxa"/>
            <w:tcBorders>
              <w:top w:val="nil"/>
              <w:left w:val="nil"/>
              <w:bottom w:val="single" w:sz="4" w:space="0" w:color="auto"/>
              <w:right w:val="single" w:sz="4" w:space="0" w:color="auto"/>
            </w:tcBorders>
            <w:shd w:val="clear" w:color="auto" w:fill="auto"/>
            <w:noWrap/>
            <w:vAlign w:val="center"/>
            <w:hideMark/>
          </w:tcPr>
          <w:p w14:paraId="283283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FBED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FC29A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Орешник</w:t>
            </w:r>
          </w:p>
        </w:tc>
        <w:tc>
          <w:tcPr>
            <w:tcW w:w="2127" w:type="dxa"/>
            <w:tcBorders>
              <w:top w:val="nil"/>
              <w:left w:val="nil"/>
              <w:bottom w:val="single" w:sz="4" w:space="0" w:color="auto"/>
              <w:right w:val="single" w:sz="4" w:space="0" w:color="auto"/>
            </w:tcBorders>
            <w:shd w:val="clear" w:color="auto" w:fill="auto"/>
            <w:noWrap/>
            <w:vAlign w:val="center"/>
            <w:hideMark/>
          </w:tcPr>
          <w:p w14:paraId="27AB9E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FE3EA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F9B80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479</w:t>
            </w:r>
          </w:p>
        </w:tc>
        <w:tc>
          <w:tcPr>
            <w:tcW w:w="2639" w:type="dxa"/>
            <w:tcBorders>
              <w:top w:val="nil"/>
              <w:left w:val="nil"/>
              <w:bottom w:val="single" w:sz="4" w:space="0" w:color="auto"/>
              <w:right w:val="single" w:sz="4" w:space="0" w:color="auto"/>
            </w:tcBorders>
            <w:shd w:val="clear" w:color="auto" w:fill="auto"/>
            <w:noWrap/>
            <w:vAlign w:val="center"/>
            <w:hideMark/>
          </w:tcPr>
          <w:p w14:paraId="2BAC86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A3E3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E503B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Ичетовкины</w:t>
            </w:r>
          </w:p>
        </w:tc>
        <w:tc>
          <w:tcPr>
            <w:tcW w:w="2127" w:type="dxa"/>
            <w:tcBorders>
              <w:top w:val="nil"/>
              <w:left w:val="nil"/>
              <w:bottom w:val="single" w:sz="4" w:space="0" w:color="auto"/>
              <w:right w:val="single" w:sz="4" w:space="0" w:color="auto"/>
            </w:tcBorders>
            <w:shd w:val="clear" w:color="auto" w:fill="auto"/>
            <w:noWrap/>
            <w:vAlign w:val="center"/>
            <w:hideMark/>
          </w:tcPr>
          <w:p w14:paraId="1718AF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DEFA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CB795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480</w:t>
            </w:r>
          </w:p>
        </w:tc>
        <w:tc>
          <w:tcPr>
            <w:tcW w:w="2639" w:type="dxa"/>
            <w:tcBorders>
              <w:top w:val="nil"/>
              <w:left w:val="nil"/>
              <w:bottom w:val="single" w:sz="4" w:space="0" w:color="auto"/>
              <w:right w:val="single" w:sz="4" w:space="0" w:color="auto"/>
            </w:tcBorders>
            <w:shd w:val="clear" w:color="auto" w:fill="auto"/>
            <w:noWrap/>
            <w:vAlign w:val="center"/>
            <w:hideMark/>
          </w:tcPr>
          <w:p w14:paraId="69ECF0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C156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12F6F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Потняк</w:t>
            </w:r>
          </w:p>
        </w:tc>
        <w:tc>
          <w:tcPr>
            <w:tcW w:w="2127" w:type="dxa"/>
            <w:tcBorders>
              <w:top w:val="nil"/>
              <w:left w:val="nil"/>
              <w:bottom w:val="single" w:sz="4" w:space="0" w:color="auto"/>
              <w:right w:val="single" w:sz="4" w:space="0" w:color="auto"/>
            </w:tcBorders>
            <w:shd w:val="clear" w:color="auto" w:fill="auto"/>
            <w:noWrap/>
            <w:vAlign w:val="center"/>
            <w:hideMark/>
          </w:tcPr>
          <w:p w14:paraId="03E59D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F1781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2D5B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481</w:t>
            </w:r>
          </w:p>
        </w:tc>
        <w:tc>
          <w:tcPr>
            <w:tcW w:w="2639" w:type="dxa"/>
            <w:tcBorders>
              <w:top w:val="nil"/>
              <w:left w:val="nil"/>
              <w:bottom w:val="single" w:sz="4" w:space="0" w:color="auto"/>
              <w:right w:val="single" w:sz="4" w:space="0" w:color="auto"/>
            </w:tcBorders>
            <w:shd w:val="clear" w:color="auto" w:fill="auto"/>
            <w:noWrap/>
            <w:vAlign w:val="center"/>
            <w:hideMark/>
          </w:tcPr>
          <w:p w14:paraId="2218AC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921C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2B6AB8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Мокино</w:t>
            </w:r>
          </w:p>
        </w:tc>
        <w:tc>
          <w:tcPr>
            <w:tcW w:w="2127" w:type="dxa"/>
            <w:tcBorders>
              <w:top w:val="nil"/>
              <w:left w:val="nil"/>
              <w:bottom w:val="single" w:sz="4" w:space="0" w:color="auto"/>
              <w:right w:val="single" w:sz="4" w:space="0" w:color="auto"/>
            </w:tcBorders>
            <w:shd w:val="clear" w:color="auto" w:fill="auto"/>
            <w:noWrap/>
            <w:vAlign w:val="center"/>
            <w:hideMark/>
          </w:tcPr>
          <w:p w14:paraId="3825D1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5DC12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97B0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482</w:t>
            </w:r>
          </w:p>
        </w:tc>
        <w:tc>
          <w:tcPr>
            <w:tcW w:w="2639" w:type="dxa"/>
            <w:tcBorders>
              <w:top w:val="nil"/>
              <w:left w:val="nil"/>
              <w:bottom w:val="single" w:sz="4" w:space="0" w:color="auto"/>
              <w:right w:val="single" w:sz="4" w:space="0" w:color="auto"/>
            </w:tcBorders>
            <w:shd w:val="clear" w:color="auto" w:fill="auto"/>
            <w:noWrap/>
            <w:vAlign w:val="center"/>
            <w:hideMark/>
          </w:tcPr>
          <w:p w14:paraId="7D6236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BD512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84100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Канахинцы</w:t>
            </w:r>
          </w:p>
        </w:tc>
        <w:tc>
          <w:tcPr>
            <w:tcW w:w="2127" w:type="dxa"/>
            <w:tcBorders>
              <w:top w:val="nil"/>
              <w:left w:val="nil"/>
              <w:bottom w:val="single" w:sz="4" w:space="0" w:color="auto"/>
              <w:right w:val="single" w:sz="4" w:space="0" w:color="auto"/>
            </w:tcBorders>
            <w:shd w:val="clear" w:color="auto" w:fill="auto"/>
            <w:noWrap/>
            <w:vAlign w:val="center"/>
            <w:hideMark/>
          </w:tcPr>
          <w:p w14:paraId="70BCF7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6C5EF4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C7C7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483</w:t>
            </w:r>
          </w:p>
        </w:tc>
        <w:tc>
          <w:tcPr>
            <w:tcW w:w="2639" w:type="dxa"/>
            <w:tcBorders>
              <w:top w:val="nil"/>
              <w:left w:val="nil"/>
              <w:bottom w:val="single" w:sz="4" w:space="0" w:color="auto"/>
              <w:right w:val="single" w:sz="4" w:space="0" w:color="auto"/>
            </w:tcBorders>
            <w:shd w:val="clear" w:color="auto" w:fill="auto"/>
            <w:noWrap/>
            <w:vAlign w:val="center"/>
            <w:hideMark/>
          </w:tcPr>
          <w:p w14:paraId="323DDE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8732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FA482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Ваговщина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6529FC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B4C11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279AF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484</w:t>
            </w:r>
          </w:p>
        </w:tc>
        <w:tc>
          <w:tcPr>
            <w:tcW w:w="2639" w:type="dxa"/>
            <w:tcBorders>
              <w:top w:val="nil"/>
              <w:left w:val="nil"/>
              <w:bottom w:val="single" w:sz="4" w:space="0" w:color="auto"/>
              <w:right w:val="single" w:sz="4" w:space="0" w:color="auto"/>
            </w:tcBorders>
            <w:shd w:val="clear" w:color="auto" w:fill="auto"/>
            <w:noWrap/>
            <w:vAlign w:val="center"/>
            <w:hideMark/>
          </w:tcPr>
          <w:p w14:paraId="515CA4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1231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6F290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ж/д_ст Гирсово</w:t>
            </w:r>
          </w:p>
        </w:tc>
        <w:tc>
          <w:tcPr>
            <w:tcW w:w="2127" w:type="dxa"/>
            <w:tcBorders>
              <w:top w:val="nil"/>
              <w:left w:val="nil"/>
              <w:bottom w:val="single" w:sz="4" w:space="0" w:color="auto"/>
              <w:right w:val="single" w:sz="4" w:space="0" w:color="auto"/>
            </w:tcBorders>
            <w:shd w:val="clear" w:color="auto" w:fill="auto"/>
            <w:noWrap/>
            <w:vAlign w:val="center"/>
            <w:hideMark/>
          </w:tcPr>
          <w:p w14:paraId="329D96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A5DB0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5F8C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485</w:t>
            </w:r>
          </w:p>
        </w:tc>
        <w:tc>
          <w:tcPr>
            <w:tcW w:w="2639" w:type="dxa"/>
            <w:tcBorders>
              <w:top w:val="nil"/>
              <w:left w:val="nil"/>
              <w:bottom w:val="single" w:sz="4" w:space="0" w:color="auto"/>
              <w:right w:val="single" w:sz="4" w:space="0" w:color="auto"/>
            </w:tcBorders>
            <w:shd w:val="clear" w:color="auto" w:fill="auto"/>
            <w:noWrap/>
            <w:vAlign w:val="center"/>
            <w:hideMark/>
          </w:tcPr>
          <w:p w14:paraId="2B9951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EA13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5F514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Пушкино</w:t>
            </w:r>
          </w:p>
        </w:tc>
        <w:tc>
          <w:tcPr>
            <w:tcW w:w="2127" w:type="dxa"/>
            <w:tcBorders>
              <w:top w:val="nil"/>
              <w:left w:val="nil"/>
              <w:bottom w:val="single" w:sz="4" w:space="0" w:color="auto"/>
              <w:right w:val="single" w:sz="4" w:space="0" w:color="auto"/>
            </w:tcBorders>
            <w:shd w:val="clear" w:color="auto" w:fill="auto"/>
            <w:noWrap/>
            <w:vAlign w:val="center"/>
            <w:hideMark/>
          </w:tcPr>
          <w:p w14:paraId="160E0A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1613D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CCFE6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486</w:t>
            </w:r>
          </w:p>
        </w:tc>
        <w:tc>
          <w:tcPr>
            <w:tcW w:w="2639" w:type="dxa"/>
            <w:tcBorders>
              <w:top w:val="nil"/>
              <w:left w:val="nil"/>
              <w:bottom w:val="single" w:sz="4" w:space="0" w:color="auto"/>
              <w:right w:val="single" w:sz="4" w:space="0" w:color="auto"/>
            </w:tcBorders>
            <w:shd w:val="clear" w:color="auto" w:fill="auto"/>
            <w:noWrap/>
            <w:vAlign w:val="center"/>
            <w:hideMark/>
          </w:tcPr>
          <w:p w14:paraId="4EDB98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67BE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C0D64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Быбинцы</w:t>
            </w:r>
          </w:p>
        </w:tc>
        <w:tc>
          <w:tcPr>
            <w:tcW w:w="2127" w:type="dxa"/>
            <w:tcBorders>
              <w:top w:val="nil"/>
              <w:left w:val="nil"/>
              <w:bottom w:val="single" w:sz="4" w:space="0" w:color="auto"/>
              <w:right w:val="single" w:sz="4" w:space="0" w:color="auto"/>
            </w:tcBorders>
            <w:shd w:val="clear" w:color="auto" w:fill="auto"/>
            <w:noWrap/>
            <w:vAlign w:val="center"/>
            <w:hideMark/>
          </w:tcPr>
          <w:p w14:paraId="28E5B3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C0650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D04F0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487</w:t>
            </w:r>
          </w:p>
        </w:tc>
        <w:tc>
          <w:tcPr>
            <w:tcW w:w="2639" w:type="dxa"/>
            <w:tcBorders>
              <w:top w:val="nil"/>
              <w:left w:val="nil"/>
              <w:bottom w:val="single" w:sz="4" w:space="0" w:color="auto"/>
              <w:right w:val="single" w:sz="4" w:space="0" w:color="auto"/>
            </w:tcBorders>
            <w:shd w:val="clear" w:color="auto" w:fill="auto"/>
            <w:noWrap/>
            <w:vAlign w:val="center"/>
            <w:hideMark/>
          </w:tcPr>
          <w:p w14:paraId="2188A2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CBE9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56D2F6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Лутошкино</w:t>
            </w:r>
          </w:p>
        </w:tc>
        <w:tc>
          <w:tcPr>
            <w:tcW w:w="2127" w:type="dxa"/>
            <w:tcBorders>
              <w:top w:val="nil"/>
              <w:left w:val="nil"/>
              <w:bottom w:val="single" w:sz="4" w:space="0" w:color="auto"/>
              <w:right w:val="single" w:sz="4" w:space="0" w:color="auto"/>
            </w:tcBorders>
            <w:shd w:val="clear" w:color="auto" w:fill="auto"/>
            <w:noWrap/>
            <w:vAlign w:val="center"/>
            <w:hideMark/>
          </w:tcPr>
          <w:p w14:paraId="7636AE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860D63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F036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488</w:t>
            </w:r>
          </w:p>
        </w:tc>
        <w:tc>
          <w:tcPr>
            <w:tcW w:w="2639" w:type="dxa"/>
            <w:tcBorders>
              <w:top w:val="nil"/>
              <w:left w:val="nil"/>
              <w:bottom w:val="single" w:sz="4" w:space="0" w:color="auto"/>
              <w:right w:val="single" w:sz="4" w:space="0" w:color="auto"/>
            </w:tcBorders>
            <w:shd w:val="clear" w:color="auto" w:fill="auto"/>
            <w:noWrap/>
            <w:vAlign w:val="center"/>
            <w:hideMark/>
          </w:tcPr>
          <w:p w14:paraId="675944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97DC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AFC19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Шараница</w:t>
            </w:r>
          </w:p>
        </w:tc>
        <w:tc>
          <w:tcPr>
            <w:tcW w:w="2127" w:type="dxa"/>
            <w:tcBorders>
              <w:top w:val="nil"/>
              <w:left w:val="nil"/>
              <w:bottom w:val="single" w:sz="4" w:space="0" w:color="auto"/>
              <w:right w:val="single" w:sz="4" w:space="0" w:color="auto"/>
            </w:tcBorders>
            <w:shd w:val="clear" w:color="auto" w:fill="auto"/>
            <w:noWrap/>
            <w:vAlign w:val="center"/>
            <w:hideMark/>
          </w:tcPr>
          <w:p w14:paraId="646456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61A0C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60808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489</w:t>
            </w:r>
          </w:p>
        </w:tc>
        <w:tc>
          <w:tcPr>
            <w:tcW w:w="2639" w:type="dxa"/>
            <w:tcBorders>
              <w:top w:val="nil"/>
              <w:left w:val="nil"/>
              <w:bottom w:val="single" w:sz="4" w:space="0" w:color="auto"/>
              <w:right w:val="single" w:sz="4" w:space="0" w:color="auto"/>
            </w:tcBorders>
            <w:shd w:val="clear" w:color="auto" w:fill="auto"/>
            <w:noWrap/>
            <w:vAlign w:val="center"/>
            <w:hideMark/>
          </w:tcPr>
          <w:p w14:paraId="6D2F7A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6DD3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D5E85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Коврижата</w:t>
            </w:r>
          </w:p>
        </w:tc>
        <w:tc>
          <w:tcPr>
            <w:tcW w:w="2127" w:type="dxa"/>
            <w:tcBorders>
              <w:top w:val="nil"/>
              <w:left w:val="nil"/>
              <w:bottom w:val="single" w:sz="4" w:space="0" w:color="auto"/>
              <w:right w:val="single" w:sz="4" w:space="0" w:color="auto"/>
            </w:tcBorders>
            <w:shd w:val="clear" w:color="auto" w:fill="auto"/>
            <w:noWrap/>
            <w:vAlign w:val="center"/>
            <w:hideMark/>
          </w:tcPr>
          <w:p w14:paraId="2E4620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E696E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36221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490</w:t>
            </w:r>
          </w:p>
        </w:tc>
        <w:tc>
          <w:tcPr>
            <w:tcW w:w="2639" w:type="dxa"/>
            <w:tcBorders>
              <w:top w:val="nil"/>
              <w:left w:val="nil"/>
              <w:bottom w:val="single" w:sz="4" w:space="0" w:color="auto"/>
              <w:right w:val="single" w:sz="4" w:space="0" w:color="auto"/>
            </w:tcBorders>
            <w:shd w:val="clear" w:color="auto" w:fill="auto"/>
            <w:noWrap/>
            <w:vAlign w:val="center"/>
            <w:hideMark/>
          </w:tcPr>
          <w:p w14:paraId="46AB12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FA0F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331F9F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Семенихины</w:t>
            </w:r>
          </w:p>
        </w:tc>
        <w:tc>
          <w:tcPr>
            <w:tcW w:w="2127" w:type="dxa"/>
            <w:tcBorders>
              <w:top w:val="nil"/>
              <w:left w:val="nil"/>
              <w:bottom w:val="single" w:sz="4" w:space="0" w:color="auto"/>
              <w:right w:val="single" w:sz="4" w:space="0" w:color="auto"/>
            </w:tcBorders>
            <w:shd w:val="clear" w:color="auto" w:fill="auto"/>
            <w:noWrap/>
            <w:vAlign w:val="center"/>
            <w:hideMark/>
          </w:tcPr>
          <w:p w14:paraId="5F2BDD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76268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93887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491</w:t>
            </w:r>
          </w:p>
        </w:tc>
        <w:tc>
          <w:tcPr>
            <w:tcW w:w="2639" w:type="dxa"/>
            <w:tcBorders>
              <w:top w:val="nil"/>
              <w:left w:val="nil"/>
              <w:bottom w:val="single" w:sz="4" w:space="0" w:color="auto"/>
              <w:right w:val="single" w:sz="4" w:space="0" w:color="auto"/>
            </w:tcBorders>
            <w:shd w:val="clear" w:color="auto" w:fill="auto"/>
            <w:noWrap/>
            <w:vAlign w:val="center"/>
            <w:hideMark/>
          </w:tcPr>
          <w:p w14:paraId="28B2C9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ED41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1F7F2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Вотское</w:t>
            </w:r>
          </w:p>
        </w:tc>
        <w:tc>
          <w:tcPr>
            <w:tcW w:w="2127" w:type="dxa"/>
            <w:tcBorders>
              <w:top w:val="nil"/>
              <w:left w:val="nil"/>
              <w:bottom w:val="single" w:sz="4" w:space="0" w:color="auto"/>
              <w:right w:val="single" w:sz="4" w:space="0" w:color="auto"/>
            </w:tcBorders>
            <w:shd w:val="clear" w:color="auto" w:fill="auto"/>
            <w:noWrap/>
            <w:vAlign w:val="center"/>
            <w:hideMark/>
          </w:tcPr>
          <w:p w14:paraId="60294C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AA67B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EAFFE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492</w:t>
            </w:r>
          </w:p>
        </w:tc>
        <w:tc>
          <w:tcPr>
            <w:tcW w:w="2639" w:type="dxa"/>
            <w:tcBorders>
              <w:top w:val="nil"/>
              <w:left w:val="nil"/>
              <w:bottom w:val="single" w:sz="4" w:space="0" w:color="auto"/>
              <w:right w:val="single" w:sz="4" w:space="0" w:color="auto"/>
            </w:tcBorders>
            <w:shd w:val="clear" w:color="auto" w:fill="auto"/>
            <w:noWrap/>
            <w:vAlign w:val="center"/>
            <w:hideMark/>
          </w:tcPr>
          <w:p w14:paraId="70C353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78C7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4930F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Долбилово</w:t>
            </w:r>
          </w:p>
        </w:tc>
        <w:tc>
          <w:tcPr>
            <w:tcW w:w="2127" w:type="dxa"/>
            <w:tcBorders>
              <w:top w:val="nil"/>
              <w:left w:val="nil"/>
              <w:bottom w:val="single" w:sz="4" w:space="0" w:color="auto"/>
              <w:right w:val="single" w:sz="4" w:space="0" w:color="auto"/>
            </w:tcBorders>
            <w:shd w:val="clear" w:color="auto" w:fill="auto"/>
            <w:noWrap/>
            <w:vAlign w:val="center"/>
            <w:hideMark/>
          </w:tcPr>
          <w:p w14:paraId="18D1EE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E293B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58F8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493</w:t>
            </w:r>
          </w:p>
        </w:tc>
        <w:tc>
          <w:tcPr>
            <w:tcW w:w="2639" w:type="dxa"/>
            <w:tcBorders>
              <w:top w:val="nil"/>
              <w:left w:val="nil"/>
              <w:bottom w:val="single" w:sz="4" w:space="0" w:color="auto"/>
              <w:right w:val="single" w:sz="4" w:space="0" w:color="auto"/>
            </w:tcBorders>
            <w:shd w:val="clear" w:color="auto" w:fill="auto"/>
            <w:noWrap/>
            <w:vAlign w:val="center"/>
            <w:hideMark/>
          </w:tcPr>
          <w:p w14:paraId="0C4107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C9DF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CA2DD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Сметанино</w:t>
            </w:r>
          </w:p>
        </w:tc>
        <w:tc>
          <w:tcPr>
            <w:tcW w:w="2127" w:type="dxa"/>
            <w:tcBorders>
              <w:top w:val="nil"/>
              <w:left w:val="nil"/>
              <w:bottom w:val="single" w:sz="4" w:space="0" w:color="auto"/>
              <w:right w:val="single" w:sz="4" w:space="0" w:color="auto"/>
            </w:tcBorders>
            <w:shd w:val="clear" w:color="auto" w:fill="auto"/>
            <w:noWrap/>
            <w:vAlign w:val="center"/>
            <w:hideMark/>
          </w:tcPr>
          <w:p w14:paraId="2F2A9D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5CE86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4A3C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494</w:t>
            </w:r>
          </w:p>
        </w:tc>
        <w:tc>
          <w:tcPr>
            <w:tcW w:w="2639" w:type="dxa"/>
            <w:tcBorders>
              <w:top w:val="nil"/>
              <w:left w:val="nil"/>
              <w:bottom w:val="single" w:sz="4" w:space="0" w:color="auto"/>
              <w:right w:val="single" w:sz="4" w:space="0" w:color="auto"/>
            </w:tcBorders>
            <w:shd w:val="clear" w:color="auto" w:fill="auto"/>
            <w:noWrap/>
            <w:vAlign w:val="center"/>
            <w:hideMark/>
          </w:tcPr>
          <w:p w14:paraId="3DF49D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57F9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61520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Торфопредприятие</w:t>
            </w:r>
          </w:p>
        </w:tc>
        <w:tc>
          <w:tcPr>
            <w:tcW w:w="2127" w:type="dxa"/>
            <w:tcBorders>
              <w:top w:val="nil"/>
              <w:left w:val="nil"/>
              <w:bottom w:val="single" w:sz="4" w:space="0" w:color="auto"/>
              <w:right w:val="single" w:sz="4" w:space="0" w:color="auto"/>
            </w:tcBorders>
            <w:shd w:val="clear" w:color="auto" w:fill="auto"/>
            <w:noWrap/>
            <w:vAlign w:val="center"/>
            <w:hideMark/>
          </w:tcPr>
          <w:p w14:paraId="739B21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8A88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44B65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495</w:t>
            </w:r>
          </w:p>
        </w:tc>
        <w:tc>
          <w:tcPr>
            <w:tcW w:w="2639" w:type="dxa"/>
            <w:tcBorders>
              <w:top w:val="nil"/>
              <w:left w:val="nil"/>
              <w:bottom w:val="single" w:sz="4" w:space="0" w:color="auto"/>
              <w:right w:val="single" w:sz="4" w:space="0" w:color="auto"/>
            </w:tcBorders>
            <w:shd w:val="clear" w:color="auto" w:fill="auto"/>
            <w:noWrap/>
            <w:vAlign w:val="center"/>
            <w:hideMark/>
          </w:tcPr>
          <w:p w14:paraId="5B8EE7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5170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359B7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Павлово</w:t>
            </w:r>
          </w:p>
        </w:tc>
        <w:tc>
          <w:tcPr>
            <w:tcW w:w="2127" w:type="dxa"/>
            <w:tcBorders>
              <w:top w:val="nil"/>
              <w:left w:val="nil"/>
              <w:bottom w:val="single" w:sz="4" w:space="0" w:color="auto"/>
              <w:right w:val="single" w:sz="4" w:space="0" w:color="auto"/>
            </w:tcBorders>
            <w:shd w:val="clear" w:color="auto" w:fill="auto"/>
            <w:noWrap/>
            <w:vAlign w:val="center"/>
            <w:hideMark/>
          </w:tcPr>
          <w:p w14:paraId="73E6AD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08A54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B56E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496</w:t>
            </w:r>
          </w:p>
        </w:tc>
        <w:tc>
          <w:tcPr>
            <w:tcW w:w="2639" w:type="dxa"/>
            <w:tcBorders>
              <w:top w:val="nil"/>
              <w:left w:val="nil"/>
              <w:bottom w:val="single" w:sz="4" w:space="0" w:color="auto"/>
              <w:right w:val="single" w:sz="4" w:space="0" w:color="auto"/>
            </w:tcBorders>
            <w:shd w:val="clear" w:color="auto" w:fill="auto"/>
            <w:noWrap/>
            <w:vAlign w:val="center"/>
            <w:hideMark/>
          </w:tcPr>
          <w:p w14:paraId="5F61FC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3082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909C0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Верхоуслино</w:t>
            </w:r>
          </w:p>
        </w:tc>
        <w:tc>
          <w:tcPr>
            <w:tcW w:w="2127" w:type="dxa"/>
            <w:tcBorders>
              <w:top w:val="nil"/>
              <w:left w:val="nil"/>
              <w:bottom w:val="single" w:sz="4" w:space="0" w:color="auto"/>
              <w:right w:val="single" w:sz="4" w:space="0" w:color="auto"/>
            </w:tcBorders>
            <w:shd w:val="clear" w:color="auto" w:fill="auto"/>
            <w:noWrap/>
            <w:vAlign w:val="center"/>
            <w:hideMark/>
          </w:tcPr>
          <w:p w14:paraId="66292F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81025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B90B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497</w:t>
            </w:r>
          </w:p>
        </w:tc>
        <w:tc>
          <w:tcPr>
            <w:tcW w:w="2639" w:type="dxa"/>
            <w:tcBorders>
              <w:top w:val="nil"/>
              <w:left w:val="nil"/>
              <w:bottom w:val="single" w:sz="4" w:space="0" w:color="auto"/>
              <w:right w:val="single" w:sz="4" w:space="0" w:color="auto"/>
            </w:tcBorders>
            <w:shd w:val="clear" w:color="auto" w:fill="auto"/>
            <w:noWrap/>
            <w:vAlign w:val="center"/>
            <w:hideMark/>
          </w:tcPr>
          <w:p w14:paraId="20E9DA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6C4B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39497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Энгенер</w:t>
            </w:r>
          </w:p>
        </w:tc>
        <w:tc>
          <w:tcPr>
            <w:tcW w:w="2127" w:type="dxa"/>
            <w:tcBorders>
              <w:top w:val="nil"/>
              <w:left w:val="nil"/>
              <w:bottom w:val="single" w:sz="4" w:space="0" w:color="auto"/>
              <w:right w:val="single" w:sz="4" w:space="0" w:color="auto"/>
            </w:tcBorders>
            <w:shd w:val="clear" w:color="auto" w:fill="auto"/>
            <w:noWrap/>
            <w:vAlign w:val="center"/>
            <w:hideMark/>
          </w:tcPr>
          <w:p w14:paraId="367CBD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44A06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42E8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498</w:t>
            </w:r>
          </w:p>
        </w:tc>
        <w:tc>
          <w:tcPr>
            <w:tcW w:w="2639" w:type="dxa"/>
            <w:tcBorders>
              <w:top w:val="nil"/>
              <w:left w:val="nil"/>
              <w:bottom w:val="single" w:sz="4" w:space="0" w:color="auto"/>
              <w:right w:val="single" w:sz="4" w:space="0" w:color="auto"/>
            </w:tcBorders>
            <w:shd w:val="clear" w:color="auto" w:fill="auto"/>
            <w:noWrap/>
            <w:vAlign w:val="center"/>
            <w:hideMark/>
          </w:tcPr>
          <w:p w14:paraId="0BE987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0F0F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1C1E5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Плетеневская</w:t>
            </w:r>
          </w:p>
        </w:tc>
        <w:tc>
          <w:tcPr>
            <w:tcW w:w="2127" w:type="dxa"/>
            <w:tcBorders>
              <w:top w:val="nil"/>
              <w:left w:val="nil"/>
              <w:bottom w:val="single" w:sz="4" w:space="0" w:color="auto"/>
              <w:right w:val="single" w:sz="4" w:space="0" w:color="auto"/>
            </w:tcBorders>
            <w:shd w:val="clear" w:color="auto" w:fill="auto"/>
            <w:noWrap/>
            <w:vAlign w:val="center"/>
            <w:hideMark/>
          </w:tcPr>
          <w:p w14:paraId="369ACA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98BF7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2CA0B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499</w:t>
            </w:r>
          </w:p>
        </w:tc>
        <w:tc>
          <w:tcPr>
            <w:tcW w:w="2639" w:type="dxa"/>
            <w:tcBorders>
              <w:top w:val="nil"/>
              <w:left w:val="nil"/>
              <w:bottom w:val="single" w:sz="4" w:space="0" w:color="auto"/>
              <w:right w:val="single" w:sz="4" w:space="0" w:color="auto"/>
            </w:tcBorders>
            <w:shd w:val="clear" w:color="auto" w:fill="auto"/>
            <w:noWrap/>
            <w:vAlign w:val="center"/>
            <w:hideMark/>
          </w:tcPr>
          <w:p w14:paraId="5C1D5C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83CE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4A5AB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Рябиново</w:t>
            </w:r>
          </w:p>
        </w:tc>
        <w:tc>
          <w:tcPr>
            <w:tcW w:w="2127" w:type="dxa"/>
            <w:tcBorders>
              <w:top w:val="nil"/>
              <w:left w:val="nil"/>
              <w:bottom w:val="single" w:sz="4" w:space="0" w:color="auto"/>
              <w:right w:val="single" w:sz="4" w:space="0" w:color="auto"/>
            </w:tcBorders>
            <w:shd w:val="clear" w:color="auto" w:fill="auto"/>
            <w:noWrap/>
            <w:vAlign w:val="center"/>
            <w:hideMark/>
          </w:tcPr>
          <w:p w14:paraId="12ADFB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5F91E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9F637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500</w:t>
            </w:r>
          </w:p>
        </w:tc>
        <w:tc>
          <w:tcPr>
            <w:tcW w:w="2639" w:type="dxa"/>
            <w:tcBorders>
              <w:top w:val="nil"/>
              <w:left w:val="nil"/>
              <w:bottom w:val="single" w:sz="4" w:space="0" w:color="auto"/>
              <w:right w:val="single" w:sz="4" w:space="0" w:color="auto"/>
            </w:tcBorders>
            <w:shd w:val="clear" w:color="auto" w:fill="auto"/>
            <w:noWrap/>
            <w:vAlign w:val="center"/>
            <w:hideMark/>
          </w:tcPr>
          <w:p w14:paraId="75C02D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9B42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274B7B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Изиморка</w:t>
            </w:r>
          </w:p>
        </w:tc>
        <w:tc>
          <w:tcPr>
            <w:tcW w:w="2127" w:type="dxa"/>
            <w:tcBorders>
              <w:top w:val="nil"/>
              <w:left w:val="nil"/>
              <w:bottom w:val="single" w:sz="4" w:space="0" w:color="auto"/>
              <w:right w:val="single" w:sz="4" w:space="0" w:color="auto"/>
            </w:tcBorders>
            <w:shd w:val="clear" w:color="auto" w:fill="auto"/>
            <w:noWrap/>
            <w:vAlign w:val="center"/>
            <w:hideMark/>
          </w:tcPr>
          <w:p w14:paraId="15CD13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89BBC2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86CA0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501</w:t>
            </w:r>
          </w:p>
        </w:tc>
        <w:tc>
          <w:tcPr>
            <w:tcW w:w="2639" w:type="dxa"/>
            <w:tcBorders>
              <w:top w:val="nil"/>
              <w:left w:val="nil"/>
              <w:bottom w:val="single" w:sz="4" w:space="0" w:color="auto"/>
              <w:right w:val="single" w:sz="4" w:space="0" w:color="auto"/>
            </w:tcBorders>
            <w:shd w:val="clear" w:color="auto" w:fill="auto"/>
            <w:noWrap/>
            <w:vAlign w:val="center"/>
            <w:hideMark/>
          </w:tcPr>
          <w:p w14:paraId="6A67BB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960D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F916E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Карино</w:t>
            </w:r>
          </w:p>
        </w:tc>
        <w:tc>
          <w:tcPr>
            <w:tcW w:w="2127" w:type="dxa"/>
            <w:tcBorders>
              <w:top w:val="nil"/>
              <w:left w:val="nil"/>
              <w:bottom w:val="single" w:sz="4" w:space="0" w:color="auto"/>
              <w:right w:val="single" w:sz="4" w:space="0" w:color="auto"/>
            </w:tcBorders>
            <w:shd w:val="clear" w:color="auto" w:fill="auto"/>
            <w:noWrap/>
            <w:vAlign w:val="center"/>
            <w:hideMark/>
          </w:tcPr>
          <w:p w14:paraId="29518D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29EC5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8EEF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502</w:t>
            </w:r>
          </w:p>
        </w:tc>
        <w:tc>
          <w:tcPr>
            <w:tcW w:w="2639" w:type="dxa"/>
            <w:tcBorders>
              <w:top w:val="nil"/>
              <w:left w:val="nil"/>
              <w:bottom w:val="single" w:sz="4" w:space="0" w:color="auto"/>
              <w:right w:val="single" w:sz="4" w:space="0" w:color="auto"/>
            </w:tcBorders>
            <w:shd w:val="clear" w:color="auto" w:fill="auto"/>
            <w:noWrap/>
            <w:vAlign w:val="center"/>
            <w:hideMark/>
          </w:tcPr>
          <w:p w14:paraId="0B86E3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D59C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DD07F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починок Лебедевский</w:t>
            </w:r>
          </w:p>
        </w:tc>
        <w:tc>
          <w:tcPr>
            <w:tcW w:w="2127" w:type="dxa"/>
            <w:tcBorders>
              <w:top w:val="nil"/>
              <w:left w:val="nil"/>
              <w:bottom w:val="single" w:sz="4" w:space="0" w:color="auto"/>
              <w:right w:val="single" w:sz="4" w:space="0" w:color="auto"/>
            </w:tcBorders>
            <w:shd w:val="clear" w:color="auto" w:fill="auto"/>
            <w:noWrap/>
            <w:vAlign w:val="center"/>
            <w:hideMark/>
          </w:tcPr>
          <w:p w14:paraId="32AAF2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DF153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5BA8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503</w:t>
            </w:r>
          </w:p>
        </w:tc>
        <w:tc>
          <w:tcPr>
            <w:tcW w:w="2639" w:type="dxa"/>
            <w:tcBorders>
              <w:top w:val="nil"/>
              <w:left w:val="nil"/>
              <w:bottom w:val="single" w:sz="4" w:space="0" w:color="auto"/>
              <w:right w:val="single" w:sz="4" w:space="0" w:color="auto"/>
            </w:tcBorders>
            <w:shd w:val="clear" w:color="auto" w:fill="auto"/>
            <w:noWrap/>
            <w:vAlign w:val="center"/>
            <w:hideMark/>
          </w:tcPr>
          <w:p w14:paraId="0952B4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EC52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3915DB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Сухоборка</w:t>
            </w:r>
          </w:p>
        </w:tc>
        <w:tc>
          <w:tcPr>
            <w:tcW w:w="2127" w:type="dxa"/>
            <w:tcBorders>
              <w:top w:val="nil"/>
              <w:left w:val="nil"/>
              <w:bottom w:val="single" w:sz="4" w:space="0" w:color="auto"/>
              <w:right w:val="single" w:sz="4" w:space="0" w:color="auto"/>
            </w:tcBorders>
            <w:shd w:val="clear" w:color="auto" w:fill="auto"/>
            <w:noWrap/>
            <w:vAlign w:val="center"/>
            <w:hideMark/>
          </w:tcPr>
          <w:p w14:paraId="16A1F2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B88B2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23CFC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504</w:t>
            </w:r>
          </w:p>
        </w:tc>
        <w:tc>
          <w:tcPr>
            <w:tcW w:w="2639" w:type="dxa"/>
            <w:tcBorders>
              <w:top w:val="nil"/>
              <w:left w:val="nil"/>
              <w:bottom w:val="single" w:sz="4" w:space="0" w:color="auto"/>
              <w:right w:val="single" w:sz="4" w:space="0" w:color="auto"/>
            </w:tcBorders>
            <w:shd w:val="clear" w:color="auto" w:fill="auto"/>
            <w:noWrap/>
            <w:vAlign w:val="center"/>
            <w:hideMark/>
          </w:tcPr>
          <w:p w14:paraId="08BC06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4FE4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3EDDA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Андреевский</w:t>
            </w:r>
          </w:p>
        </w:tc>
        <w:tc>
          <w:tcPr>
            <w:tcW w:w="2127" w:type="dxa"/>
            <w:tcBorders>
              <w:top w:val="nil"/>
              <w:left w:val="nil"/>
              <w:bottom w:val="single" w:sz="4" w:space="0" w:color="auto"/>
              <w:right w:val="single" w:sz="4" w:space="0" w:color="auto"/>
            </w:tcBorders>
            <w:shd w:val="clear" w:color="auto" w:fill="auto"/>
            <w:noWrap/>
            <w:vAlign w:val="center"/>
            <w:hideMark/>
          </w:tcPr>
          <w:p w14:paraId="56F5E7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5816E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BF71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505</w:t>
            </w:r>
          </w:p>
        </w:tc>
        <w:tc>
          <w:tcPr>
            <w:tcW w:w="2639" w:type="dxa"/>
            <w:tcBorders>
              <w:top w:val="nil"/>
              <w:left w:val="nil"/>
              <w:bottom w:val="single" w:sz="4" w:space="0" w:color="auto"/>
              <w:right w:val="single" w:sz="4" w:space="0" w:color="auto"/>
            </w:tcBorders>
            <w:shd w:val="clear" w:color="auto" w:fill="auto"/>
            <w:noWrap/>
            <w:vAlign w:val="center"/>
            <w:hideMark/>
          </w:tcPr>
          <w:p w14:paraId="07675C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56FD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B541E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Мосинский</w:t>
            </w:r>
          </w:p>
        </w:tc>
        <w:tc>
          <w:tcPr>
            <w:tcW w:w="2127" w:type="dxa"/>
            <w:tcBorders>
              <w:top w:val="nil"/>
              <w:left w:val="nil"/>
              <w:bottom w:val="single" w:sz="4" w:space="0" w:color="auto"/>
              <w:right w:val="single" w:sz="4" w:space="0" w:color="auto"/>
            </w:tcBorders>
            <w:shd w:val="clear" w:color="auto" w:fill="auto"/>
            <w:noWrap/>
            <w:vAlign w:val="center"/>
            <w:hideMark/>
          </w:tcPr>
          <w:p w14:paraId="451A84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AB341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728D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506</w:t>
            </w:r>
          </w:p>
        </w:tc>
        <w:tc>
          <w:tcPr>
            <w:tcW w:w="2639" w:type="dxa"/>
            <w:tcBorders>
              <w:top w:val="nil"/>
              <w:left w:val="nil"/>
              <w:bottom w:val="single" w:sz="4" w:space="0" w:color="auto"/>
              <w:right w:val="single" w:sz="4" w:space="0" w:color="auto"/>
            </w:tcBorders>
            <w:shd w:val="clear" w:color="auto" w:fill="auto"/>
            <w:noWrap/>
            <w:vAlign w:val="center"/>
            <w:hideMark/>
          </w:tcPr>
          <w:p w14:paraId="289EF6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664F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7107A3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Марковцы</w:t>
            </w:r>
          </w:p>
        </w:tc>
        <w:tc>
          <w:tcPr>
            <w:tcW w:w="2127" w:type="dxa"/>
            <w:tcBorders>
              <w:top w:val="nil"/>
              <w:left w:val="nil"/>
              <w:bottom w:val="single" w:sz="4" w:space="0" w:color="auto"/>
              <w:right w:val="single" w:sz="4" w:space="0" w:color="auto"/>
            </w:tcBorders>
            <w:shd w:val="clear" w:color="auto" w:fill="auto"/>
            <w:noWrap/>
            <w:vAlign w:val="center"/>
            <w:hideMark/>
          </w:tcPr>
          <w:p w14:paraId="4D0526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02E5B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FA28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507</w:t>
            </w:r>
          </w:p>
        </w:tc>
        <w:tc>
          <w:tcPr>
            <w:tcW w:w="2639" w:type="dxa"/>
            <w:tcBorders>
              <w:top w:val="nil"/>
              <w:left w:val="nil"/>
              <w:bottom w:val="single" w:sz="4" w:space="0" w:color="auto"/>
              <w:right w:val="single" w:sz="4" w:space="0" w:color="auto"/>
            </w:tcBorders>
            <w:shd w:val="clear" w:color="auto" w:fill="auto"/>
            <w:noWrap/>
            <w:vAlign w:val="center"/>
            <w:hideMark/>
          </w:tcPr>
          <w:p w14:paraId="72F56C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5F87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7D198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Макарье</w:t>
            </w:r>
          </w:p>
        </w:tc>
        <w:tc>
          <w:tcPr>
            <w:tcW w:w="2127" w:type="dxa"/>
            <w:tcBorders>
              <w:top w:val="nil"/>
              <w:left w:val="nil"/>
              <w:bottom w:val="single" w:sz="4" w:space="0" w:color="auto"/>
              <w:right w:val="single" w:sz="4" w:space="0" w:color="auto"/>
            </w:tcBorders>
            <w:shd w:val="clear" w:color="auto" w:fill="auto"/>
            <w:noWrap/>
            <w:vAlign w:val="center"/>
            <w:hideMark/>
          </w:tcPr>
          <w:p w14:paraId="0EC4CD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8E0B8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D348D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508</w:t>
            </w:r>
          </w:p>
        </w:tc>
        <w:tc>
          <w:tcPr>
            <w:tcW w:w="2639" w:type="dxa"/>
            <w:tcBorders>
              <w:top w:val="nil"/>
              <w:left w:val="nil"/>
              <w:bottom w:val="single" w:sz="4" w:space="0" w:color="auto"/>
              <w:right w:val="single" w:sz="4" w:space="0" w:color="auto"/>
            </w:tcBorders>
            <w:shd w:val="clear" w:color="auto" w:fill="auto"/>
            <w:noWrap/>
            <w:vAlign w:val="center"/>
            <w:hideMark/>
          </w:tcPr>
          <w:p w14:paraId="042656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C89A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23D3E1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Максаки</w:t>
            </w:r>
          </w:p>
        </w:tc>
        <w:tc>
          <w:tcPr>
            <w:tcW w:w="2127" w:type="dxa"/>
            <w:tcBorders>
              <w:top w:val="nil"/>
              <w:left w:val="nil"/>
              <w:bottom w:val="single" w:sz="4" w:space="0" w:color="auto"/>
              <w:right w:val="single" w:sz="4" w:space="0" w:color="auto"/>
            </w:tcBorders>
            <w:shd w:val="clear" w:color="auto" w:fill="auto"/>
            <w:noWrap/>
            <w:vAlign w:val="center"/>
            <w:hideMark/>
          </w:tcPr>
          <w:p w14:paraId="126E67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F0932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5D4C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509</w:t>
            </w:r>
          </w:p>
        </w:tc>
        <w:tc>
          <w:tcPr>
            <w:tcW w:w="2639" w:type="dxa"/>
            <w:tcBorders>
              <w:top w:val="nil"/>
              <w:left w:val="nil"/>
              <w:bottom w:val="single" w:sz="4" w:space="0" w:color="auto"/>
              <w:right w:val="single" w:sz="4" w:space="0" w:color="auto"/>
            </w:tcBorders>
            <w:shd w:val="clear" w:color="auto" w:fill="auto"/>
            <w:noWrap/>
            <w:vAlign w:val="center"/>
            <w:hideMark/>
          </w:tcPr>
          <w:p w14:paraId="1A5654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F8F6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60EF8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Юбилейный</w:t>
            </w:r>
          </w:p>
        </w:tc>
        <w:tc>
          <w:tcPr>
            <w:tcW w:w="2127" w:type="dxa"/>
            <w:tcBorders>
              <w:top w:val="nil"/>
              <w:left w:val="nil"/>
              <w:bottom w:val="single" w:sz="4" w:space="0" w:color="auto"/>
              <w:right w:val="single" w:sz="4" w:space="0" w:color="auto"/>
            </w:tcBorders>
            <w:shd w:val="clear" w:color="auto" w:fill="auto"/>
            <w:noWrap/>
            <w:vAlign w:val="center"/>
            <w:hideMark/>
          </w:tcPr>
          <w:p w14:paraId="377001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5C9DE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4A98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510</w:t>
            </w:r>
          </w:p>
        </w:tc>
        <w:tc>
          <w:tcPr>
            <w:tcW w:w="2639" w:type="dxa"/>
            <w:tcBorders>
              <w:top w:val="nil"/>
              <w:left w:val="nil"/>
              <w:bottom w:val="single" w:sz="4" w:space="0" w:color="auto"/>
              <w:right w:val="single" w:sz="4" w:space="0" w:color="auto"/>
            </w:tcBorders>
            <w:shd w:val="clear" w:color="auto" w:fill="auto"/>
            <w:noWrap/>
            <w:vAlign w:val="center"/>
            <w:hideMark/>
          </w:tcPr>
          <w:p w14:paraId="1EC1F7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476D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594791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Восток</w:t>
            </w:r>
          </w:p>
        </w:tc>
        <w:tc>
          <w:tcPr>
            <w:tcW w:w="2127" w:type="dxa"/>
            <w:tcBorders>
              <w:top w:val="nil"/>
              <w:left w:val="nil"/>
              <w:bottom w:val="single" w:sz="4" w:space="0" w:color="auto"/>
              <w:right w:val="single" w:sz="4" w:space="0" w:color="auto"/>
            </w:tcBorders>
            <w:shd w:val="clear" w:color="auto" w:fill="auto"/>
            <w:noWrap/>
            <w:vAlign w:val="center"/>
            <w:hideMark/>
          </w:tcPr>
          <w:p w14:paraId="2997DF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A734E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6225F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511</w:t>
            </w:r>
          </w:p>
        </w:tc>
        <w:tc>
          <w:tcPr>
            <w:tcW w:w="2639" w:type="dxa"/>
            <w:tcBorders>
              <w:top w:val="nil"/>
              <w:left w:val="nil"/>
              <w:bottom w:val="single" w:sz="4" w:space="0" w:color="auto"/>
              <w:right w:val="single" w:sz="4" w:space="0" w:color="auto"/>
            </w:tcBorders>
            <w:shd w:val="clear" w:color="auto" w:fill="auto"/>
            <w:noWrap/>
            <w:vAlign w:val="center"/>
            <w:hideMark/>
          </w:tcPr>
          <w:p w14:paraId="1FC47C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F949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97CA6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Бараново</w:t>
            </w:r>
          </w:p>
        </w:tc>
        <w:tc>
          <w:tcPr>
            <w:tcW w:w="2127" w:type="dxa"/>
            <w:tcBorders>
              <w:top w:val="nil"/>
              <w:left w:val="nil"/>
              <w:bottom w:val="single" w:sz="4" w:space="0" w:color="auto"/>
              <w:right w:val="single" w:sz="4" w:space="0" w:color="auto"/>
            </w:tcBorders>
            <w:shd w:val="clear" w:color="auto" w:fill="auto"/>
            <w:noWrap/>
            <w:vAlign w:val="center"/>
            <w:hideMark/>
          </w:tcPr>
          <w:p w14:paraId="2E0291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C54FA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0A48E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512</w:t>
            </w:r>
          </w:p>
        </w:tc>
        <w:tc>
          <w:tcPr>
            <w:tcW w:w="2639" w:type="dxa"/>
            <w:tcBorders>
              <w:top w:val="nil"/>
              <w:left w:val="nil"/>
              <w:bottom w:val="single" w:sz="4" w:space="0" w:color="auto"/>
              <w:right w:val="single" w:sz="4" w:space="0" w:color="auto"/>
            </w:tcBorders>
            <w:shd w:val="clear" w:color="auto" w:fill="auto"/>
            <w:noWrap/>
            <w:vAlign w:val="center"/>
            <w:hideMark/>
          </w:tcPr>
          <w:p w14:paraId="340554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9A1D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2646B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Рудины</w:t>
            </w:r>
          </w:p>
        </w:tc>
        <w:tc>
          <w:tcPr>
            <w:tcW w:w="2127" w:type="dxa"/>
            <w:tcBorders>
              <w:top w:val="nil"/>
              <w:left w:val="nil"/>
              <w:bottom w:val="single" w:sz="4" w:space="0" w:color="auto"/>
              <w:right w:val="single" w:sz="4" w:space="0" w:color="auto"/>
            </w:tcBorders>
            <w:shd w:val="clear" w:color="auto" w:fill="auto"/>
            <w:noWrap/>
            <w:vAlign w:val="center"/>
            <w:hideMark/>
          </w:tcPr>
          <w:p w14:paraId="118184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B6C088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8DD7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513</w:t>
            </w:r>
          </w:p>
        </w:tc>
        <w:tc>
          <w:tcPr>
            <w:tcW w:w="2639" w:type="dxa"/>
            <w:tcBorders>
              <w:top w:val="nil"/>
              <w:left w:val="nil"/>
              <w:bottom w:val="single" w:sz="4" w:space="0" w:color="auto"/>
              <w:right w:val="single" w:sz="4" w:space="0" w:color="auto"/>
            </w:tcBorders>
            <w:shd w:val="clear" w:color="auto" w:fill="auto"/>
            <w:noWrap/>
            <w:vAlign w:val="center"/>
            <w:hideMark/>
          </w:tcPr>
          <w:p w14:paraId="088FDE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5B82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5BB4D5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Алексеиха</w:t>
            </w:r>
          </w:p>
        </w:tc>
        <w:tc>
          <w:tcPr>
            <w:tcW w:w="2127" w:type="dxa"/>
            <w:tcBorders>
              <w:top w:val="nil"/>
              <w:left w:val="nil"/>
              <w:bottom w:val="single" w:sz="4" w:space="0" w:color="auto"/>
              <w:right w:val="single" w:sz="4" w:space="0" w:color="auto"/>
            </w:tcBorders>
            <w:shd w:val="clear" w:color="auto" w:fill="auto"/>
            <w:noWrap/>
            <w:vAlign w:val="center"/>
            <w:hideMark/>
          </w:tcPr>
          <w:p w14:paraId="435E15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1185E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A8EDC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514</w:t>
            </w:r>
          </w:p>
        </w:tc>
        <w:tc>
          <w:tcPr>
            <w:tcW w:w="2639" w:type="dxa"/>
            <w:tcBorders>
              <w:top w:val="nil"/>
              <w:left w:val="nil"/>
              <w:bottom w:val="single" w:sz="4" w:space="0" w:color="auto"/>
              <w:right w:val="single" w:sz="4" w:space="0" w:color="auto"/>
            </w:tcBorders>
            <w:shd w:val="clear" w:color="auto" w:fill="auto"/>
            <w:noWrap/>
            <w:vAlign w:val="center"/>
            <w:hideMark/>
          </w:tcPr>
          <w:p w14:paraId="659C0E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DE63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4A7FE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Верхораменье</w:t>
            </w:r>
          </w:p>
        </w:tc>
        <w:tc>
          <w:tcPr>
            <w:tcW w:w="2127" w:type="dxa"/>
            <w:tcBorders>
              <w:top w:val="nil"/>
              <w:left w:val="nil"/>
              <w:bottom w:val="single" w:sz="4" w:space="0" w:color="auto"/>
              <w:right w:val="single" w:sz="4" w:space="0" w:color="auto"/>
            </w:tcBorders>
            <w:shd w:val="clear" w:color="auto" w:fill="auto"/>
            <w:noWrap/>
            <w:vAlign w:val="center"/>
            <w:hideMark/>
          </w:tcPr>
          <w:p w14:paraId="5BD589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32103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4AC6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515</w:t>
            </w:r>
          </w:p>
        </w:tc>
        <w:tc>
          <w:tcPr>
            <w:tcW w:w="2639" w:type="dxa"/>
            <w:tcBorders>
              <w:top w:val="nil"/>
              <w:left w:val="nil"/>
              <w:bottom w:val="single" w:sz="4" w:space="0" w:color="auto"/>
              <w:right w:val="single" w:sz="4" w:space="0" w:color="auto"/>
            </w:tcBorders>
            <w:shd w:val="clear" w:color="auto" w:fill="auto"/>
            <w:noWrap/>
            <w:vAlign w:val="center"/>
            <w:hideMark/>
          </w:tcPr>
          <w:p w14:paraId="38BCAF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A110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72EFC2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Полом</w:t>
            </w:r>
          </w:p>
        </w:tc>
        <w:tc>
          <w:tcPr>
            <w:tcW w:w="2127" w:type="dxa"/>
            <w:tcBorders>
              <w:top w:val="nil"/>
              <w:left w:val="nil"/>
              <w:bottom w:val="single" w:sz="4" w:space="0" w:color="auto"/>
              <w:right w:val="single" w:sz="4" w:space="0" w:color="auto"/>
            </w:tcBorders>
            <w:shd w:val="clear" w:color="auto" w:fill="auto"/>
            <w:noWrap/>
            <w:vAlign w:val="center"/>
            <w:hideMark/>
          </w:tcPr>
          <w:p w14:paraId="72F9A4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DC935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A536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516</w:t>
            </w:r>
          </w:p>
        </w:tc>
        <w:tc>
          <w:tcPr>
            <w:tcW w:w="2639" w:type="dxa"/>
            <w:tcBorders>
              <w:top w:val="nil"/>
              <w:left w:val="nil"/>
              <w:bottom w:val="single" w:sz="4" w:space="0" w:color="auto"/>
              <w:right w:val="single" w:sz="4" w:space="0" w:color="auto"/>
            </w:tcBorders>
            <w:shd w:val="clear" w:color="auto" w:fill="auto"/>
            <w:noWrap/>
            <w:vAlign w:val="center"/>
            <w:hideMark/>
          </w:tcPr>
          <w:p w14:paraId="0A2E2C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809F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977D1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Залазна</w:t>
            </w:r>
          </w:p>
        </w:tc>
        <w:tc>
          <w:tcPr>
            <w:tcW w:w="2127" w:type="dxa"/>
            <w:tcBorders>
              <w:top w:val="nil"/>
              <w:left w:val="nil"/>
              <w:bottom w:val="single" w:sz="4" w:space="0" w:color="auto"/>
              <w:right w:val="single" w:sz="4" w:space="0" w:color="auto"/>
            </w:tcBorders>
            <w:shd w:val="clear" w:color="auto" w:fill="auto"/>
            <w:noWrap/>
            <w:vAlign w:val="center"/>
            <w:hideMark/>
          </w:tcPr>
          <w:p w14:paraId="34BC67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C04D7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B0E31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517</w:t>
            </w:r>
          </w:p>
        </w:tc>
        <w:tc>
          <w:tcPr>
            <w:tcW w:w="2639" w:type="dxa"/>
            <w:tcBorders>
              <w:top w:val="nil"/>
              <w:left w:val="nil"/>
              <w:bottom w:val="single" w:sz="4" w:space="0" w:color="auto"/>
              <w:right w:val="single" w:sz="4" w:space="0" w:color="auto"/>
            </w:tcBorders>
            <w:shd w:val="clear" w:color="auto" w:fill="auto"/>
            <w:noWrap/>
            <w:vAlign w:val="center"/>
            <w:hideMark/>
          </w:tcPr>
          <w:p w14:paraId="2A805A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2BBF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3E6760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Екатерина</w:t>
            </w:r>
          </w:p>
        </w:tc>
        <w:tc>
          <w:tcPr>
            <w:tcW w:w="2127" w:type="dxa"/>
            <w:tcBorders>
              <w:top w:val="nil"/>
              <w:left w:val="nil"/>
              <w:bottom w:val="single" w:sz="4" w:space="0" w:color="auto"/>
              <w:right w:val="single" w:sz="4" w:space="0" w:color="auto"/>
            </w:tcBorders>
            <w:shd w:val="clear" w:color="auto" w:fill="auto"/>
            <w:noWrap/>
            <w:vAlign w:val="center"/>
            <w:hideMark/>
          </w:tcPr>
          <w:p w14:paraId="1EE044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6B939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6908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518</w:t>
            </w:r>
          </w:p>
        </w:tc>
        <w:tc>
          <w:tcPr>
            <w:tcW w:w="2639" w:type="dxa"/>
            <w:tcBorders>
              <w:top w:val="nil"/>
              <w:left w:val="nil"/>
              <w:bottom w:val="single" w:sz="4" w:space="0" w:color="auto"/>
              <w:right w:val="single" w:sz="4" w:space="0" w:color="auto"/>
            </w:tcBorders>
            <w:shd w:val="clear" w:color="auto" w:fill="auto"/>
            <w:noWrap/>
            <w:vAlign w:val="center"/>
            <w:hideMark/>
          </w:tcPr>
          <w:p w14:paraId="108944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28A1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ACDAA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Галицкое</w:t>
            </w:r>
          </w:p>
        </w:tc>
        <w:tc>
          <w:tcPr>
            <w:tcW w:w="2127" w:type="dxa"/>
            <w:tcBorders>
              <w:top w:val="nil"/>
              <w:left w:val="nil"/>
              <w:bottom w:val="single" w:sz="4" w:space="0" w:color="auto"/>
              <w:right w:val="single" w:sz="4" w:space="0" w:color="auto"/>
            </w:tcBorders>
            <w:shd w:val="clear" w:color="auto" w:fill="auto"/>
            <w:noWrap/>
            <w:vAlign w:val="center"/>
            <w:hideMark/>
          </w:tcPr>
          <w:p w14:paraId="5F048B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F3DF82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60903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519</w:t>
            </w:r>
          </w:p>
        </w:tc>
        <w:tc>
          <w:tcPr>
            <w:tcW w:w="2639" w:type="dxa"/>
            <w:tcBorders>
              <w:top w:val="nil"/>
              <w:left w:val="nil"/>
              <w:bottom w:val="single" w:sz="4" w:space="0" w:color="auto"/>
              <w:right w:val="single" w:sz="4" w:space="0" w:color="auto"/>
            </w:tcBorders>
            <w:shd w:val="clear" w:color="auto" w:fill="auto"/>
            <w:noWrap/>
            <w:vAlign w:val="center"/>
            <w:hideMark/>
          </w:tcPr>
          <w:p w14:paraId="32DC3A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C327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AD71B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Сысоево</w:t>
            </w:r>
          </w:p>
        </w:tc>
        <w:tc>
          <w:tcPr>
            <w:tcW w:w="2127" w:type="dxa"/>
            <w:tcBorders>
              <w:top w:val="nil"/>
              <w:left w:val="nil"/>
              <w:bottom w:val="single" w:sz="4" w:space="0" w:color="auto"/>
              <w:right w:val="single" w:sz="4" w:space="0" w:color="auto"/>
            </w:tcBorders>
            <w:shd w:val="clear" w:color="auto" w:fill="auto"/>
            <w:noWrap/>
            <w:vAlign w:val="center"/>
            <w:hideMark/>
          </w:tcPr>
          <w:p w14:paraId="59369D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0FC7D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66C8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520</w:t>
            </w:r>
          </w:p>
        </w:tc>
        <w:tc>
          <w:tcPr>
            <w:tcW w:w="2639" w:type="dxa"/>
            <w:tcBorders>
              <w:top w:val="nil"/>
              <w:left w:val="nil"/>
              <w:bottom w:val="single" w:sz="4" w:space="0" w:color="auto"/>
              <w:right w:val="single" w:sz="4" w:space="0" w:color="auto"/>
            </w:tcBorders>
            <w:shd w:val="clear" w:color="auto" w:fill="auto"/>
            <w:noWrap/>
            <w:vAlign w:val="center"/>
            <w:hideMark/>
          </w:tcPr>
          <w:p w14:paraId="2D2DE8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4994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02DE9E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Филиппово</w:t>
            </w:r>
          </w:p>
        </w:tc>
        <w:tc>
          <w:tcPr>
            <w:tcW w:w="2127" w:type="dxa"/>
            <w:tcBorders>
              <w:top w:val="nil"/>
              <w:left w:val="nil"/>
              <w:bottom w:val="single" w:sz="4" w:space="0" w:color="auto"/>
              <w:right w:val="single" w:sz="4" w:space="0" w:color="auto"/>
            </w:tcBorders>
            <w:shd w:val="clear" w:color="auto" w:fill="auto"/>
            <w:noWrap/>
            <w:vAlign w:val="center"/>
            <w:hideMark/>
          </w:tcPr>
          <w:p w14:paraId="31808F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48BF9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72C6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521</w:t>
            </w:r>
          </w:p>
        </w:tc>
        <w:tc>
          <w:tcPr>
            <w:tcW w:w="2639" w:type="dxa"/>
            <w:tcBorders>
              <w:top w:val="nil"/>
              <w:left w:val="nil"/>
              <w:bottom w:val="single" w:sz="4" w:space="0" w:color="auto"/>
              <w:right w:val="single" w:sz="4" w:space="0" w:color="auto"/>
            </w:tcBorders>
            <w:shd w:val="clear" w:color="auto" w:fill="auto"/>
            <w:noWrap/>
            <w:vAlign w:val="center"/>
            <w:hideMark/>
          </w:tcPr>
          <w:p w14:paraId="7233CB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1297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0C3AF9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Исаковцы</w:t>
            </w:r>
          </w:p>
        </w:tc>
        <w:tc>
          <w:tcPr>
            <w:tcW w:w="2127" w:type="dxa"/>
            <w:tcBorders>
              <w:top w:val="nil"/>
              <w:left w:val="nil"/>
              <w:bottom w:val="single" w:sz="4" w:space="0" w:color="auto"/>
              <w:right w:val="single" w:sz="4" w:space="0" w:color="auto"/>
            </w:tcBorders>
            <w:shd w:val="clear" w:color="auto" w:fill="auto"/>
            <w:noWrap/>
            <w:vAlign w:val="center"/>
            <w:hideMark/>
          </w:tcPr>
          <w:p w14:paraId="4D87C9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10D5C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EB94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522</w:t>
            </w:r>
          </w:p>
        </w:tc>
        <w:tc>
          <w:tcPr>
            <w:tcW w:w="2639" w:type="dxa"/>
            <w:tcBorders>
              <w:top w:val="nil"/>
              <w:left w:val="nil"/>
              <w:bottom w:val="single" w:sz="4" w:space="0" w:color="auto"/>
              <w:right w:val="single" w:sz="4" w:space="0" w:color="auto"/>
            </w:tcBorders>
            <w:shd w:val="clear" w:color="auto" w:fill="auto"/>
            <w:noWrap/>
            <w:vAlign w:val="center"/>
            <w:hideMark/>
          </w:tcPr>
          <w:p w14:paraId="5AA4EC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4050F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51241E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Покровское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71A821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AF120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2E687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523</w:t>
            </w:r>
          </w:p>
        </w:tc>
        <w:tc>
          <w:tcPr>
            <w:tcW w:w="2639" w:type="dxa"/>
            <w:tcBorders>
              <w:top w:val="nil"/>
              <w:left w:val="nil"/>
              <w:bottom w:val="single" w:sz="4" w:space="0" w:color="auto"/>
              <w:right w:val="single" w:sz="4" w:space="0" w:color="auto"/>
            </w:tcBorders>
            <w:shd w:val="clear" w:color="auto" w:fill="auto"/>
            <w:noWrap/>
            <w:vAlign w:val="center"/>
            <w:hideMark/>
          </w:tcPr>
          <w:p w14:paraId="70DA50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4E5C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134217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Рождественское</w:t>
            </w:r>
          </w:p>
        </w:tc>
        <w:tc>
          <w:tcPr>
            <w:tcW w:w="2127" w:type="dxa"/>
            <w:tcBorders>
              <w:top w:val="nil"/>
              <w:left w:val="nil"/>
              <w:bottom w:val="single" w:sz="4" w:space="0" w:color="auto"/>
              <w:right w:val="single" w:sz="4" w:space="0" w:color="auto"/>
            </w:tcBorders>
            <w:shd w:val="clear" w:color="auto" w:fill="auto"/>
            <w:noWrap/>
            <w:vAlign w:val="center"/>
            <w:hideMark/>
          </w:tcPr>
          <w:p w14:paraId="698A32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46E6C5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854B4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524</w:t>
            </w:r>
          </w:p>
        </w:tc>
        <w:tc>
          <w:tcPr>
            <w:tcW w:w="2639" w:type="dxa"/>
            <w:tcBorders>
              <w:top w:val="nil"/>
              <w:left w:val="nil"/>
              <w:bottom w:val="single" w:sz="4" w:space="0" w:color="auto"/>
              <w:right w:val="single" w:sz="4" w:space="0" w:color="auto"/>
            </w:tcBorders>
            <w:shd w:val="clear" w:color="auto" w:fill="auto"/>
            <w:noWrap/>
            <w:vAlign w:val="center"/>
            <w:hideMark/>
          </w:tcPr>
          <w:p w14:paraId="449E41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5266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223AB4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Дуброва</w:t>
            </w:r>
          </w:p>
        </w:tc>
        <w:tc>
          <w:tcPr>
            <w:tcW w:w="2127" w:type="dxa"/>
            <w:tcBorders>
              <w:top w:val="nil"/>
              <w:left w:val="nil"/>
              <w:bottom w:val="single" w:sz="4" w:space="0" w:color="auto"/>
              <w:right w:val="single" w:sz="4" w:space="0" w:color="auto"/>
            </w:tcBorders>
            <w:shd w:val="clear" w:color="auto" w:fill="auto"/>
            <w:noWrap/>
            <w:vAlign w:val="center"/>
            <w:hideMark/>
          </w:tcPr>
          <w:p w14:paraId="412E33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58330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B4000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525</w:t>
            </w:r>
          </w:p>
        </w:tc>
        <w:tc>
          <w:tcPr>
            <w:tcW w:w="2639" w:type="dxa"/>
            <w:tcBorders>
              <w:top w:val="nil"/>
              <w:left w:val="nil"/>
              <w:bottom w:val="single" w:sz="4" w:space="0" w:color="auto"/>
              <w:right w:val="single" w:sz="4" w:space="0" w:color="auto"/>
            </w:tcBorders>
            <w:shd w:val="clear" w:color="auto" w:fill="auto"/>
            <w:noWrap/>
            <w:vAlign w:val="center"/>
            <w:hideMark/>
          </w:tcPr>
          <w:p w14:paraId="216F84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E4C08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5EA9A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244746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Порошино</w:t>
            </w:r>
          </w:p>
        </w:tc>
      </w:tr>
      <w:tr w:rsidR="008F6BD7" w:rsidRPr="008F6BD7" w14:paraId="1E85C07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AA4B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526</w:t>
            </w:r>
          </w:p>
        </w:tc>
        <w:tc>
          <w:tcPr>
            <w:tcW w:w="2639" w:type="dxa"/>
            <w:tcBorders>
              <w:top w:val="nil"/>
              <w:left w:val="nil"/>
              <w:bottom w:val="single" w:sz="4" w:space="0" w:color="auto"/>
              <w:right w:val="single" w:sz="4" w:space="0" w:color="auto"/>
            </w:tcBorders>
            <w:shd w:val="clear" w:color="auto" w:fill="auto"/>
            <w:noWrap/>
            <w:vAlign w:val="center"/>
            <w:hideMark/>
          </w:tcPr>
          <w:p w14:paraId="6F1175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BD0C0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6280C1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Вахруши</w:t>
            </w:r>
          </w:p>
        </w:tc>
        <w:tc>
          <w:tcPr>
            <w:tcW w:w="2127" w:type="dxa"/>
            <w:tcBorders>
              <w:top w:val="nil"/>
              <w:left w:val="nil"/>
              <w:bottom w:val="single" w:sz="4" w:space="0" w:color="auto"/>
              <w:right w:val="single" w:sz="4" w:space="0" w:color="auto"/>
            </w:tcBorders>
            <w:shd w:val="clear" w:color="auto" w:fill="auto"/>
            <w:noWrap/>
            <w:vAlign w:val="center"/>
            <w:hideMark/>
          </w:tcPr>
          <w:p w14:paraId="009992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7181A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3650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527</w:t>
            </w:r>
          </w:p>
        </w:tc>
        <w:tc>
          <w:tcPr>
            <w:tcW w:w="2639" w:type="dxa"/>
            <w:tcBorders>
              <w:top w:val="nil"/>
              <w:left w:val="nil"/>
              <w:bottom w:val="single" w:sz="4" w:space="0" w:color="auto"/>
              <w:right w:val="single" w:sz="4" w:space="0" w:color="auto"/>
            </w:tcBorders>
            <w:shd w:val="clear" w:color="auto" w:fill="auto"/>
            <w:noWrap/>
            <w:vAlign w:val="center"/>
            <w:hideMark/>
          </w:tcPr>
          <w:p w14:paraId="1AB0BE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7941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BD666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Зуи</w:t>
            </w:r>
          </w:p>
        </w:tc>
        <w:tc>
          <w:tcPr>
            <w:tcW w:w="2127" w:type="dxa"/>
            <w:tcBorders>
              <w:top w:val="nil"/>
              <w:left w:val="nil"/>
              <w:bottom w:val="single" w:sz="4" w:space="0" w:color="auto"/>
              <w:right w:val="single" w:sz="4" w:space="0" w:color="auto"/>
            </w:tcBorders>
            <w:shd w:val="clear" w:color="auto" w:fill="auto"/>
            <w:noWrap/>
            <w:vAlign w:val="center"/>
            <w:hideMark/>
          </w:tcPr>
          <w:p w14:paraId="3B2661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A12D7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882F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528</w:t>
            </w:r>
          </w:p>
        </w:tc>
        <w:tc>
          <w:tcPr>
            <w:tcW w:w="2639" w:type="dxa"/>
            <w:tcBorders>
              <w:top w:val="nil"/>
              <w:left w:val="nil"/>
              <w:bottom w:val="single" w:sz="4" w:space="0" w:color="auto"/>
              <w:right w:val="single" w:sz="4" w:space="0" w:color="auto"/>
            </w:tcBorders>
            <w:shd w:val="clear" w:color="auto" w:fill="auto"/>
            <w:noWrap/>
            <w:vAlign w:val="center"/>
            <w:hideMark/>
          </w:tcPr>
          <w:p w14:paraId="268C51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1DA1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BDA43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Старцево</w:t>
            </w:r>
          </w:p>
        </w:tc>
        <w:tc>
          <w:tcPr>
            <w:tcW w:w="2127" w:type="dxa"/>
            <w:tcBorders>
              <w:top w:val="nil"/>
              <w:left w:val="nil"/>
              <w:bottom w:val="single" w:sz="4" w:space="0" w:color="auto"/>
              <w:right w:val="single" w:sz="4" w:space="0" w:color="auto"/>
            </w:tcBorders>
            <w:shd w:val="clear" w:color="auto" w:fill="auto"/>
            <w:noWrap/>
            <w:vAlign w:val="center"/>
            <w:hideMark/>
          </w:tcPr>
          <w:p w14:paraId="3F49A7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E89347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592B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529</w:t>
            </w:r>
          </w:p>
        </w:tc>
        <w:tc>
          <w:tcPr>
            <w:tcW w:w="2639" w:type="dxa"/>
            <w:tcBorders>
              <w:top w:val="nil"/>
              <w:left w:val="nil"/>
              <w:bottom w:val="single" w:sz="4" w:space="0" w:color="auto"/>
              <w:right w:val="single" w:sz="4" w:space="0" w:color="auto"/>
            </w:tcBorders>
            <w:shd w:val="clear" w:color="auto" w:fill="auto"/>
            <w:noWrap/>
            <w:vAlign w:val="center"/>
            <w:hideMark/>
          </w:tcPr>
          <w:p w14:paraId="70F728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CCEA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44300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Николаево</w:t>
            </w:r>
          </w:p>
        </w:tc>
        <w:tc>
          <w:tcPr>
            <w:tcW w:w="2127" w:type="dxa"/>
            <w:tcBorders>
              <w:top w:val="nil"/>
              <w:left w:val="nil"/>
              <w:bottom w:val="single" w:sz="4" w:space="0" w:color="auto"/>
              <w:right w:val="single" w:sz="4" w:space="0" w:color="auto"/>
            </w:tcBorders>
            <w:shd w:val="clear" w:color="auto" w:fill="auto"/>
            <w:noWrap/>
            <w:vAlign w:val="center"/>
            <w:hideMark/>
          </w:tcPr>
          <w:p w14:paraId="296F51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2E2F6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AD7C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530</w:t>
            </w:r>
          </w:p>
        </w:tc>
        <w:tc>
          <w:tcPr>
            <w:tcW w:w="2639" w:type="dxa"/>
            <w:tcBorders>
              <w:top w:val="nil"/>
              <w:left w:val="nil"/>
              <w:bottom w:val="single" w:sz="4" w:space="0" w:color="auto"/>
              <w:right w:val="single" w:sz="4" w:space="0" w:color="auto"/>
            </w:tcBorders>
            <w:shd w:val="clear" w:color="auto" w:fill="auto"/>
            <w:noWrap/>
            <w:vAlign w:val="center"/>
            <w:hideMark/>
          </w:tcPr>
          <w:p w14:paraId="7A8AAC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FC00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42B109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Никульчино</w:t>
            </w:r>
          </w:p>
        </w:tc>
        <w:tc>
          <w:tcPr>
            <w:tcW w:w="2127" w:type="dxa"/>
            <w:tcBorders>
              <w:top w:val="nil"/>
              <w:left w:val="nil"/>
              <w:bottom w:val="single" w:sz="4" w:space="0" w:color="auto"/>
              <w:right w:val="single" w:sz="4" w:space="0" w:color="auto"/>
            </w:tcBorders>
            <w:shd w:val="clear" w:color="auto" w:fill="auto"/>
            <w:noWrap/>
            <w:vAlign w:val="center"/>
            <w:hideMark/>
          </w:tcPr>
          <w:p w14:paraId="1CB3A0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E5E38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0DD26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531</w:t>
            </w:r>
          </w:p>
        </w:tc>
        <w:tc>
          <w:tcPr>
            <w:tcW w:w="2639" w:type="dxa"/>
            <w:tcBorders>
              <w:top w:val="nil"/>
              <w:left w:val="nil"/>
              <w:bottom w:val="single" w:sz="4" w:space="0" w:color="auto"/>
              <w:right w:val="single" w:sz="4" w:space="0" w:color="auto"/>
            </w:tcBorders>
            <w:shd w:val="clear" w:color="auto" w:fill="auto"/>
            <w:noWrap/>
            <w:vAlign w:val="center"/>
            <w:hideMark/>
          </w:tcPr>
          <w:p w14:paraId="2F2D5D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6C9E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406D8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05B507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Сосновый</w:t>
            </w:r>
          </w:p>
        </w:tc>
      </w:tr>
      <w:tr w:rsidR="008F6BD7" w:rsidRPr="008F6BD7" w14:paraId="7923033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5566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532</w:t>
            </w:r>
          </w:p>
        </w:tc>
        <w:tc>
          <w:tcPr>
            <w:tcW w:w="2639" w:type="dxa"/>
            <w:tcBorders>
              <w:top w:val="nil"/>
              <w:left w:val="nil"/>
              <w:bottom w:val="single" w:sz="4" w:space="0" w:color="auto"/>
              <w:right w:val="single" w:sz="4" w:space="0" w:color="auto"/>
            </w:tcBorders>
            <w:shd w:val="clear" w:color="auto" w:fill="auto"/>
            <w:noWrap/>
            <w:vAlign w:val="center"/>
            <w:hideMark/>
          </w:tcPr>
          <w:p w14:paraId="695428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CAA17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442ED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Самоулки</w:t>
            </w:r>
          </w:p>
        </w:tc>
        <w:tc>
          <w:tcPr>
            <w:tcW w:w="2127" w:type="dxa"/>
            <w:tcBorders>
              <w:top w:val="nil"/>
              <w:left w:val="nil"/>
              <w:bottom w:val="single" w:sz="4" w:space="0" w:color="auto"/>
              <w:right w:val="single" w:sz="4" w:space="0" w:color="auto"/>
            </w:tcBorders>
            <w:shd w:val="clear" w:color="auto" w:fill="auto"/>
            <w:noWrap/>
            <w:vAlign w:val="center"/>
            <w:hideMark/>
          </w:tcPr>
          <w:p w14:paraId="16A954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90E73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3FF5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533</w:t>
            </w:r>
          </w:p>
        </w:tc>
        <w:tc>
          <w:tcPr>
            <w:tcW w:w="2639" w:type="dxa"/>
            <w:tcBorders>
              <w:top w:val="nil"/>
              <w:left w:val="nil"/>
              <w:bottom w:val="single" w:sz="4" w:space="0" w:color="auto"/>
              <w:right w:val="single" w:sz="4" w:space="0" w:color="auto"/>
            </w:tcBorders>
            <w:shd w:val="clear" w:color="auto" w:fill="auto"/>
            <w:noWrap/>
            <w:vAlign w:val="center"/>
            <w:hideMark/>
          </w:tcPr>
          <w:p w14:paraId="63A9E9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7CB4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31E98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Шадричи</w:t>
            </w:r>
          </w:p>
        </w:tc>
        <w:tc>
          <w:tcPr>
            <w:tcW w:w="2127" w:type="dxa"/>
            <w:tcBorders>
              <w:top w:val="nil"/>
              <w:left w:val="nil"/>
              <w:bottom w:val="single" w:sz="4" w:space="0" w:color="auto"/>
              <w:right w:val="single" w:sz="4" w:space="0" w:color="auto"/>
            </w:tcBorders>
            <w:shd w:val="clear" w:color="auto" w:fill="auto"/>
            <w:noWrap/>
            <w:vAlign w:val="center"/>
            <w:hideMark/>
          </w:tcPr>
          <w:p w14:paraId="37BE60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7C643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B0396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534</w:t>
            </w:r>
          </w:p>
        </w:tc>
        <w:tc>
          <w:tcPr>
            <w:tcW w:w="2639" w:type="dxa"/>
            <w:tcBorders>
              <w:top w:val="nil"/>
              <w:left w:val="nil"/>
              <w:bottom w:val="single" w:sz="4" w:space="0" w:color="auto"/>
              <w:right w:val="single" w:sz="4" w:space="0" w:color="auto"/>
            </w:tcBorders>
            <w:shd w:val="clear" w:color="auto" w:fill="auto"/>
            <w:noWrap/>
            <w:vAlign w:val="center"/>
            <w:hideMark/>
          </w:tcPr>
          <w:p w14:paraId="33ABE5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8940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07B38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Парюг</w:t>
            </w:r>
          </w:p>
        </w:tc>
        <w:tc>
          <w:tcPr>
            <w:tcW w:w="2127" w:type="dxa"/>
            <w:tcBorders>
              <w:top w:val="nil"/>
              <w:left w:val="nil"/>
              <w:bottom w:val="single" w:sz="4" w:space="0" w:color="auto"/>
              <w:right w:val="single" w:sz="4" w:space="0" w:color="auto"/>
            </w:tcBorders>
            <w:shd w:val="clear" w:color="auto" w:fill="auto"/>
            <w:noWrap/>
            <w:vAlign w:val="center"/>
            <w:hideMark/>
          </w:tcPr>
          <w:p w14:paraId="124497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0F3D6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B1CEA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535</w:t>
            </w:r>
          </w:p>
        </w:tc>
        <w:tc>
          <w:tcPr>
            <w:tcW w:w="2639" w:type="dxa"/>
            <w:tcBorders>
              <w:top w:val="nil"/>
              <w:left w:val="nil"/>
              <w:bottom w:val="single" w:sz="4" w:space="0" w:color="auto"/>
              <w:right w:val="single" w:sz="4" w:space="0" w:color="auto"/>
            </w:tcBorders>
            <w:shd w:val="clear" w:color="auto" w:fill="auto"/>
            <w:noWrap/>
            <w:vAlign w:val="center"/>
            <w:hideMark/>
          </w:tcPr>
          <w:p w14:paraId="1F5878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1020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25C145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Большой Кугунур</w:t>
            </w:r>
          </w:p>
        </w:tc>
        <w:tc>
          <w:tcPr>
            <w:tcW w:w="2127" w:type="dxa"/>
            <w:tcBorders>
              <w:top w:val="nil"/>
              <w:left w:val="nil"/>
              <w:bottom w:val="single" w:sz="4" w:space="0" w:color="auto"/>
              <w:right w:val="single" w:sz="4" w:space="0" w:color="auto"/>
            </w:tcBorders>
            <w:shd w:val="clear" w:color="auto" w:fill="auto"/>
            <w:noWrap/>
            <w:vAlign w:val="center"/>
            <w:hideMark/>
          </w:tcPr>
          <w:p w14:paraId="028A13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EED266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B47D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536</w:t>
            </w:r>
          </w:p>
        </w:tc>
        <w:tc>
          <w:tcPr>
            <w:tcW w:w="2639" w:type="dxa"/>
            <w:tcBorders>
              <w:top w:val="nil"/>
              <w:left w:val="nil"/>
              <w:bottom w:val="single" w:sz="4" w:space="0" w:color="auto"/>
              <w:right w:val="single" w:sz="4" w:space="0" w:color="auto"/>
            </w:tcBorders>
            <w:shd w:val="clear" w:color="auto" w:fill="auto"/>
            <w:noWrap/>
            <w:vAlign w:val="center"/>
            <w:hideMark/>
          </w:tcPr>
          <w:p w14:paraId="544928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B4C6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533705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Караул</w:t>
            </w:r>
          </w:p>
        </w:tc>
        <w:tc>
          <w:tcPr>
            <w:tcW w:w="2127" w:type="dxa"/>
            <w:tcBorders>
              <w:top w:val="nil"/>
              <w:left w:val="nil"/>
              <w:bottom w:val="single" w:sz="4" w:space="0" w:color="auto"/>
              <w:right w:val="single" w:sz="4" w:space="0" w:color="auto"/>
            </w:tcBorders>
            <w:shd w:val="clear" w:color="auto" w:fill="auto"/>
            <w:noWrap/>
            <w:vAlign w:val="center"/>
            <w:hideMark/>
          </w:tcPr>
          <w:p w14:paraId="00ED69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9EB4A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E82F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537</w:t>
            </w:r>
          </w:p>
        </w:tc>
        <w:tc>
          <w:tcPr>
            <w:tcW w:w="2639" w:type="dxa"/>
            <w:tcBorders>
              <w:top w:val="nil"/>
              <w:left w:val="nil"/>
              <w:bottom w:val="single" w:sz="4" w:space="0" w:color="auto"/>
              <w:right w:val="single" w:sz="4" w:space="0" w:color="auto"/>
            </w:tcBorders>
            <w:shd w:val="clear" w:color="auto" w:fill="auto"/>
            <w:noWrap/>
            <w:vAlign w:val="center"/>
            <w:hideMark/>
          </w:tcPr>
          <w:p w14:paraId="186179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7549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249323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Коноваловы</w:t>
            </w:r>
          </w:p>
        </w:tc>
        <w:tc>
          <w:tcPr>
            <w:tcW w:w="2127" w:type="dxa"/>
            <w:tcBorders>
              <w:top w:val="nil"/>
              <w:left w:val="nil"/>
              <w:bottom w:val="single" w:sz="4" w:space="0" w:color="auto"/>
              <w:right w:val="single" w:sz="4" w:space="0" w:color="auto"/>
            </w:tcBorders>
            <w:shd w:val="clear" w:color="auto" w:fill="auto"/>
            <w:noWrap/>
            <w:vAlign w:val="center"/>
            <w:hideMark/>
          </w:tcPr>
          <w:p w14:paraId="3BBE17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23C31C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85CA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538</w:t>
            </w:r>
          </w:p>
        </w:tc>
        <w:tc>
          <w:tcPr>
            <w:tcW w:w="2639" w:type="dxa"/>
            <w:tcBorders>
              <w:top w:val="nil"/>
              <w:left w:val="nil"/>
              <w:bottom w:val="single" w:sz="4" w:space="0" w:color="auto"/>
              <w:right w:val="single" w:sz="4" w:space="0" w:color="auto"/>
            </w:tcBorders>
            <w:shd w:val="clear" w:color="auto" w:fill="auto"/>
            <w:noWrap/>
            <w:vAlign w:val="center"/>
            <w:hideMark/>
          </w:tcPr>
          <w:p w14:paraId="54C119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EE8D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0A48D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Чисть</w:t>
            </w:r>
          </w:p>
        </w:tc>
        <w:tc>
          <w:tcPr>
            <w:tcW w:w="2127" w:type="dxa"/>
            <w:tcBorders>
              <w:top w:val="nil"/>
              <w:left w:val="nil"/>
              <w:bottom w:val="single" w:sz="4" w:space="0" w:color="auto"/>
              <w:right w:val="single" w:sz="4" w:space="0" w:color="auto"/>
            </w:tcBorders>
            <w:shd w:val="clear" w:color="auto" w:fill="auto"/>
            <w:noWrap/>
            <w:vAlign w:val="center"/>
            <w:hideMark/>
          </w:tcPr>
          <w:p w14:paraId="73D520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8637BB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4E4D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539</w:t>
            </w:r>
          </w:p>
        </w:tc>
        <w:tc>
          <w:tcPr>
            <w:tcW w:w="2639" w:type="dxa"/>
            <w:tcBorders>
              <w:top w:val="nil"/>
              <w:left w:val="nil"/>
              <w:bottom w:val="single" w:sz="4" w:space="0" w:color="auto"/>
              <w:right w:val="single" w:sz="4" w:space="0" w:color="auto"/>
            </w:tcBorders>
            <w:shd w:val="clear" w:color="auto" w:fill="auto"/>
            <w:noWrap/>
            <w:vAlign w:val="center"/>
            <w:hideMark/>
          </w:tcPr>
          <w:p w14:paraId="5906AA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B5D9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E7873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Мусерье</w:t>
            </w:r>
          </w:p>
        </w:tc>
        <w:tc>
          <w:tcPr>
            <w:tcW w:w="2127" w:type="dxa"/>
            <w:tcBorders>
              <w:top w:val="nil"/>
              <w:left w:val="nil"/>
              <w:bottom w:val="single" w:sz="4" w:space="0" w:color="auto"/>
              <w:right w:val="single" w:sz="4" w:space="0" w:color="auto"/>
            </w:tcBorders>
            <w:shd w:val="clear" w:color="auto" w:fill="auto"/>
            <w:noWrap/>
            <w:vAlign w:val="center"/>
            <w:hideMark/>
          </w:tcPr>
          <w:p w14:paraId="5DF9EF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E47F4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B8F22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540</w:t>
            </w:r>
          </w:p>
        </w:tc>
        <w:tc>
          <w:tcPr>
            <w:tcW w:w="2639" w:type="dxa"/>
            <w:tcBorders>
              <w:top w:val="nil"/>
              <w:left w:val="nil"/>
              <w:bottom w:val="single" w:sz="4" w:space="0" w:color="auto"/>
              <w:right w:val="single" w:sz="4" w:space="0" w:color="auto"/>
            </w:tcBorders>
            <w:shd w:val="clear" w:color="auto" w:fill="auto"/>
            <w:noWrap/>
            <w:vAlign w:val="center"/>
            <w:hideMark/>
          </w:tcPr>
          <w:p w14:paraId="3D3DD3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F300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05666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Юрьево</w:t>
            </w:r>
          </w:p>
        </w:tc>
        <w:tc>
          <w:tcPr>
            <w:tcW w:w="2127" w:type="dxa"/>
            <w:tcBorders>
              <w:top w:val="nil"/>
              <w:left w:val="nil"/>
              <w:bottom w:val="single" w:sz="4" w:space="0" w:color="auto"/>
              <w:right w:val="single" w:sz="4" w:space="0" w:color="auto"/>
            </w:tcBorders>
            <w:shd w:val="clear" w:color="auto" w:fill="auto"/>
            <w:noWrap/>
            <w:vAlign w:val="center"/>
            <w:hideMark/>
          </w:tcPr>
          <w:p w14:paraId="5DA898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862958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3F28B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541</w:t>
            </w:r>
          </w:p>
        </w:tc>
        <w:tc>
          <w:tcPr>
            <w:tcW w:w="2639" w:type="dxa"/>
            <w:tcBorders>
              <w:top w:val="nil"/>
              <w:left w:val="nil"/>
              <w:bottom w:val="single" w:sz="4" w:space="0" w:color="auto"/>
              <w:right w:val="single" w:sz="4" w:space="0" w:color="auto"/>
            </w:tcBorders>
            <w:shd w:val="clear" w:color="auto" w:fill="auto"/>
            <w:noWrap/>
            <w:vAlign w:val="center"/>
            <w:hideMark/>
          </w:tcPr>
          <w:p w14:paraId="0ACF17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C72B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4CB7F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Дворища</w:t>
            </w:r>
          </w:p>
        </w:tc>
        <w:tc>
          <w:tcPr>
            <w:tcW w:w="2127" w:type="dxa"/>
            <w:tcBorders>
              <w:top w:val="nil"/>
              <w:left w:val="nil"/>
              <w:bottom w:val="single" w:sz="4" w:space="0" w:color="auto"/>
              <w:right w:val="single" w:sz="4" w:space="0" w:color="auto"/>
            </w:tcBorders>
            <w:shd w:val="clear" w:color="auto" w:fill="auto"/>
            <w:noWrap/>
            <w:vAlign w:val="center"/>
            <w:hideMark/>
          </w:tcPr>
          <w:p w14:paraId="0DEF82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6E215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0F1B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542</w:t>
            </w:r>
          </w:p>
        </w:tc>
        <w:tc>
          <w:tcPr>
            <w:tcW w:w="2639" w:type="dxa"/>
            <w:tcBorders>
              <w:top w:val="nil"/>
              <w:left w:val="nil"/>
              <w:bottom w:val="single" w:sz="4" w:space="0" w:color="auto"/>
              <w:right w:val="single" w:sz="4" w:space="0" w:color="auto"/>
            </w:tcBorders>
            <w:shd w:val="clear" w:color="auto" w:fill="auto"/>
            <w:noWrap/>
            <w:vAlign w:val="center"/>
            <w:hideMark/>
          </w:tcPr>
          <w:p w14:paraId="13B05D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0097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61B372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Александровское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3C4A24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629EF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0209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543</w:t>
            </w:r>
          </w:p>
        </w:tc>
        <w:tc>
          <w:tcPr>
            <w:tcW w:w="2639" w:type="dxa"/>
            <w:tcBorders>
              <w:top w:val="nil"/>
              <w:left w:val="nil"/>
              <w:bottom w:val="single" w:sz="4" w:space="0" w:color="auto"/>
              <w:right w:val="single" w:sz="4" w:space="0" w:color="auto"/>
            </w:tcBorders>
            <w:shd w:val="clear" w:color="auto" w:fill="auto"/>
            <w:noWrap/>
            <w:vAlign w:val="center"/>
            <w:hideMark/>
          </w:tcPr>
          <w:p w14:paraId="70393F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5770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879FD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Серяки</w:t>
            </w:r>
          </w:p>
        </w:tc>
        <w:tc>
          <w:tcPr>
            <w:tcW w:w="2127" w:type="dxa"/>
            <w:tcBorders>
              <w:top w:val="nil"/>
              <w:left w:val="nil"/>
              <w:bottom w:val="single" w:sz="4" w:space="0" w:color="auto"/>
              <w:right w:val="single" w:sz="4" w:space="0" w:color="auto"/>
            </w:tcBorders>
            <w:shd w:val="clear" w:color="auto" w:fill="auto"/>
            <w:noWrap/>
            <w:vAlign w:val="center"/>
            <w:hideMark/>
          </w:tcPr>
          <w:p w14:paraId="3AFBFE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08B41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79B8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544</w:t>
            </w:r>
          </w:p>
        </w:tc>
        <w:tc>
          <w:tcPr>
            <w:tcW w:w="2639" w:type="dxa"/>
            <w:tcBorders>
              <w:top w:val="nil"/>
              <w:left w:val="nil"/>
              <w:bottom w:val="single" w:sz="4" w:space="0" w:color="auto"/>
              <w:right w:val="single" w:sz="4" w:space="0" w:color="auto"/>
            </w:tcBorders>
            <w:shd w:val="clear" w:color="auto" w:fill="auto"/>
            <w:noWrap/>
            <w:vAlign w:val="center"/>
            <w:hideMark/>
          </w:tcPr>
          <w:p w14:paraId="62A91F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3713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500A9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Абрамово</w:t>
            </w:r>
          </w:p>
        </w:tc>
        <w:tc>
          <w:tcPr>
            <w:tcW w:w="2127" w:type="dxa"/>
            <w:tcBorders>
              <w:top w:val="nil"/>
              <w:left w:val="nil"/>
              <w:bottom w:val="single" w:sz="4" w:space="0" w:color="auto"/>
              <w:right w:val="single" w:sz="4" w:space="0" w:color="auto"/>
            </w:tcBorders>
            <w:shd w:val="clear" w:color="auto" w:fill="auto"/>
            <w:noWrap/>
            <w:vAlign w:val="center"/>
            <w:hideMark/>
          </w:tcPr>
          <w:p w14:paraId="558575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E964A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F2F2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545</w:t>
            </w:r>
          </w:p>
        </w:tc>
        <w:tc>
          <w:tcPr>
            <w:tcW w:w="2639" w:type="dxa"/>
            <w:tcBorders>
              <w:top w:val="nil"/>
              <w:left w:val="nil"/>
              <w:bottom w:val="single" w:sz="4" w:space="0" w:color="auto"/>
              <w:right w:val="single" w:sz="4" w:space="0" w:color="auto"/>
            </w:tcBorders>
            <w:shd w:val="clear" w:color="auto" w:fill="auto"/>
            <w:noWrap/>
            <w:vAlign w:val="center"/>
            <w:hideMark/>
          </w:tcPr>
          <w:p w14:paraId="275233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78E6D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4E0A88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Хохловщина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052C5C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BDF34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C712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546</w:t>
            </w:r>
          </w:p>
        </w:tc>
        <w:tc>
          <w:tcPr>
            <w:tcW w:w="2639" w:type="dxa"/>
            <w:tcBorders>
              <w:top w:val="nil"/>
              <w:left w:val="nil"/>
              <w:bottom w:val="single" w:sz="4" w:space="0" w:color="auto"/>
              <w:right w:val="single" w:sz="4" w:space="0" w:color="auto"/>
            </w:tcBorders>
            <w:shd w:val="clear" w:color="auto" w:fill="auto"/>
            <w:noWrap/>
            <w:vAlign w:val="center"/>
            <w:hideMark/>
          </w:tcPr>
          <w:p w14:paraId="0D2E6A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C571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9B077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Рига</w:t>
            </w:r>
          </w:p>
        </w:tc>
        <w:tc>
          <w:tcPr>
            <w:tcW w:w="2127" w:type="dxa"/>
            <w:tcBorders>
              <w:top w:val="nil"/>
              <w:left w:val="nil"/>
              <w:bottom w:val="single" w:sz="4" w:space="0" w:color="auto"/>
              <w:right w:val="single" w:sz="4" w:space="0" w:color="auto"/>
            </w:tcBorders>
            <w:shd w:val="clear" w:color="auto" w:fill="auto"/>
            <w:noWrap/>
            <w:vAlign w:val="center"/>
            <w:hideMark/>
          </w:tcPr>
          <w:p w14:paraId="61DD95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CF0BE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E2A83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547</w:t>
            </w:r>
          </w:p>
        </w:tc>
        <w:tc>
          <w:tcPr>
            <w:tcW w:w="2639" w:type="dxa"/>
            <w:tcBorders>
              <w:top w:val="nil"/>
              <w:left w:val="nil"/>
              <w:bottom w:val="single" w:sz="4" w:space="0" w:color="auto"/>
              <w:right w:val="single" w:sz="4" w:space="0" w:color="auto"/>
            </w:tcBorders>
            <w:shd w:val="clear" w:color="auto" w:fill="auto"/>
            <w:noWrap/>
            <w:vAlign w:val="center"/>
            <w:hideMark/>
          </w:tcPr>
          <w:p w14:paraId="700CFC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4054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80053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Дюково</w:t>
            </w:r>
          </w:p>
        </w:tc>
        <w:tc>
          <w:tcPr>
            <w:tcW w:w="2127" w:type="dxa"/>
            <w:tcBorders>
              <w:top w:val="nil"/>
              <w:left w:val="nil"/>
              <w:bottom w:val="single" w:sz="4" w:space="0" w:color="auto"/>
              <w:right w:val="single" w:sz="4" w:space="0" w:color="auto"/>
            </w:tcBorders>
            <w:shd w:val="clear" w:color="auto" w:fill="auto"/>
            <w:noWrap/>
            <w:vAlign w:val="center"/>
            <w:hideMark/>
          </w:tcPr>
          <w:p w14:paraId="6F8657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1F229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0826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548</w:t>
            </w:r>
          </w:p>
        </w:tc>
        <w:tc>
          <w:tcPr>
            <w:tcW w:w="2639" w:type="dxa"/>
            <w:tcBorders>
              <w:top w:val="nil"/>
              <w:left w:val="nil"/>
              <w:bottom w:val="single" w:sz="4" w:space="0" w:color="auto"/>
              <w:right w:val="single" w:sz="4" w:space="0" w:color="auto"/>
            </w:tcBorders>
            <w:shd w:val="clear" w:color="auto" w:fill="auto"/>
            <w:noWrap/>
            <w:vAlign w:val="center"/>
            <w:hideMark/>
          </w:tcPr>
          <w:p w14:paraId="74BD0C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3966E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0D0DE4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Бажгалы</w:t>
            </w:r>
          </w:p>
        </w:tc>
        <w:tc>
          <w:tcPr>
            <w:tcW w:w="2127" w:type="dxa"/>
            <w:tcBorders>
              <w:top w:val="nil"/>
              <w:left w:val="nil"/>
              <w:bottom w:val="single" w:sz="4" w:space="0" w:color="auto"/>
              <w:right w:val="single" w:sz="4" w:space="0" w:color="auto"/>
            </w:tcBorders>
            <w:shd w:val="clear" w:color="auto" w:fill="auto"/>
            <w:noWrap/>
            <w:vAlign w:val="center"/>
            <w:hideMark/>
          </w:tcPr>
          <w:p w14:paraId="690404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D681F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7F6C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549</w:t>
            </w:r>
          </w:p>
        </w:tc>
        <w:tc>
          <w:tcPr>
            <w:tcW w:w="2639" w:type="dxa"/>
            <w:tcBorders>
              <w:top w:val="nil"/>
              <w:left w:val="nil"/>
              <w:bottom w:val="single" w:sz="4" w:space="0" w:color="auto"/>
              <w:right w:val="single" w:sz="4" w:space="0" w:color="auto"/>
            </w:tcBorders>
            <w:shd w:val="clear" w:color="auto" w:fill="auto"/>
            <w:noWrap/>
            <w:vAlign w:val="center"/>
            <w:hideMark/>
          </w:tcPr>
          <w:p w14:paraId="6E63DC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20EB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2007C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Спасское</w:t>
            </w:r>
          </w:p>
        </w:tc>
        <w:tc>
          <w:tcPr>
            <w:tcW w:w="2127" w:type="dxa"/>
            <w:tcBorders>
              <w:top w:val="nil"/>
              <w:left w:val="nil"/>
              <w:bottom w:val="single" w:sz="4" w:space="0" w:color="auto"/>
              <w:right w:val="single" w:sz="4" w:space="0" w:color="auto"/>
            </w:tcBorders>
            <w:shd w:val="clear" w:color="auto" w:fill="auto"/>
            <w:noWrap/>
            <w:vAlign w:val="center"/>
            <w:hideMark/>
          </w:tcPr>
          <w:p w14:paraId="17C118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EC600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444D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550</w:t>
            </w:r>
          </w:p>
        </w:tc>
        <w:tc>
          <w:tcPr>
            <w:tcW w:w="2639" w:type="dxa"/>
            <w:tcBorders>
              <w:top w:val="nil"/>
              <w:left w:val="nil"/>
              <w:bottom w:val="single" w:sz="4" w:space="0" w:color="auto"/>
              <w:right w:val="single" w:sz="4" w:space="0" w:color="auto"/>
            </w:tcBorders>
            <w:shd w:val="clear" w:color="auto" w:fill="auto"/>
            <w:noWrap/>
            <w:vAlign w:val="center"/>
            <w:hideMark/>
          </w:tcPr>
          <w:p w14:paraId="644EA1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79C81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A1A18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Чистополье</w:t>
            </w:r>
          </w:p>
        </w:tc>
        <w:tc>
          <w:tcPr>
            <w:tcW w:w="2127" w:type="dxa"/>
            <w:tcBorders>
              <w:top w:val="nil"/>
              <w:left w:val="nil"/>
              <w:bottom w:val="single" w:sz="4" w:space="0" w:color="auto"/>
              <w:right w:val="single" w:sz="4" w:space="0" w:color="auto"/>
            </w:tcBorders>
            <w:shd w:val="clear" w:color="auto" w:fill="auto"/>
            <w:noWrap/>
            <w:vAlign w:val="center"/>
            <w:hideMark/>
          </w:tcPr>
          <w:p w14:paraId="261AA9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C1624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2E16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551</w:t>
            </w:r>
          </w:p>
        </w:tc>
        <w:tc>
          <w:tcPr>
            <w:tcW w:w="2639" w:type="dxa"/>
            <w:tcBorders>
              <w:top w:val="nil"/>
              <w:left w:val="nil"/>
              <w:bottom w:val="single" w:sz="4" w:space="0" w:color="auto"/>
              <w:right w:val="single" w:sz="4" w:space="0" w:color="auto"/>
            </w:tcBorders>
            <w:shd w:val="clear" w:color="auto" w:fill="auto"/>
            <w:noWrap/>
            <w:vAlign w:val="center"/>
            <w:hideMark/>
          </w:tcPr>
          <w:p w14:paraId="6D16EB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5A93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4E3D8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Степановщина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13F136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9F1BB4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0E48C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552</w:t>
            </w:r>
          </w:p>
        </w:tc>
        <w:tc>
          <w:tcPr>
            <w:tcW w:w="2639" w:type="dxa"/>
            <w:tcBorders>
              <w:top w:val="nil"/>
              <w:left w:val="nil"/>
              <w:bottom w:val="single" w:sz="4" w:space="0" w:color="auto"/>
              <w:right w:val="single" w:sz="4" w:space="0" w:color="auto"/>
            </w:tcBorders>
            <w:shd w:val="clear" w:color="auto" w:fill="auto"/>
            <w:noWrap/>
            <w:vAlign w:val="center"/>
            <w:hideMark/>
          </w:tcPr>
          <w:p w14:paraId="1AE70A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7DBC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EC20D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Смыки</w:t>
            </w:r>
          </w:p>
        </w:tc>
        <w:tc>
          <w:tcPr>
            <w:tcW w:w="2127" w:type="dxa"/>
            <w:tcBorders>
              <w:top w:val="nil"/>
              <w:left w:val="nil"/>
              <w:bottom w:val="single" w:sz="4" w:space="0" w:color="auto"/>
              <w:right w:val="single" w:sz="4" w:space="0" w:color="auto"/>
            </w:tcBorders>
            <w:shd w:val="clear" w:color="auto" w:fill="auto"/>
            <w:noWrap/>
            <w:vAlign w:val="center"/>
            <w:hideMark/>
          </w:tcPr>
          <w:p w14:paraId="258BA9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33A57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ABA7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553</w:t>
            </w:r>
          </w:p>
        </w:tc>
        <w:tc>
          <w:tcPr>
            <w:tcW w:w="2639" w:type="dxa"/>
            <w:tcBorders>
              <w:top w:val="nil"/>
              <w:left w:val="nil"/>
              <w:bottom w:val="single" w:sz="4" w:space="0" w:color="auto"/>
              <w:right w:val="single" w:sz="4" w:space="0" w:color="auto"/>
            </w:tcBorders>
            <w:shd w:val="clear" w:color="auto" w:fill="auto"/>
            <w:noWrap/>
            <w:vAlign w:val="center"/>
            <w:hideMark/>
          </w:tcPr>
          <w:p w14:paraId="5947D5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C7B4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0F5B82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Подгорена</w:t>
            </w:r>
          </w:p>
        </w:tc>
        <w:tc>
          <w:tcPr>
            <w:tcW w:w="2127" w:type="dxa"/>
            <w:tcBorders>
              <w:top w:val="nil"/>
              <w:left w:val="nil"/>
              <w:bottom w:val="single" w:sz="4" w:space="0" w:color="auto"/>
              <w:right w:val="single" w:sz="4" w:space="0" w:color="auto"/>
            </w:tcBorders>
            <w:shd w:val="clear" w:color="auto" w:fill="auto"/>
            <w:noWrap/>
            <w:vAlign w:val="center"/>
            <w:hideMark/>
          </w:tcPr>
          <w:p w14:paraId="44B4B9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1DEF6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C6093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554</w:t>
            </w:r>
          </w:p>
        </w:tc>
        <w:tc>
          <w:tcPr>
            <w:tcW w:w="2639" w:type="dxa"/>
            <w:tcBorders>
              <w:top w:val="nil"/>
              <w:left w:val="nil"/>
              <w:bottom w:val="single" w:sz="4" w:space="0" w:color="auto"/>
              <w:right w:val="single" w:sz="4" w:space="0" w:color="auto"/>
            </w:tcBorders>
            <w:shd w:val="clear" w:color="auto" w:fill="auto"/>
            <w:noWrap/>
            <w:vAlign w:val="center"/>
            <w:hideMark/>
          </w:tcPr>
          <w:p w14:paraId="0FF6A0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83F0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7AB6D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Курино</w:t>
            </w:r>
          </w:p>
        </w:tc>
        <w:tc>
          <w:tcPr>
            <w:tcW w:w="2127" w:type="dxa"/>
            <w:tcBorders>
              <w:top w:val="nil"/>
              <w:left w:val="nil"/>
              <w:bottom w:val="single" w:sz="4" w:space="0" w:color="auto"/>
              <w:right w:val="single" w:sz="4" w:space="0" w:color="auto"/>
            </w:tcBorders>
            <w:shd w:val="clear" w:color="auto" w:fill="auto"/>
            <w:noWrap/>
            <w:vAlign w:val="center"/>
            <w:hideMark/>
          </w:tcPr>
          <w:p w14:paraId="069585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AA97A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763E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555</w:t>
            </w:r>
          </w:p>
        </w:tc>
        <w:tc>
          <w:tcPr>
            <w:tcW w:w="2639" w:type="dxa"/>
            <w:tcBorders>
              <w:top w:val="nil"/>
              <w:left w:val="nil"/>
              <w:bottom w:val="single" w:sz="4" w:space="0" w:color="auto"/>
              <w:right w:val="single" w:sz="4" w:space="0" w:color="auto"/>
            </w:tcBorders>
            <w:shd w:val="clear" w:color="auto" w:fill="auto"/>
            <w:noWrap/>
            <w:vAlign w:val="center"/>
            <w:hideMark/>
          </w:tcPr>
          <w:p w14:paraId="274E46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EB52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5EC925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Чирковский Завод</w:t>
            </w:r>
          </w:p>
        </w:tc>
        <w:tc>
          <w:tcPr>
            <w:tcW w:w="2127" w:type="dxa"/>
            <w:tcBorders>
              <w:top w:val="nil"/>
              <w:left w:val="nil"/>
              <w:bottom w:val="single" w:sz="4" w:space="0" w:color="auto"/>
              <w:right w:val="single" w:sz="4" w:space="0" w:color="auto"/>
            </w:tcBorders>
            <w:shd w:val="clear" w:color="auto" w:fill="auto"/>
            <w:noWrap/>
            <w:vAlign w:val="center"/>
            <w:hideMark/>
          </w:tcPr>
          <w:p w14:paraId="65C214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970132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87BD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556</w:t>
            </w:r>
          </w:p>
        </w:tc>
        <w:tc>
          <w:tcPr>
            <w:tcW w:w="2639" w:type="dxa"/>
            <w:tcBorders>
              <w:top w:val="nil"/>
              <w:left w:val="nil"/>
              <w:bottom w:val="single" w:sz="4" w:space="0" w:color="auto"/>
              <w:right w:val="single" w:sz="4" w:space="0" w:color="auto"/>
            </w:tcBorders>
            <w:shd w:val="clear" w:color="auto" w:fill="auto"/>
            <w:noWrap/>
            <w:vAlign w:val="center"/>
            <w:hideMark/>
          </w:tcPr>
          <w:p w14:paraId="3A8931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482E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81FA6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31461A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тер. Слобода Сошени</w:t>
            </w:r>
          </w:p>
        </w:tc>
      </w:tr>
      <w:tr w:rsidR="008F6BD7" w:rsidRPr="008F6BD7" w14:paraId="174066D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B9B6C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557</w:t>
            </w:r>
          </w:p>
        </w:tc>
        <w:tc>
          <w:tcPr>
            <w:tcW w:w="2639" w:type="dxa"/>
            <w:tcBorders>
              <w:top w:val="nil"/>
              <w:left w:val="nil"/>
              <w:bottom w:val="single" w:sz="4" w:space="0" w:color="auto"/>
              <w:right w:val="single" w:sz="4" w:space="0" w:color="auto"/>
            </w:tcBorders>
            <w:shd w:val="clear" w:color="auto" w:fill="auto"/>
            <w:noWrap/>
            <w:vAlign w:val="center"/>
            <w:hideMark/>
          </w:tcPr>
          <w:p w14:paraId="64AF7F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BB8F1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11E91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Коршик</w:t>
            </w:r>
          </w:p>
        </w:tc>
        <w:tc>
          <w:tcPr>
            <w:tcW w:w="2127" w:type="dxa"/>
            <w:tcBorders>
              <w:top w:val="nil"/>
              <w:left w:val="nil"/>
              <w:bottom w:val="single" w:sz="4" w:space="0" w:color="auto"/>
              <w:right w:val="single" w:sz="4" w:space="0" w:color="auto"/>
            </w:tcBorders>
            <w:shd w:val="clear" w:color="auto" w:fill="auto"/>
            <w:noWrap/>
            <w:vAlign w:val="center"/>
            <w:hideMark/>
          </w:tcPr>
          <w:p w14:paraId="4CBD5A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42EFD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B73E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558</w:t>
            </w:r>
          </w:p>
        </w:tc>
        <w:tc>
          <w:tcPr>
            <w:tcW w:w="2639" w:type="dxa"/>
            <w:tcBorders>
              <w:top w:val="nil"/>
              <w:left w:val="nil"/>
              <w:bottom w:val="single" w:sz="4" w:space="0" w:color="auto"/>
              <w:right w:val="single" w:sz="4" w:space="0" w:color="auto"/>
            </w:tcBorders>
            <w:shd w:val="clear" w:color="auto" w:fill="auto"/>
            <w:noWrap/>
            <w:vAlign w:val="center"/>
            <w:hideMark/>
          </w:tcPr>
          <w:p w14:paraId="3CEA29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51DD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5AD93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Верхосунье</w:t>
            </w:r>
          </w:p>
        </w:tc>
        <w:tc>
          <w:tcPr>
            <w:tcW w:w="2127" w:type="dxa"/>
            <w:tcBorders>
              <w:top w:val="nil"/>
              <w:left w:val="nil"/>
              <w:bottom w:val="single" w:sz="4" w:space="0" w:color="auto"/>
              <w:right w:val="single" w:sz="4" w:space="0" w:color="auto"/>
            </w:tcBorders>
            <w:shd w:val="clear" w:color="auto" w:fill="auto"/>
            <w:noWrap/>
            <w:vAlign w:val="center"/>
            <w:hideMark/>
          </w:tcPr>
          <w:p w14:paraId="0EF183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3CDAE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CF769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559</w:t>
            </w:r>
          </w:p>
        </w:tc>
        <w:tc>
          <w:tcPr>
            <w:tcW w:w="2639" w:type="dxa"/>
            <w:tcBorders>
              <w:top w:val="nil"/>
              <w:left w:val="nil"/>
              <w:bottom w:val="single" w:sz="4" w:space="0" w:color="auto"/>
              <w:right w:val="single" w:sz="4" w:space="0" w:color="auto"/>
            </w:tcBorders>
            <w:shd w:val="clear" w:color="auto" w:fill="auto"/>
            <w:noWrap/>
            <w:vAlign w:val="center"/>
            <w:hideMark/>
          </w:tcPr>
          <w:p w14:paraId="7A9B7E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4F20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08AC16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Ярославль</w:t>
            </w:r>
          </w:p>
        </w:tc>
        <w:tc>
          <w:tcPr>
            <w:tcW w:w="2127" w:type="dxa"/>
            <w:tcBorders>
              <w:top w:val="nil"/>
              <w:left w:val="nil"/>
              <w:bottom w:val="single" w:sz="4" w:space="0" w:color="auto"/>
              <w:right w:val="single" w:sz="4" w:space="0" w:color="auto"/>
            </w:tcBorders>
            <w:shd w:val="clear" w:color="auto" w:fill="auto"/>
            <w:noWrap/>
            <w:vAlign w:val="center"/>
            <w:hideMark/>
          </w:tcPr>
          <w:p w14:paraId="4CEDB4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97E7F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A7D5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560</w:t>
            </w:r>
          </w:p>
        </w:tc>
        <w:tc>
          <w:tcPr>
            <w:tcW w:w="2639" w:type="dxa"/>
            <w:tcBorders>
              <w:top w:val="nil"/>
              <w:left w:val="nil"/>
              <w:bottom w:val="single" w:sz="4" w:space="0" w:color="auto"/>
              <w:right w:val="single" w:sz="4" w:space="0" w:color="auto"/>
            </w:tcBorders>
            <w:shd w:val="clear" w:color="auto" w:fill="auto"/>
            <w:noWrap/>
            <w:vAlign w:val="center"/>
            <w:hideMark/>
          </w:tcPr>
          <w:p w14:paraId="7CC3A3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58AC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7CD9B8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Кузнецы</w:t>
            </w:r>
          </w:p>
        </w:tc>
        <w:tc>
          <w:tcPr>
            <w:tcW w:w="2127" w:type="dxa"/>
            <w:tcBorders>
              <w:top w:val="nil"/>
              <w:left w:val="nil"/>
              <w:bottom w:val="single" w:sz="4" w:space="0" w:color="auto"/>
              <w:right w:val="single" w:sz="4" w:space="0" w:color="auto"/>
            </w:tcBorders>
            <w:shd w:val="clear" w:color="auto" w:fill="auto"/>
            <w:noWrap/>
            <w:vAlign w:val="center"/>
            <w:hideMark/>
          </w:tcPr>
          <w:p w14:paraId="478496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222D8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A9D8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561</w:t>
            </w:r>
          </w:p>
        </w:tc>
        <w:tc>
          <w:tcPr>
            <w:tcW w:w="2639" w:type="dxa"/>
            <w:tcBorders>
              <w:top w:val="nil"/>
              <w:left w:val="nil"/>
              <w:bottom w:val="single" w:sz="4" w:space="0" w:color="auto"/>
              <w:right w:val="single" w:sz="4" w:space="0" w:color="auto"/>
            </w:tcBorders>
            <w:shd w:val="clear" w:color="auto" w:fill="auto"/>
            <w:noWrap/>
            <w:vAlign w:val="center"/>
            <w:hideMark/>
          </w:tcPr>
          <w:p w14:paraId="18D519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4876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0F1DB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Заря</w:t>
            </w:r>
          </w:p>
        </w:tc>
        <w:tc>
          <w:tcPr>
            <w:tcW w:w="2127" w:type="dxa"/>
            <w:tcBorders>
              <w:top w:val="nil"/>
              <w:left w:val="nil"/>
              <w:bottom w:val="single" w:sz="4" w:space="0" w:color="auto"/>
              <w:right w:val="single" w:sz="4" w:space="0" w:color="auto"/>
            </w:tcBorders>
            <w:shd w:val="clear" w:color="auto" w:fill="auto"/>
            <w:noWrap/>
            <w:vAlign w:val="center"/>
            <w:hideMark/>
          </w:tcPr>
          <w:p w14:paraId="09891C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5C729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63A4E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562</w:t>
            </w:r>
          </w:p>
        </w:tc>
        <w:tc>
          <w:tcPr>
            <w:tcW w:w="2639" w:type="dxa"/>
            <w:tcBorders>
              <w:top w:val="nil"/>
              <w:left w:val="nil"/>
              <w:bottom w:val="single" w:sz="4" w:space="0" w:color="auto"/>
              <w:right w:val="single" w:sz="4" w:space="0" w:color="auto"/>
            </w:tcBorders>
            <w:shd w:val="clear" w:color="auto" w:fill="auto"/>
            <w:noWrap/>
            <w:vAlign w:val="center"/>
            <w:hideMark/>
          </w:tcPr>
          <w:p w14:paraId="35E5E5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91EB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2BFA34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Лесниково</w:t>
            </w:r>
          </w:p>
        </w:tc>
        <w:tc>
          <w:tcPr>
            <w:tcW w:w="2127" w:type="dxa"/>
            <w:tcBorders>
              <w:top w:val="nil"/>
              <w:left w:val="nil"/>
              <w:bottom w:val="single" w:sz="4" w:space="0" w:color="auto"/>
              <w:right w:val="single" w:sz="4" w:space="0" w:color="auto"/>
            </w:tcBorders>
            <w:shd w:val="clear" w:color="auto" w:fill="auto"/>
            <w:noWrap/>
            <w:vAlign w:val="center"/>
            <w:hideMark/>
          </w:tcPr>
          <w:p w14:paraId="38C700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5FA1E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6A4CF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563</w:t>
            </w:r>
          </w:p>
        </w:tc>
        <w:tc>
          <w:tcPr>
            <w:tcW w:w="2639" w:type="dxa"/>
            <w:tcBorders>
              <w:top w:val="nil"/>
              <w:left w:val="nil"/>
              <w:bottom w:val="single" w:sz="4" w:space="0" w:color="auto"/>
              <w:right w:val="single" w:sz="4" w:space="0" w:color="auto"/>
            </w:tcBorders>
            <w:shd w:val="clear" w:color="auto" w:fill="auto"/>
            <w:noWrap/>
            <w:vAlign w:val="center"/>
            <w:hideMark/>
          </w:tcPr>
          <w:p w14:paraId="7BC176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EDB5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54F0A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Олинские</w:t>
            </w:r>
          </w:p>
        </w:tc>
        <w:tc>
          <w:tcPr>
            <w:tcW w:w="2127" w:type="dxa"/>
            <w:tcBorders>
              <w:top w:val="nil"/>
              <w:left w:val="nil"/>
              <w:bottom w:val="single" w:sz="4" w:space="0" w:color="auto"/>
              <w:right w:val="single" w:sz="4" w:space="0" w:color="auto"/>
            </w:tcBorders>
            <w:shd w:val="clear" w:color="auto" w:fill="auto"/>
            <w:noWrap/>
            <w:vAlign w:val="center"/>
            <w:hideMark/>
          </w:tcPr>
          <w:p w14:paraId="444DF2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0C7AB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8D222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564</w:t>
            </w:r>
          </w:p>
        </w:tc>
        <w:tc>
          <w:tcPr>
            <w:tcW w:w="2639" w:type="dxa"/>
            <w:tcBorders>
              <w:top w:val="nil"/>
              <w:left w:val="nil"/>
              <w:bottom w:val="single" w:sz="4" w:space="0" w:color="auto"/>
              <w:right w:val="single" w:sz="4" w:space="0" w:color="auto"/>
            </w:tcBorders>
            <w:shd w:val="clear" w:color="auto" w:fill="auto"/>
            <w:noWrap/>
            <w:vAlign w:val="center"/>
            <w:hideMark/>
          </w:tcPr>
          <w:p w14:paraId="108593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6773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6ECB9E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Зайцевы</w:t>
            </w:r>
          </w:p>
        </w:tc>
        <w:tc>
          <w:tcPr>
            <w:tcW w:w="2127" w:type="dxa"/>
            <w:tcBorders>
              <w:top w:val="nil"/>
              <w:left w:val="nil"/>
              <w:bottom w:val="single" w:sz="4" w:space="0" w:color="auto"/>
              <w:right w:val="single" w:sz="4" w:space="0" w:color="auto"/>
            </w:tcBorders>
            <w:shd w:val="clear" w:color="auto" w:fill="auto"/>
            <w:noWrap/>
            <w:vAlign w:val="center"/>
            <w:hideMark/>
          </w:tcPr>
          <w:p w14:paraId="148901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8C598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CCED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565</w:t>
            </w:r>
          </w:p>
        </w:tc>
        <w:tc>
          <w:tcPr>
            <w:tcW w:w="2639" w:type="dxa"/>
            <w:tcBorders>
              <w:top w:val="nil"/>
              <w:left w:val="nil"/>
              <w:bottom w:val="single" w:sz="4" w:space="0" w:color="auto"/>
              <w:right w:val="single" w:sz="4" w:space="0" w:color="auto"/>
            </w:tcBorders>
            <w:shd w:val="clear" w:color="auto" w:fill="auto"/>
            <w:noWrap/>
            <w:vAlign w:val="center"/>
            <w:hideMark/>
          </w:tcPr>
          <w:p w14:paraId="24C0A0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D6FC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EB27B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Волосница</w:t>
            </w:r>
          </w:p>
        </w:tc>
        <w:tc>
          <w:tcPr>
            <w:tcW w:w="2127" w:type="dxa"/>
            <w:tcBorders>
              <w:top w:val="nil"/>
              <w:left w:val="nil"/>
              <w:bottom w:val="single" w:sz="4" w:space="0" w:color="auto"/>
              <w:right w:val="single" w:sz="4" w:space="0" w:color="auto"/>
            </w:tcBorders>
            <w:shd w:val="clear" w:color="auto" w:fill="auto"/>
            <w:noWrap/>
            <w:vAlign w:val="center"/>
            <w:hideMark/>
          </w:tcPr>
          <w:p w14:paraId="104232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EC36E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53F7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566</w:t>
            </w:r>
          </w:p>
        </w:tc>
        <w:tc>
          <w:tcPr>
            <w:tcW w:w="2639" w:type="dxa"/>
            <w:tcBorders>
              <w:top w:val="nil"/>
              <w:left w:val="nil"/>
              <w:bottom w:val="single" w:sz="4" w:space="0" w:color="auto"/>
              <w:right w:val="single" w:sz="4" w:space="0" w:color="auto"/>
            </w:tcBorders>
            <w:shd w:val="clear" w:color="auto" w:fill="auto"/>
            <w:noWrap/>
            <w:vAlign w:val="center"/>
            <w:hideMark/>
          </w:tcPr>
          <w:p w14:paraId="6D58FF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5660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EB28D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Зоткино</w:t>
            </w:r>
          </w:p>
        </w:tc>
        <w:tc>
          <w:tcPr>
            <w:tcW w:w="2127" w:type="dxa"/>
            <w:tcBorders>
              <w:top w:val="nil"/>
              <w:left w:val="nil"/>
              <w:bottom w:val="single" w:sz="4" w:space="0" w:color="auto"/>
              <w:right w:val="single" w:sz="4" w:space="0" w:color="auto"/>
            </w:tcBorders>
            <w:shd w:val="clear" w:color="auto" w:fill="auto"/>
            <w:noWrap/>
            <w:vAlign w:val="center"/>
            <w:hideMark/>
          </w:tcPr>
          <w:p w14:paraId="12E1EA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09773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0464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567</w:t>
            </w:r>
          </w:p>
        </w:tc>
        <w:tc>
          <w:tcPr>
            <w:tcW w:w="2639" w:type="dxa"/>
            <w:tcBorders>
              <w:top w:val="nil"/>
              <w:left w:val="nil"/>
              <w:bottom w:val="single" w:sz="4" w:space="0" w:color="auto"/>
              <w:right w:val="single" w:sz="4" w:space="0" w:color="auto"/>
            </w:tcBorders>
            <w:shd w:val="clear" w:color="auto" w:fill="auto"/>
            <w:noWrap/>
            <w:vAlign w:val="center"/>
            <w:hideMark/>
          </w:tcPr>
          <w:p w14:paraId="577DA4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1216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72F3D0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Стариковцы</w:t>
            </w:r>
          </w:p>
        </w:tc>
        <w:tc>
          <w:tcPr>
            <w:tcW w:w="2127" w:type="dxa"/>
            <w:tcBorders>
              <w:top w:val="nil"/>
              <w:left w:val="nil"/>
              <w:bottom w:val="single" w:sz="4" w:space="0" w:color="auto"/>
              <w:right w:val="single" w:sz="4" w:space="0" w:color="auto"/>
            </w:tcBorders>
            <w:shd w:val="clear" w:color="auto" w:fill="auto"/>
            <w:noWrap/>
            <w:vAlign w:val="center"/>
            <w:hideMark/>
          </w:tcPr>
          <w:p w14:paraId="0EA319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0F82B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3039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568</w:t>
            </w:r>
          </w:p>
        </w:tc>
        <w:tc>
          <w:tcPr>
            <w:tcW w:w="2639" w:type="dxa"/>
            <w:tcBorders>
              <w:top w:val="nil"/>
              <w:left w:val="nil"/>
              <w:bottom w:val="single" w:sz="4" w:space="0" w:color="auto"/>
              <w:right w:val="single" w:sz="4" w:space="0" w:color="auto"/>
            </w:tcBorders>
            <w:shd w:val="clear" w:color="auto" w:fill="auto"/>
            <w:noWrap/>
            <w:vAlign w:val="center"/>
            <w:hideMark/>
          </w:tcPr>
          <w:p w14:paraId="351026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998B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688B49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Сунцовы</w:t>
            </w:r>
          </w:p>
        </w:tc>
        <w:tc>
          <w:tcPr>
            <w:tcW w:w="2127" w:type="dxa"/>
            <w:tcBorders>
              <w:top w:val="nil"/>
              <w:left w:val="nil"/>
              <w:bottom w:val="single" w:sz="4" w:space="0" w:color="auto"/>
              <w:right w:val="single" w:sz="4" w:space="0" w:color="auto"/>
            </w:tcBorders>
            <w:shd w:val="clear" w:color="auto" w:fill="auto"/>
            <w:noWrap/>
            <w:vAlign w:val="center"/>
            <w:hideMark/>
          </w:tcPr>
          <w:p w14:paraId="42845D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6E908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16D9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569</w:t>
            </w:r>
          </w:p>
        </w:tc>
        <w:tc>
          <w:tcPr>
            <w:tcW w:w="2639" w:type="dxa"/>
            <w:tcBorders>
              <w:top w:val="nil"/>
              <w:left w:val="nil"/>
              <w:bottom w:val="single" w:sz="4" w:space="0" w:color="auto"/>
              <w:right w:val="single" w:sz="4" w:space="0" w:color="auto"/>
            </w:tcBorders>
            <w:shd w:val="clear" w:color="auto" w:fill="auto"/>
            <w:noWrap/>
            <w:vAlign w:val="center"/>
            <w:hideMark/>
          </w:tcPr>
          <w:p w14:paraId="00AAE1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8D4E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6158F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Родино</w:t>
            </w:r>
          </w:p>
        </w:tc>
        <w:tc>
          <w:tcPr>
            <w:tcW w:w="2127" w:type="dxa"/>
            <w:tcBorders>
              <w:top w:val="nil"/>
              <w:left w:val="nil"/>
              <w:bottom w:val="single" w:sz="4" w:space="0" w:color="auto"/>
              <w:right w:val="single" w:sz="4" w:space="0" w:color="auto"/>
            </w:tcBorders>
            <w:shd w:val="clear" w:color="auto" w:fill="auto"/>
            <w:noWrap/>
            <w:vAlign w:val="center"/>
            <w:hideMark/>
          </w:tcPr>
          <w:p w14:paraId="641FC2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C7421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9AAF1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570</w:t>
            </w:r>
          </w:p>
        </w:tc>
        <w:tc>
          <w:tcPr>
            <w:tcW w:w="2639" w:type="dxa"/>
            <w:tcBorders>
              <w:top w:val="nil"/>
              <w:left w:val="nil"/>
              <w:bottom w:val="single" w:sz="4" w:space="0" w:color="auto"/>
              <w:right w:val="single" w:sz="4" w:space="0" w:color="auto"/>
            </w:tcBorders>
            <w:shd w:val="clear" w:color="auto" w:fill="auto"/>
            <w:noWrap/>
            <w:vAlign w:val="center"/>
            <w:hideMark/>
          </w:tcPr>
          <w:p w14:paraId="2E0ACA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0444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1C14C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Кирово-Чепецк</w:t>
            </w:r>
          </w:p>
        </w:tc>
        <w:tc>
          <w:tcPr>
            <w:tcW w:w="2127" w:type="dxa"/>
            <w:tcBorders>
              <w:top w:val="nil"/>
              <w:left w:val="nil"/>
              <w:bottom w:val="single" w:sz="4" w:space="0" w:color="auto"/>
              <w:right w:val="single" w:sz="4" w:space="0" w:color="auto"/>
            </w:tcBorders>
            <w:shd w:val="clear" w:color="auto" w:fill="auto"/>
            <w:noWrap/>
            <w:vAlign w:val="center"/>
            <w:hideMark/>
          </w:tcPr>
          <w:p w14:paraId="3F9936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BA2F0D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3F17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571</w:t>
            </w:r>
          </w:p>
        </w:tc>
        <w:tc>
          <w:tcPr>
            <w:tcW w:w="2639" w:type="dxa"/>
            <w:tcBorders>
              <w:top w:val="nil"/>
              <w:left w:val="nil"/>
              <w:bottom w:val="single" w:sz="4" w:space="0" w:color="auto"/>
              <w:right w:val="single" w:sz="4" w:space="0" w:color="auto"/>
            </w:tcBorders>
            <w:shd w:val="clear" w:color="auto" w:fill="auto"/>
            <w:noWrap/>
            <w:vAlign w:val="center"/>
            <w:hideMark/>
          </w:tcPr>
          <w:p w14:paraId="1578CE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912C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A5236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Астрахань</w:t>
            </w:r>
          </w:p>
        </w:tc>
        <w:tc>
          <w:tcPr>
            <w:tcW w:w="2127" w:type="dxa"/>
            <w:tcBorders>
              <w:top w:val="nil"/>
              <w:left w:val="nil"/>
              <w:bottom w:val="single" w:sz="4" w:space="0" w:color="auto"/>
              <w:right w:val="single" w:sz="4" w:space="0" w:color="auto"/>
            </w:tcBorders>
            <w:shd w:val="clear" w:color="auto" w:fill="auto"/>
            <w:noWrap/>
            <w:vAlign w:val="center"/>
            <w:hideMark/>
          </w:tcPr>
          <w:p w14:paraId="5EFBC4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12D43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4FEE5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572</w:t>
            </w:r>
          </w:p>
        </w:tc>
        <w:tc>
          <w:tcPr>
            <w:tcW w:w="2639" w:type="dxa"/>
            <w:tcBorders>
              <w:top w:val="nil"/>
              <w:left w:val="nil"/>
              <w:bottom w:val="single" w:sz="4" w:space="0" w:color="auto"/>
              <w:right w:val="single" w:sz="4" w:space="0" w:color="auto"/>
            </w:tcBorders>
            <w:shd w:val="clear" w:color="auto" w:fill="auto"/>
            <w:noWrap/>
            <w:vAlign w:val="center"/>
            <w:hideMark/>
          </w:tcPr>
          <w:p w14:paraId="31C8F7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CB70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8A961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Пишнур</w:t>
            </w:r>
          </w:p>
        </w:tc>
        <w:tc>
          <w:tcPr>
            <w:tcW w:w="2127" w:type="dxa"/>
            <w:tcBorders>
              <w:top w:val="nil"/>
              <w:left w:val="nil"/>
              <w:bottom w:val="single" w:sz="4" w:space="0" w:color="auto"/>
              <w:right w:val="single" w:sz="4" w:space="0" w:color="auto"/>
            </w:tcBorders>
            <w:shd w:val="clear" w:color="auto" w:fill="auto"/>
            <w:noWrap/>
            <w:vAlign w:val="center"/>
            <w:hideMark/>
          </w:tcPr>
          <w:p w14:paraId="450216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65C3C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9652A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573</w:t>
            </w:r>
          </w:p>
        </w:tc>
        <w:tc>
          <w:tcPr>
            <w:tcW w:w="2639" w:type="dxa"/>
            <w:tcBorders>
              <w:top w:val="nil"/>
              <w:left w:val="nil"/>
              <w:bottom w:val="single" w:sz="4" w:space="0" w:color="auto"/>
              <w:right w:val="single" w:sz="4" w:space="0" w:color="auto"/>
            </w:tcBorders>
            <w:shd w:val="clear" w:color="auto" w:fill="auto"/>
            <w:noWrap/>
            <w:vAlign w:val="center"/>
            <w:hideMark/>
          </w:tcPr>
          <w:p w14:paraId="392EE5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1720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D5558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Зимино</w:t>
            </w:r>
          </w:p>
        </w:tc>
        <w:tc>
          <w:tcPr>
            <w:tcW w:w="2127" w:type="dxa"/>
            <w:tcBorders>
              <w:top w:val="nil"/>
              <w:left w:val="nil"/>
              <w:bottom w:val="single" w:sz="4" w:space="0" w:color="auto"/>
              <w:right w:val="single" w:sz="4" w:space="0" w:color="auto"/>
            </w:tcBorders>
            <w:shd w:val="clear" w:color="auto" w:fill="auto"/>
            <w:noWrap/>
            <w:vAlign w:val="center"/>
            <w:hideMark/>
          </w:tcPr>
          <w:p w14:paraId="3E2429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CA1C6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142B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574</w:t>
            </w:r>
          </w:p>
        </w:tc>
        <w:tc>
          <w:tcPr>
            <w:tcW w:w="2639" w:type="dxa"/>
            <w:tcBorders>
              <w:top w:val="nil"/>
              <w:left w:val="nil"/>
              <w:bottom w:val="single" w:sz="4" w:space="0" w:color="auto"/>
              <w:right w:val="single" w:sz="4" w:space="0" w:color="auto"/>
            </w:tcBorders>
            <w:shd w:val="clear" w:color="auto" w:fill="auto"/>
            <w:noWrap/>
            <w:vAlign w:val="center"/>
            <w:hideMark/>
          </w:tcPr>
          <w:p w14:paraId="1BE597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F423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E0FAF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Ямное</w:t>
            </w:r>
          </w:p>
        </w:tc>
        <w:tc>
          <w:tcPr>
            <w:tcW w:w="2127" w:type="dxa"/>
            <w:tcBorders>
              <w:top w:val="nil"/>
              <w:left w:val="nil"/>
              <w:bottom w:val="single" w:sz="4" w:space="0" w:color="auto"/>
              <w:right w:val="single" w:sz="4" w:space="0" w:color="auto"/>
            </w:tcBorders>
            <w:shd w:val="clear" w:color="auto" w:fill="auto"/>
            <w:noWrap/>
            <w:vAlign w:val="center"/>
            <w:hideMark/>
          </w:tcPr>
          <w:p w14:paraId="5AC2C9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CF475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AFC2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575</w:t>
            </w:r>
          </w:p>
        </w:tc>
        <w:tc>
          <w:tcPr>
            <w:tcW w:w="2639" w:type="dxa"/>
            <w:tcBorders>
              <w:top w:val="nil"/>
              <w:left w:val="nil"/>
              <w:bottom w:val="single" w:sz="4" w:space="0" w:color="auto"/>
              <w:right w:val="single" w:sz="4" w:space="0" w:color="auto"/>
            </w:tcBorders>
            <w:shd w:val="clear" w:color="auto" w:fill="auto"/>
            <w:noWrap/>
            <w:vAlign w:val="center"/>
            <w:hideMark/>
          </w:tcPr>
          <w:p w14:paraId="6AD02A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05F0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1D53C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Барановщина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5C89F6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D6196F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F06E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576</w:t>
            </w:r>
          </w:p>
        </w:tc>
        <w:tc>
          <w:tcPr>
            <w:tcW w:w="2639" w:type="dxa"/>
            <w:tcBorders>
              <w:top w:val="nil"/>
              <w:left w:val="nil"/>
              <w:bottom w:val="single" w:sz="4" w:space="0" w:color="auto"/>
              <w:right w:val="single" w:sz="4" w:space="0" w:color="auto"/>
            </w:tcBorders>
            <w:shd w:val="clear" w:color="auto" w:fill="auto"/>
            <w:noWrap/>
            <w:vAlign w:val="center"/>
            <w:hideMark/>
          </w:tcPr>
          <w:p w14:paraId="6FD2EB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93AD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17117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Окунево</w:t>
            </w:r>
          </w:p>
        </w:tc>
        <w:tc>
          <w:tcPr>
            <w:tcW w:w="2127" w:type="dxa"/>
            <w:tcBorders>
              <w:top w:val="nil"/>
              <w:left w:val="nil"/>
              <w:bottom w:val="single" w:sz="4" w:space="0" w:color="auto"/>
              <w:right w:val="single" w:sz="4" w:space="0" w:color="auto"/>
            </w:tcBorders>
            <w:shd w:val="clear" w:color="auto" w:fill="auto"/>
            <w:noWrap/>
            <w:vAlign w:val="center"/>
            <w:hideMark/>
          </w:tcPr>
          <w:p w14:paraId="6A9C68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E1171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E899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577</w:t>
            </w:r>
          </w:p>
        </w:tc>
        <w:tc>
          <w:tcPr>
            <w:tcW w:w="2639" w:type="dxa"/>
            <w:tcBorders>
              <w:top w:val="nil"/>
              <w:left w:val="nil"/>
              <w:bottom w:val="single" w:sz="4" w:space="0" w:color="auto"/>
              <w:right w:val="single" w:sz="4" w:space="0" w:color="auto"/>
            </w:tcBorders>
            <w:shd w:val="clear" w:color="auto" w:fill="auto"/>
            <w:noWrap/>
            <w:vAlign w:val="center"/>
            <w:hideMark/>
          </w:tcPr>
          <w:p w14:paraId="3D6150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4C93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9B9E9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Антонково</w:t>
            </w:r>
          </w:p>
        </w:tc>
        <w:tc>
          <w:tcPr>
            <w:tcW w:w="2127" w:type="dxa"/>
            <w:tcBorders>
              <w:top w:val="nil"/>
              <w:left w:val="nil"/>
              <w:bottom w:val="single" w:sz="4" w:space="0" w:color="auto"/>
              <w:right w:val="single" w:sz="4" w:space="0" w:color="auto"/>
            </w:tcBorders>
            <w:shd w:val="clear" w:color="auto" w:fill="auto"/>
            <w:noWrap/>
            <w:vAlign w:val="center"/>
            <w:hideMark/>
          </w:tcPr>
          <w:p w14:paraId="1C303E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22053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408A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578</w:t>
            </w:r>
          </w:p>
        </w:tc>
        <w:tc>
          <w:tcPr>
            <w:tcW w:w="2639" w:type="dxa"/>
            <w:tcBorders>
              <w:top w:val="nil"/>
              <w:left w:val="nil"/>
              <w:bottom w:val="single" w:sz="4" w:space="0" w:color="auto"/>
              <w:right w:val="single" w:sz="4" w:space="0" w:color="auto"/>
            </w:tcBorders>
            <w:shd w:val="clear" w:color="auto" w:fill="auto"/>
            <w:noWrap/>
            <w:vAlign w:val="center"/>
            <w:hideMark/>
          </w:tcPr>
          <w:p w14:paraId="4DFDF3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26951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D57AD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Кукмур</w:t>
            </w:r>
          </w:p>
        </w:tc>
        <w:tc>
          <w:tcPr>
            <w:tcW w:w="2127" w:type="dxa"/>
            <w:tcBorders>
              <w:top w:val="nil"/>
              <w:left w:val="nil"/>
              <w:bottom w:val="single" w:sz="4" w:space="0" w:color="auto"/>
              <w:right w:val="single" w:sz="4" w:space="0" w:color="auto"/>
            </w:tcBorders>
            <w:shd w:val="clear" w:color="auto" w:fill="auto"/>
            <w:noWrap/>
            <w:vAlign w:val="center"/>
            <w:hideMark/>
          </w:tcPr>
          <w:p w14:paraId="67B552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45720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E3016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579</w:t>
            </w:r>
          </w:p>
        </w:tc>
        <w:tc>
          <w:tcPr>
            <w:tcW w:w="2639" w:type="dxa"/>
            <w:tcBorders>
              <w:top w:val="nil"/>
              <w:left w:val="nil"/>
              <w:bottom w:val="single" w:sz="4" w:space="0" w:color="auto"/>
              <w:right w:val="single" w:sz="4" w:space="0" w:color="auto"/>
            </w:tcBorders>
            <w:shd w:val="clear" w:color="auto" w:fill="auto"/>
            <w:noWrap/>
            <w:vAlign w:val="center"/>
            <w:hideMark/>
          </w:tcPr>
          <w:p w14:paraId="75CCE9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379E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DB997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Верхнее Чуприяново</w:t>
            </w:r>
          </w:p>
        </w:tc>
        <w:tc>
          <w:tcPr>
            <w:tcW w:w="2127" w:type="dxa"/>
            <w:tcBorders>
              <w:top w:val="nil"/>
              <w:left w:val="nil"/>
              <w:bottom w:val="single" w:sz="4" w:space="0" w:color="auto"/>
              <w:right w:val="single" w:sz="4" w:space="0" w:color="auto"/>
            </w:tcBorders>
            <w:shd w:val="clear" w:color="auto" w:fill="auto"/>
            <w:noWrap/>
            <w:vAlign w:val="center"/>
            <w:hideMark/>
          </w:tcPr>
          <w:p w14:paraId="33E96E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BE63C0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3332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580</w:t>
            </w:r>
          </w:p>
        </w:tc>
        <w:tc>
          <w:tcPr>
            <w:tcW w:w="2639" w:type="dxa"/>
            <w:tcBorders>
              <w:top w:val="nil"/>
              <w:left w:val="nil"/>
              <w:bottom w:val="single" w:sz="4" w:space="0" w:color="auto"/>
              <w:right w:val="single" w:sz="4" w:space="0" w:color="auto"/>
            </w:tcBorders>
            <w:shd w:val="clear" w:color="auto" w:fill="auto"/>
            <w:noWrap/>
            <w:vAlign w:val="center"/>
            <w:hideMark/>
          </w:tcPr>
          <w:p w14:paraId="231ADF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F057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754E7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Большой Яснур</w:t>
            </w:r>
          </w:p>
        </w:tc>
        <w:tc>
          <w:tcPr>
            <w:tcW w:w="2127" w:type="dxa"/>
            <w:tcBorders>
              <w:top w:val="nil"/>
              <w:left w:val="nil"/>
              <w:bottom w:val="single" w:sz="4" w:space="0" w:color="auto"/>
              <w:right w:val="single" w:sz="4" w:space="0" w:color="auto"/>
            </w:tcBorders>
            <w:shd w:val="clear" w:color="auto" w:fill="auto"/>
            <w:noWrap/>
            <w:vAlign w:val="center"/>
            <w:hideMark/>
          </w:tcPr>
          <w:p w14:paraId="2F347E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C8C0D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99F3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581</w:t>
            </w:r>
          </w:p>
        </w:tc>
        <w:tc>
          <w:tcPr>
            <w:tcW w:w="2639" w:type="dxa"/>
            <w:tcBorders>
              <w:top w:val="nil"/>
              <w:left w:val="nil"/>
              <w:bottom w:val="single" w:sz="4" w:space="0" w:color="auto"/>
              <w:right w:val="single" w:sz="4" w:space="0" w:color="auto"/>
            </w:tcBorders>
            <w:shd w:val="clear" w:color="auto" w:fill="auto"/>
            <w:noWrap/>
            <w:vAlign w:val="center"/>
            <w:hideMark/>
          </w:tcPr>
          <w:p w14:paraId="1F305A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FDE4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32668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Елизарово</w:t>
            </w:r>
          </w:p>
        </w:tc>
        <w:tc>
          <w:tcPr>
            <w:tcW w:w="2127" w:type="dxa"/>
            <w:tcBorders>
              <w:top w:val="nil"/>
              <w:left w:val="nil"/>
              <w:bottom w:val="single" w:sz="4" w:space="0" w:color="auto"/>
              <w:right w:val="single" w:sz="4" w:space="0" w:color="auto"/>
            </w:tcBorders>
            <w:shd w:val="clear" w:color="auto" w:fill="auto"/>
            <w:noWrap/>
            <w:vAlign w:val="center"/>
            <w:hideMark/>
          </w:tcPr>
          <w:p w14:paraId="03947E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3F51F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9BDA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582</w:t>
            </w:r>
          </w:p>
        </w:tc>
        <w:tc>
          <w:tcPr>
            <w:tcW w:w="2639" w:type="dxa"/>
            <w:tcBorders>
              <w:top w:val="nil"/>
              <w:left w:val="nil"/>
              <w:bottom w:val="single" w:sz="4" w:space="0" w:color="auto"/>
              <w:right w:val="single" w:sz="4" w:space="0" w:color="auto"/>
            </w:tcBorders>
            <w:shd w:val="clear" w:color="auto" w:fill="auto"/>
            <w:noWrap/>
            <w:vAlign w:val="center"/>
            <w:hideMark/>
          </w:tcPr>
          <w:p w14:paraId="682C19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CE15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30E82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Б-Перелаз</w:t>
            </w:r>
          </w:p>
        </w:tc>
        <w:tc>
          <w:tcPr>
            <w:tcW w:w="2127" w:type="dxa"/>
            <w:tcBorders>
              <w:top w:val="nil"/>
              <w:left w:val="nil"/>
              <w:bottom w:val="single" w:sz="4" w:space="0" w:color="auto"/>
              <w:right w:val="single" w:sz="4" w:space="0" w:color="auto"/>
            </w:tcBorders>
            <w:shd w:val="clear" w:color="auto" w:fill="auto"/>
            <w:noWrap/>
            <w:vAlign w:val="center"/>
            <w:hideMark/>
          </w:tcPr>
          <w:p w14:paraId="1EB1B3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8211D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3975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583</w:t>
            </w:r>
          </w:p>
        </w:tc>
        <w:tc>
          <w:tcPr>
            <w:tcW w:w="2639" w:type="dxa"/>
            <w:tcBorders>
              <w:top w:val="nil"/>
              <w:left w:val="nil"/>
              <w:bottom w:val="single" w:sz="4" w:space="0" w:color="auto"/>
              <w:right w:val="single" w:sz="4" w:space="0" w:color="auto"/>
            </w:tcBorders>
            <w:shd w:val="clear" w:color="auto" w:fill="auto"/>
            <w:noWrap/>
            <w:vAlign w:val="center"/>
            <w:hideMark/>
          </w:tcPr>
          <w:p w14:paraId="214D91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7D2D0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D84A8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Князево</w:t>
            </w:r>
          </w:p>
        </w:tc>
        <w:tc>
          <w:tcPr>
            <w:tcW w:w="2127" w:type="dxa"/>
            <w:tcBorders>
              <w:top w:val="nil"/>
              <w:left w:val="nil"/>
              <w:bottom w:val="single" w:sz="4" w:space="0" w:color="auto"/>
              <w:right w:val="single" w:sz="4" w:space="0" w:color="auto"/>
            </w:tcBorders>
            <w:shd w:val="clear" w:color="auto" w:fill="auto"/>
            <w:noWrap/>
            <w:vAlign w:val="center"/>
            <w:hideMark/>
          </w:tcPr>
          <w:p w14:paraId="552E6F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30EF46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5F306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584</w:t>
            </w:r>
          </w:p>
        </w:tc>
        <w:tc>
          <w:tcPr>
            <w:tcW w:w="2639" w:type="dxa"/>
            <w:tcBorders>
              <w:top w:val="nil"/>
              <w:left w:val="nil"/>
              <w:bottom w:val="single" w:sz="4" w:space="0" w:color="auto"/>
              <w:right w:val="single" w:sz="4" w:space="0" w:color="auto"/>
            </w:tcBorders>
            <w:shd w:val="clear" w:color="auto" w:fill="auto"/>
            <w:noWrap/>
            <w:vAlign w:val="center"/>
            <w:hideMark/>
          </w:tcPr>
          <w:p w14:paraId="7750FC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0374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4AB57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Шихово</w:t>
            </w:r>
          </w:p>
        </w:tc>
        <w:tc>
          <w:tcPr>
            <w:tcW w:w="2127" w:type="dxa"/>
            <w:tcBorders>
              <w:top w:val="nil"/>
              <w:left w:val="nil"/>
              <w:bottom w:val="single" w:sz="4" w:space="0" w:color="auto"/>
              <w:right w:val="single" w:sz="4" w:space="0" w:color="auto"/>
            </w:tcBorders>
            <w:shd w:val="clear" w:color="auto" w:fill="auto"/>
            <w:noWrap/>
            <w:vAlign w:val="center"/>
            <w:hideMark/>
          </w:tcPr>
          <w:p w14:paraId="0C577A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C5B55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C3A6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585</w:t>
            </w:r>
          </w:p>
        </w:tc>
        <w:tc>
          <w:tcPr>
            <w:tcW w:w="2639" w:type="dxa"/>
            <w:tcBorders>
              <w:top w:val="nil"/>
              <w:left w:val="nil"/>
              <w:bottom w:val="single" w:sz="4" w:space="0" w:color="auto"/>
              <w:right w:val="single" w:sz="4" w:space="0" w:color="auto"/>
            </w:tcBorders>
            <w:shd w:val="clear" w:color="auto" w:fill="auto"/>
            <w:noWrap/>
            <w:vAlign w:val="center"/>
            <w:hideMark/>
          </w:tcPr>
          <w:p w14:paraId="4FE7CE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DD8C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06DC4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Исаево</w:t>
            </w:r>
          </w:p>
        </w:tc>
        <w:tc>
          <w:tcPr>
            <w:tcW w:w="2127" w:type="dxa"/>
            <w:tcBorders>
              <w:top w:val="nil"/>
              <w:left w:val="nil"/>
              <w:bottom w:val="single" w:sz="4" w:space="0" w:color="auto"/>
              <w:right w:val="single" w:sz="4" w:space="0" w:color="auto"/>
            </w:tcBorders>
            <w:shd w:val="clear" w:color="auto" w:fill="auto"/>
            <w:noWrap/>
            <w:vAlign w:val="center"/>
            <w:hideMark/>
          </w:tcPr>
          <w:p w14:paraId="3E1243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A9180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4CAB2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586</w:t>
            </w:r>
          </w:p>
        </w:tc>
        <w:tc>
          <w:tcPr>
            <w:tcW w:w="2639" w:type="dxa"/>
            <w:tcBorders>
              <w:top w:val="nil"/>
              <w:left w:val="nil"/>
              <w:bottom w:val="single" w:sz="4" w:space="0" w:color="auto"/>
              <w:right w:val="single" w:sz="4" w:space="0" w:color="auto"/>
            </w:tcBorders>
            <w:shd w:val="clear" w:color="auto" w:fill="auto"/>
            <w:noWrap/>
            <w:vAlign w:val="center"/>
            <w:hideMark/>
          </w:tcPr>
          <w:p w14:paraId="6F2743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485A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2B777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Кочкино</w:t>
            </w:r>
          </w:p>
        </w:tc>
        <w:tc>
          <w:tcPr>
            <w:tcW w:w="2127" w:type="dxa"/>
            <w:tcBorders>
              <w:top w:val="nil"/>
              <w:left w:val="nil"/>
              <w:bottom w:val="single" w:sz="4" w:space="0" w:color="auto"/>
              <w:right w:val="single" w:sz="4" w:space="0" w:color="auto"/>
            </w:tcBorders>
            <w:shd w:val="clear" w:color="auto" w:fill="auto"/>
            <w:noWrap/>
            <w:vAlign w:val="center"/>
            <w:hideMark/>
          </w:tcPr>
          <w:p w14:paraId="536FD0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6FF97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0B4B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587</w:t>
            </w:r>
          </w:p>
        </w:tc>
        <w:tc>
          <w:tcPr>
            <w:tcW w:w="2639" w:type="dxa"/>
            <w:tcBorders>
              <w:top w:val="nil"/>
              <w:left w:val="nil"/>
              <w:bottom w:val="single" w:sz="4" w:space="0" w:color="auto"/>
              <w:right w:val="single" w:sz="4" w:space="0" w:color="auto"/>
            </w:tcBorders>
            <w:shd w:val="clear" w:color="auto" w:fill="auto"/>
            <w:noWrap/>
            <w:vAlign w:val="center"/>
            <w:hideMark/>
          </w:tcPr>
          <w:p w14:paraId="1156F6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3DF2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739EC2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Слободской</w:t>
            </w:r>
          </w:p>
        </w:tc>
        <w:tc>
          <w:tcPr>
            <w:tcW w:w="2127" w:type="dxa"/>
            <w:tcBorders>
              <w:top w:val="nil"/>
              <w:left w:val="nil"/>
              <w:bottom w:val="single" w:sz="4" w:space="0" w:color="auto"/>
              <w:right w:val="single" w:sz="4" w:space="0" w:color="auto"/>
            </w:tcBorders>
            <w:shd w:val="clear" w:color="auto" w:fill="auto"/>
            <w:noWrap/>
            <w:vAlign w:val="center"/>
            <w:hideMark/>
          </w:tcPr>
          <w:p w14:paraId="2CA5E5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Межколхозстрой</w:t>
            </w:r>
          </w:p>
        </w:tc>
      </w:tr>
      <w:tr w:rsidR="008F6BD7" w:rsidRPr="008F6BD7" w14:paraId="368838B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C254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588</w:t>
            </w:r>
          </w:p>
        </w:tc>
        <w:tc>
          <w:tcPr>
            <w:tcW w:w="2639" w:type="dxa"/>
            <w:tcBorders>
              <w:top w:val="nil"/>
              <w:left w:val="nil"/>
              <w:bottom w:val="single" w:sz="4" w:space="0" w:color="auto"/>
              <w:right w:val="single" w:sz="4" w:space="0" w:color="auto"/>
            </w:tcBorders>
            <w:shd w:val="clear" w:color="auto" w:fill="auto"/>
            <w:noWrap/>
            <w:vAlign w:val="center"/>
            <w:hideMark/>
          </w:tcPr>
          <w:p w14:paraId="1F3264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B4D88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86786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Пиштань</w:t>
            </w:r>
          </w:p>
        </w:tc>
        <w:tc>
          <w:tcPr>
            <w:tcW w:w="2127" w:type="dxa"/>
            <w:tcBorders>
              <w:top w:val="nil"/>
              <w:left w:val="nil"/>
              <w:bottom w:val="single" w:sz="4" w:space="0" w:color="auto"/>
              <w:right w:val="single" w:sz="4" w:space="0" w:color="auto"/>
            </w:tcBorders>
            <w:shd w:val="clear" w:color="auto" w:fill="auto"/>
            <w:noWrap/>
            <w:vAlign w:val="center"/>
            <w:hideMark/>
          </w:tcPr>
          <w:p w14:paraId="56AFEF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CEAE32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2F5C1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589</w:t>
            </w:r>
          </w:p>
        </w:tc>
        <w:tc>
          <w:tcPr>
            <w:tcW w:w="2639" w:type="dxa"/>
            <w:tcBorders>
              <w:top w:val="nil"/>
              <w:left w:val="nil"/>
              <w:bottom w:val="single" w:sz="4" w:space="0" w:color="auto"/>
              <w:right w:val="single" w:sz="4" w:space="0" w:color="auto"/>
            </w:tcBorders>
            <w:shd w:val="clear" w:color="auto" w:fill="auto"/>
            <w:noWrap/>
            <w:vAlign w:val="center"/>
            <w:hideMark/>
          </w:tcPr>
          <w:p w14:paraId="49128A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5D9C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D3C77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Леваны</w:t>
            </w:r>
          </w:p>
        </w:tc>
        <w:tc>
          <w:tcPr>
            <w:tcW w:w="2127" w:type="dxa"/>
            <w:tcBorders>
              <w:top w:val="nil"/>
              <w:left w:val="nil"/>
              <w:bottom w:val="single" w:sz="4" w:space="0" w:color="auto"/>
              <w:right w:val="single" w:sz="4" w:space="0" w:color="auto"/>
            </w:tcBorders>
            <w:shd w:val="clear" w:color="auto" w:fill="auto"/>
            <w:noWrap/>
            <w:vAlign w:val="center"/>
            <w:hideMark/>
          </w:tcPr>
          <w:p w14:paraId="63C378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0A16A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A1976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590</w:t>
            </w:r>
          </w:p>
        </w:tc>
        <w:tc>
          <w:tcPr>
            <w:tcW w:w="2639" w:type="dxa"/>
            <w:tcBorders>
              <w:top w:val="nil"/>
              <w:left w:val="nil"/>
              <w:bottom w:val="single" w:sz="4" w:space="0" w:color="auto"/>
              <w:right w:val="single" w:sz="4" w:space="0" w:color="auto"/>
            </w:tcBorders>
            <w:shd w:val="clear" w:color="auto" w:fill="auto"/>
            <w:noWrap/>
            <w:vAlign w:val="center"/>
            <w:hideMark/>
          </w:tcPr>
          <w:p w14:paraId="7DEEBD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DB93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4C7CB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Пукшинерь</w:t>
            </w:r>
          </w:p>
        </w:tc>
        <w:tc>
          <w:tcPr>
            <w:tcW w:w="2127" w:type="dxa"/>
            <w:tcBorders>
              <w:top w:val="nil"/>
              <w:left w:val="nil"/>
              <w:bottom w:val="single" w:sz="4" w:space="0" w:color="auto"/>
              <w:right w:val="single" w:sz="4" w:space="0" w:color="auto"/>
            </w:tcBorders>
            <w:shd w:val="clear" w:color="auto" w:fill="auto"/>
            <w:noWrap/>
            <w:vAlign w:val="center"/>
            <w:hideMark/>
          </w:tcPr>
          <w:p w14:paraId="5FCAB8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BCE3C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1319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591</w:t>
            </w:r>
          </w:p>
        </w:tc>
        <w:tc>
          <w:tcPr>
            <w:tcW w:w="2639" w:type="dxa"/>
            <w:tcBorders>
              <w:top w:val="nil"/>
              <w:left w:val="nil"/>
              <w:bottom w:val="single" w:sz="4" w:space="0" w:color="auto"/>
              <w:right w:val="single" w:sz="4" w:space="0" w:color="auto"/>
            </w:tcBorders>
            <w:shd w:val="clear" w:color="auto" w:fill="auto"/>
            <w:noWrap/>
            <w:vAlign w:val="center"/>
            <w:hideMark/>
          </w:tcPr>
          <w:p w14:paraId="14D826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3B43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3A260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Пахотная</w:t>
            </w:r>
          </w:p>
        </w:tc>
        <w:tc>
          <w:tcPr>
            <w:tcW w:w="2127" w:type="dxa"/>
            <w:tcBorders>
              <w:top w:val="nil"/>
              <w:left w:val="nil"/>
              <w:bottom w:val="single" w:sz="4" w:space="0" w:color="auto"/>
              <w:right w:val="single" w:sz="4" w:space="0" w:color="auto"/>
            </w:tcBorders>
            <w:shd w:val="clear" w:color="auto" w:fill="auto"/>
            <w:noWrap/>
            <w:vAlign w:val="center"/>
            <w:hideMark/>
          </w:tcPr>
          <w:p w14:paraId="175493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32592F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37A8D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592</w:t>
            </w:r>
          </w:p>
        </w:tc>
        <w:tc>
          <w:tcPr>
            <w:tcW w:w="2639" w:type="dxa"/>
            <w:tcBorders>
              <w:top w:val="nil"/>
              <w:left w:val="nil"/>
              <w:bottom w:val="single" w:sz="4" w:space="0" w:color="auto"/>
              <w:right w:val="single" w:sz="4" w:space="0" w:color="auto"/>
            </w:tcBorders>
            <w:shd w:val="clear" w:color="auto" w:fill="auto"/>
            <w:noWrap/>
            <w:vAlign w:val="center"/>
            <w:hideMark/>
          </w:tcPr>
          <w:p w14:paraId="4F9EC2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A2DC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AF117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Горбуново</w:t>
            </w:r>
          </w:p>
        </w:tc>
        <w:tc>
          <w:tcPr>
            <w:tcW w:w="2127" w:type="dxa"/>
            <w:tcBorders>
              <w:top w:val="nil"/>
              <w:left w:val="nil"/>
              <w:bottom w:val="single" w:sz="4" w:space="0" w:color="auto"/>
              <w:right w:val="single" w:sz="4" w:space="0" w:color="auto"/>
            </w:tcBorders>
            <w:shd w:val="clear" w:color="auto" w:fill="auto"/>
            <w:noWrap/>
            <w:vAlign w:val="center"/>
            <w:hideMark/>
          </w:tcPr>
          <w:p w14:paraId="4E11FD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B60BE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8322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593</w:t>
            </w:r>
          </w:p>
        </w:tc>
        <w:tc>
          <w:tcPr>
            <w:tcW w:w="2639" w:type="dxa"/>
            <w:tcBorders>
              <w:top w:val="nil"/>
              <w:left w:val="nil"/>
              <w:bottom w:val="single" w:sz="4" w:space="0" w:color="auto"/>
              <w:right w:val="single" w:sz="4" w:space="0" w:color="auto"/>
            </w:tcBorders>
            <w:shd w:val="clear" w:color="auto" w:fill="auto"/>
            <w:noWrap/>
            <w:vAlign w:val="center"/>
            <w:hideMark/>
          </w:tcPr>
          <w:p w14:paraId="08D851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B989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1E8AC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Андреево</w:t>
            </w:r>
          </w:p>
        </w:tc>
        <w:tc>
          <w:tcPr>
            <w:tcW w:w="2127" w:type="dxa"/>
            <w:tcBorders>
              <w:top w:val="nil"/>
              <w:left w:val="nil"/>
              <w:bottom w:val="single" w:sz="4" w:space="0" w:color="auto"/>
              <w:right w:val="single" w:sz="4" w:space="0" w:color="auto"/>
            </w:tcBorders>
            <w:shd w:val="clear" w:color="auto" w:fill="auto"/>
            <w:noWrap/>
            <w:vAlign w:val="center"/>
            <w:hideMark/>
          </w:tcPr>
          <w:p w14:paraId="563476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B92F9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F331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594</w:t>
            </w:r>
          </w:p>
        </w:tc>
        <w:tc>
          <w:tcPr>
            <w:tcW w:w="2639" w:type="dxa"/>
            <w:tcBorders>
              <w:top w:val="nil"/>
              <w:left w:val="nil"/>
              <w:bottom w:val="single" w:sz="4" w:space="0" w:color="auto"/>
              <w:right w:val="single" w:sz="4" w:space="0" w:color="auto"/>
            </w:tcBorders>
            <w:shd w:val="clear" w:color="auto" w:fill="auto"/>
            <w:noWrap/>
            <w:vAlign w:val="center"/>
            <w:hideMark/>
          </w:tcPr>
          <w:p w14:paraId="43CE19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A1E3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61A833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Животово</w:t>
            </w:r>
          </w:p>
        </w:tc>
        <w:tc>
          <w:tcPr>
            <w:tcW w:w="2127" w:type="dxa"/>
            <w:tcBorders>
              <w:top w:val="nil"/>
              <w:left w:val="nil"/>
              <w:bottom w:val="single" w:sz="4" w:space="0" w:color="auto"/>
              <w:right w:val="single" w:sz="4" w:space="0" w:color="auto"/>
            </w:tcBorders>
            <w:shd w:val="clear" w:color="auto" w:fill="auto"/>
            <w:noWrap/>
            <w:vAlign w:val="center"/>
            <w:hideMark/>
          </w:tcPr>
          <w:p w14:paraId="0CBB2C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2152E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6373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595</w:t>
            </w:r>
          </w:p>
        </w:tc>
        <w:tc>
          <w:tcPr>
            <w:tcW w:w="2639" w:type="dxa"/>
            <w:tcBorders>
              <w:top w:val="nil"/>
              <w:left w:val="nil"/>
              <w:bottom w:val="single" w:sz="4" w:space="0" w:color="auto"/>
              <w:right w:val="single" w:sz="4" w:space="0" w:color="auto"/>
            </w:tcBorders>
            <w:shd w:val="clear" w:color="auto" w:fill="auto"/>
            <w:noWrap/>
            <w:vAlign w:val="center"/>
            <w:hideMark/>
          </w:tcPr>
          <w:p w14:paraId="6C4904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5134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E5058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Крестьяне</w:t>
            </w:r>
          </w:p>
        </w:tc>
        <w:tc>
          <w:tcPr>
            <w:tcW w:w="2127" w:type="dxa"/>
            <w:tcBorders>
              <w:top w:val="nil"/>
              <w:left w:val="nil"/>
              <w:bottom w:val="single" w:sz="4" w:space="0" w:color="auto"/>
              <w:right w:val="single" w:sz="4" w:space="0" w:color="auto"/>
            </w:tcBorders>
            <w:shd w:val="clear" w:color="auto" w:fill="auto"/>
            <w:noWrap/>
            <w:vAlign w:val="center"/>
            <w:hideMark/>
          </w:tcPr>
          <w:p w14:paraId="1B5DEB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B1608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276AF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596</w:t>
            </w:r>
          </w:p>
        </w:tc>
        <w:tc>
          <w:tcPr>
            <w:tcW w:w="2639" w:type="dxa"/>
            <w:tcBorders>
              <w:top w:val="nil"/>
              <w:left w:val="nil"/>
              <w:bottom w:val="single" w:sz="4" w:space="0" w:color="auto"/>
              <w:right w:val="single" w:sz="4" w:space="0" w:color="auto"/>
            </w:tcBorders>
            <w:shd w:val="clear" w:color="auto" w:fill="auto"/>
            <w:noWrap/>
            <w:vAlign w:val="center"/>
            <w:hideMark/>
          </w:tcPr>
          <w:p w14:paraId="1E3E63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7EF5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39E98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Молома</w:t>
            </w:r>
          </w:p>
        </w:tc>
        <w:tc>
          <w:tcPr>
            <w:tcW w:w="2127" w:type="dxa"/>
            <w:tcBorders>
              <w:top w:val="nil"/>
              <w:left w:val="nil"/>
              <w:bottom w:val="single" w:sz="4" w:space="0" w:color="auto"/>
              <w:right w:val="single" w:sz="4" w:space="0" w:color="auto"/>
            </w:tcBorders>
            <w:shd w:val="clear" w:color="auto" w:fill="auto"/>
            <w:noWrap/>
            <w:vAlign w:val="center"/>
            <w:hideMark/>
          </w:tcPr>
          <w:p w14:paraId="06524F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B99CC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D0EA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597</w:t>
            </w:r>
          </w:p>
        </w:tc>
        <w:tc>
          <w:tcPr>
            <w:tcW w:w="2639" w:type="dxa"/>
            <w:tcBorders>
              <w:top w:val="nil"/>
              <w:left w:val="nil"/>
              <w:bottom w:val="single" w:sz="4" w:space="0" w:color="auto"/>
              <w:right w:val="single" w:sz="4" w:space="0" w:color="auto"/>
            </w:tcBorders>
            <w:shd w:val="clear" w:color="auto" w:fill="auto"/>
            <w:noWrap/>
            <w:vAlign w:val="center"/>
            <w:hideMark/>
          </w:tcPr>
          <w:p w14:paraId="0ACE25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723E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6E698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Нижнее Маялово</w:t>
            </w:r>
          </w:p>
        </w:tc>
        <w:tc>
          <w:tcPr>
            <w:tcW w:w="2127" w:type="dxa"/>
            <w:tcBorders>
              <w:top w:val="nil"/>
              <w:left w:val="nil"/>
              <w:bottom w:val="single" w:sz="4" w:space="0" w:color="auto"/>
              <w:right w:val="single" w:sz="4" w:space="0" w:color="auto"/>
            </w:tcBorders>
            <w:shd w:val="clear" w:color="auto" w:fill="auto"/>
            <w:noWrap/>
            <w:vAlign w:val="center"/>
            <w:hideMark/>
          </w:tcPr>
          <w:p w14:paraId="47826D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EA5E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BFFD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598</w:t>
            </w:r>
          </w:p>
        </w:tc>
        <w:tc>
          <w:tcPr>
            <w:tcW w:w="2639" w:type="dxa"/>
            <w:tcBorders>
              <w:top w:val="nil"/>
              <w:left w:val="nil"/>
              <w:bottom w:val="single" w:sz="4" w:space="0" w:color="auto"/>
              <w:right w:val="single" w:sz="4" w:space="0" w:color="auto"/>
            </w:tcBorders>
            <w:shd w:val="clear" w:color="auto" w:fill="auto"/>
            <w:noWrap/>
            <w:vAlign w:val="center"/>
            <w:hideMark/>
          </w:tcPr>
          <w:p w14:paraId="78717E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080D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0FE59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Нагоряна</w:t>
            </w:r>
          </w:p>
        </w:tc>
        <w:tc>
          <w:tcPr>
            <w:tcW w:w="2127" w:type="dxa"/>
            <w:tcBorders>
              <w:top w:val="nil"/>
              <w:left w:val="nil"/>
              <w:bottom w:val="single" w:sz="4" w:space="0" w:color="auto"/>
              <w:right w:val="single" w:sz="4" w:space="0" w:color="auto"/>
            </w:tcBorders>
            <w:shd w:val="clear" w:color="auto" w:fill="auto"/>
            <w:noWrap/>
            <w:vAlign w:val="center"/>
            <w:hideMark/>
          </w:tcPr>
          <w:p w14:paraId="08AF44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DA4A4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849F3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599</w:t>
            </w:r>
          </w:p>
        </w:tc>
        <w:tc>
          <w:tcPr>
            <w:tcW w:w="2639" w:type="dxa"/>
            <w:tcBorders>
              <w:top w:val="nil"/>
              <w:left w:val="nil"/>
              <w:bottom w:val="single" w:sz="4" w:space="0" w:color="auto"/>
              <w:right w:val="single" w:sz="4" w:space="0" w:color="auto"/>
            </w:tcBorders>
            <w:shd w:val="clear" w:color="auto" w:fill="auto"/>
            <w:noWrap/>
            <w:vAlign w:val="center"/>
            <w:hideMark/>
          </w:tcPr>
          <w:p w14:paraId="380DC5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5F36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76A801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Пятинская</w:t>
            </w:r>
          </w:p>
        </w:tc>
        <w:tc>
          <w:tcPr>
            <w:tcW w:w="2127" w:type="dxa"/>
            <w:tcBorders>
              <w:top w:val="nil"/>
              <w:left w:val="nil"/>
              <w:bottom w:val="single" w:sz="4" w:space="0" w:color="auto"/>
              <w:right w:val="single" w:sz="4" w:space="0" w:color="auto"/>
            </w:tcBorders>
            <w:shd w:val="clear" w:color="auto" w:fill="auto"/>
            <w:noWrap/>
            <w:vAlign w:val="center"/>
            <w:hideMark/>
          </w:tcPr>
          <w:p w14:paraId="265C16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A7023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60A0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600</w:t>
            </w:r>
          </w:p>
        </w:tc>
        <w:tc>
          <w:tcPr>
            <w:tcW w:w="2639" w:type="dxa"/>
            <w:tcBorders>
              <w:top w:val="nil"/>
              <w:left w:val="nil"/>
              <w:bottom w:val="single" w:sz="4" w:space="0" w:color="auto"/>
              <w:right w:val="single" w:sz="4" w:space="0" w:color="auto"/>
            </w:tcBorders>
            <w:shd w:val="clear" w:color="auto" w:fill="auto"/>
            <w:noWrap/>
            <w:vAlign w:val="center"/>
            <w:hideMark/>
          </w:tcPr>
          <w:p w14:paraId="1FF24B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5734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058E08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Суборь</w:t>
            </w:r>
          </w:p>
        </w:tc>
        <w:tc>
          <w:tcPr>
            <w:tcW w:w="2127" w:type="dxa"/>
            <w:tcBorders>
              <w:top w:val="nil"/>
              <w:left w:val="nil"/>
              <w:bottom w:val="single" w:sz="4" w:space="0" w:color="auto"/>
              <w:right w:val="single" w:sz="4" w:space="0" w:color="auto"/>
            </w:tcBorders>
            <w:shd w:val="clear" w:color="auto" w:fill="auto"/>
            <w:noWrap/>
            <w:vAlign w:val="center"/>
            <w:hideMark/>
          </w:tcPr>
          <w:p w14:paraId="34F297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64BCC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0DC4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601</w:t>
            </w:r>
          </w:p>
        </w:tc>
        <w:tc>
          <w:tcPr>
            <w:tcW w:w="2639" w:type="dxa"/>
            <w:tcBorders>
              <w:top w:val="nil"/>
              <w:left w:val="nil"/>
              <w:bottom w:val="single" w:sz="4" w:space="0" w:color="auto"/>
              <w:right w:val="single" w:sz="4" w:space="0" w:color="auto"/>
            </w:tcBorders>
            <w:shd w:val="clear" w:color="auto" w:fill="auto"/>
            <w:noWrap/>
            <w:vAlign w:val="center"/>
            <w:hideMark/>
          </w:tcPr>
          <w:p w14:paraId="6632F4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D444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96464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Чудиново</w:t>
            </w:r>
          </w:p>
        </w:tc>
        <w:tc>
          <w:tcPr>
            <w:tcW w:w="2127" w:type="dxa"/>
            <w:tcBorders>
              <w:top w:val="nil"/>
              <w:left w:val="nil"/>
              <w:bottom w:val="single" w:sz="4" w:space="0" w:color="auto"/>
              <w:right w:val="single" w:sz="4" w:space="0" w:color="auto"/>
            </w:tcBorders>
            <w:shd w:val="clear" w:color="auto" w:fill="auto"/>
            <w:noWrap/>
            <w:vAlign w:val="center"/>
            <w:hideMark/>
          </w:tcPr>
          <w:p w14:paraId="0B80C0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48E12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AAB1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602</w:t>
            </w:r>
          </w:p>
        </w:tc>
        <w:tc>
          <w:tcPr>
            <w:tcW w:w="2639" w:type="dxa"/>
            <w:tcBorders>
              <w:top w:val="nil"/>
              <w:left w:val="nil"/>
              <w:bottom w:val="single" w:sz="4" w:space="0" w:color="auto"/>
              <w:right w:val="single" w:sz="4" w:space="0" w:color="auto"/>
            </w:tcBorders>
            <w:shd w:val="clear" w:color="auto" w:fill="auto"/>
            <w:noWrap/>
            <w:vAlign w:val="center"/>
            <w:hideMark/>
          </w:tcPr>
          <w:p w14:paraId="0358FC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E059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4CBA4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Звени</w:t>
            </w:r>
          </w:p>
        </w:tc>
        <w:tc>
          <w:tcPr>
            <w:tcW w:w="2127" w:type="dxa"/>
            <w:tcBorders>
              <w:top w:val="nil"/>
              <w:left w:val="nil"/>
              <w:bottom w:val="single" w:sz="4" w:space="0" w:color="auto"/>
              <w:right w:val="single" w:sz="4" w:space="0" w:color="auto"/>
            </w:tcBorders>
            <w:shd w:val="clear" w:color="auto" w:fill="auto"/>
            <w:noWrap/>
            <w:vAlign w:val="center"/>
            <w:hideMark/>
          </w:tcPr>
          <w:p w14:paraId="536106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855F6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2F351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603</w:t>
            </w:r>
          </w:p>
        </w:tc>
        <w:tc>
          <w:tcPr>
            <w:tcW w:w="2639" w:type="dxa"/>
            <w:tcBorders>
              <w:top w:val="nil"/>
              <w:left w:val="nil"/>
              <w:bottom w:val="single" w:sz="4" w:space="0" w:color="auto"/>
              <w:right w:val="single" w:sz="4" w:space="0" w:color="auto"/>
            </w:tcBorders>
            <w:shd w:val="clear" w:color="auto" w:fill="auto"/>
            <w:noWrap/>
            <w:vAlign w:val="center"/>
            <w:hideMark/>
          </w:tcPr>
          <w:p w14:paraId="6B7CAB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BC89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63F27A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Малый Конып</w:t>
            </w:r>
          </w:p>
        </w:tc>
        <w:tc>
          <w:tcPr>
            <w:tcW w:w="2127" w:type="dxa"/>
            <w:tcBorders>
              <w:top w:val="nil"/>
              <w:left w:val="nil"/>
              <w:bottom w:val="single" w:sz="4" w:space="0" w:color="auto"/>
              <w:right w:val="single" w:sz="4" w:space="0" w:color="auto"/>
            </w:tcBorders>
            <w:shd w:val="clear" w:color="auto" w:fill="auto"/>
            <w:noWrap/>
            <w:vAlign w:val="center"/>
            <w:hideMark/>
          </w:tcPr>
          <w:p w14:paraId="68589C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A5F1F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A921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604</w:t>
            </w:r>
          </w:p>
        </w:tc>
        <w:tc>
          <w:tcPr>
            <w:tcW w:w="2639" w:type="dxa"/>
            <w:tcBorders>
              <w:top w:val="nil"/>
              <w:left w:val="nil"/>
              <w:bottom w:val="single" w:sz="4" w:space="0" w:color="auto"/>
              <w:right w:val="single" w:sz="4" w:space="0" w:color="auto"/>
            </w:tcBorders>
            <w:shd w:val="clear" w:color="auto" w:fill="auto"/>
            <w:noWrap/>
            <w:vAlign w:val="center"/>
            <w:hideMark/>
          </w:tcPr>
          <w:p w14:paraId="488257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71A1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14B0B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Старица</w:t>
            </w:r>
          </w:p>
        </w:tc>
        <w:tc>
          <w:tcPr>
            <w:tcW w:w="2127" w:type="dxa"/>
            <w:tcBorders>
              <w:top w:val="nil"/>
              <w:left w:val="nil"/>
              <w:bottom w:val="single" w:sz="4" w:space="0" w:color="auto"/>
              <w:right w:val="single" w:sz="4" w:space="0" w:color="auto"/>
            </w:tcBorders>
            <w:shd w:val="clear" w:color="auto" w:fill="auto"/>
            <w:noWrap/>
            <w:vAlign w:val="center"/>
            <w:hideMark/>
          </w:tcPr>
          <w:p w14:paraId="1708B2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4BBA1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03FFB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605</w:t>
            </w:r>
          </w:p>
        </w:tc>
        <w:tc>
          <w:tcPr>
            <w:tcW w:w="2639" w:type="dxa"/>
            <w:tcBorders>
              <w:top w:val="nil"/>
              <w:left w:val="nil"/>
              <w:bottom w:val="single" w:sz="4" w:space="0" w:color="auto"/>
              <w:right w:val="single" w:sz="4" w:space="0" w:color="auto"/>
            </w:tcBorders>
            <w:shd w:val="clear" w:color="auto" w:fill="auto"/>
            <w:noWrap/>
            <w:vAlign w:val="center"/>
            <w:hideMark/>
          </w:tcPr>
          <w:p w14:paraId="419894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8FC3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75A23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Быково</w:t>
            </w:r>
          </w:p>
        </w:tc>
        <w:tc>
          <w:tcPr>
            <w:tcW w:w="2127" w:type="dxa"/>
            <w:tcBorders>
              <w:top w:val="nil"/>
              <w:left w:val="nil"/>
              <w:bottom w:val="single" w:sz="4" w:space="0" w:color="auto"/>
              <w:right w:val="single" w:sz="4" w:space="0" w:color="auto"/>
            </w:tcBorders>
            <w:shd w:val="clear" w:color="auto" w:fill="auto"/>
            <w:noWrap/>
            <w:vAlign w:val="center"/>
            <w:hideMark/>
          </w:tcPr>
          <w:p w14:paraId="680ABE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49FC4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2F6B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606</w:t>
            </w:r>
          </w:p>
        </w:tc>
        <w:tc>
          <w:tcPr>
            <w:tcW w:w="2639" w:type="dxa"/>
            <w:tcBorders>
              <w:top w:val="nil"/>
              <w:left w:val="nil"/>
              <w:bottom w:val="single" w:sz="4" w:space="0" w:color="auto"/>
              <w:right w:val="single" w:sz="4" w:space="0" w:color="auto"/>
            </w:tcBorders>
            <w:shd w:val="clear" w:color="auto" w:fill="auto"/>
            <w:noWrap/>
            <w:vAlign w:val="center"/>
            <w:hideMark/>
          </w:tcPr>
          <w:p w14:paraId="112DE2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59F8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E9DEF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Мерины</w:t>
            </w:r>
          </w:p>
        </w:tc>
        <w:tc>
          <w:tcPr>
            <w:tcW w:w="2127" w:type="dxa"/>
            <w:tcBorders>
              <w:top w:val="nil"/>
              <w:left w:val="nil"/>
              <w:bottom w:val="single" w:sz="4" w:space="0" w:color="auto"/>
              <w:right w:val="single" w:sz="4" w:space="0" w:color="auto"/>
            </w:tcBorders>
            <w:shd w:val="clear" w:color="auto" w:fill="auto"/>
            <w:noWrap/>
            <w:vAlign w:val="center"/>
            <w:hideMark/>
          </w:tcPr>
          <w:p w14:paraId="2C0C48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E1F3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613D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607</w:t>
            </w:r>
          </w:p>
        </w:tc>
        <w:tc>
          <w:tcPr>
            <w:tcW w:w="2639" w:type="dxa"/>
            <w:tcBorders>
              <w:top w:val="nil"/>
              <w:left w:val="nil"/>
              <w:bottom w:val="single" w:sz="4" w:space="0" w:color="auto"/>
              <w:right w:val="single" w:sz="4" w:space="0" w:color="auto"/>
            </w:tcBorders>
            <w:shd w:val="clear" w:color="auto" w:fill="auto"/>
            <w:noWrap/>
            <w:vAlign w:val="center"/>
            <w:hideMark/>
          </w:tcPr>
          <w:p w14:paraId="58876A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FAEB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E22C1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Спас-Талица</w:t>
            </w:r>
          </w:p>
        </w:tc>
        <w:tc>
          <w:tcPr>
            <w:tcW w:w="2127" w:type="dxa"/>
            <w:tcBorders>
              <w:top w:val="nil"/>
              <w:left w:val="nil"/>
              <w:bottom w:val="single" w:sz="4" w:space="0" w:color="auto"/>
              <w:right w:val="single" w:sz="4" w:space="0" w:color="auto"/>
            </w:tcBorders>
            <w:shd w:val="clear" w:color="auto" w:fill="auto"/>
            <w:noWrap/>
            <w:vAlign w:val="center"/>
            <w:hideMark/>
          </w:tcPr>
          <w:p w14:paraId="165780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947E1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37D9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608</w:t>
            </w:r>
          </w:p>
        </w:tc>
        <w:tc>
          <w:tcPr>
            <w:tcW w:w="2639" w:type="dxa"/>
            <w:tcBorders>
              <w:top w:val="nil"/>
              <w:left w:val="nil"/>
              <w:bottom w:val="single" w:sz="4" w:space="0" w:color="auto"/>
              <w:right w:val="single" w:sz="4" w:space="0" w:color="auto"/>
            </w:tcBorders>
            <w:shd w:val="clear" w:color="auto" w:fill="auto"/>
            <w:noWrap/>
            <w:vAlign w:val="center"/>
            <w:hideMark/>
          </w:tcPr>
          <w:p w14:paraId="51AD5C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D118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A939A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Заречный</w:t>
            </w:r>
          </w:p>
        </w:tc>
        <w:tc>
          <w:tcPr>
            <w:tcW w:w="2127" w:type="dxa"/>
            <w:tcBorders>
              <w:top w:val="nil"/>
              <w:left w:val="nil"/>
              <w:bottom w:val="single" w:sz="4" w:space="0" w:color="auto"/>
              <w:right w:val="single" w:sz="4" w:space="0" w:color="auto"/>
            </w:tcBorders>
            <w:shd w:val="clear" w:color="auto" w:fill="auto"/>
            <w:noWrap/>
            <w:vAlign w:val="center"/>
            <w:hideMark/>
          </w:tcPr>
          <w:p w14:paraId="7BA5ED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53D31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6B552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609</w:t>
            </w:r>
          </w:p>
        </w:tc>
        <w:tc>
          <w:tcPr>
            <w:tcW w:w="2639" w:type="dxa"/>
            <w:tcBorders>
              <w:top w:val="nil"/>
              <w:left w:val="nil"/>
              <w:bottom w:val="single" w:sz="4" w:space="0" w:color="auto"/>
              <w:right w:val="single" w:sz="4" w:space="0" w:color="auto"/>
            </w:tcBorders>
            <w:shd w:val="clear" w:color="auto" w:fill="auto"/>
            <w:noWrap/>
            <w:vAlign w:val="center"/>
            <w:hideMark/>
          </w:tcPr>
          <w:p w14:paraId="751AA5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4930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4D55E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Лашино</w:t>
            </w:r>
          </w:p>
        </w:tc>
        <w:tc>
          <w:tcPr>
            <w:tcW w:w="2127" w:type="dxa"/>
            <w:tcBorders>
              <w:top w:val="nil"/>
              <w:left w:val="nil"/>
              <w:bottom w:val="single" w:sz="4" w:space="0" w:color="auto"/>
              <w:right w:val="single" w:sz="4" w:space="0" w:color="auto"/>
            </w:tcBorders>
            <w:shd w:val="clear" w:color="auto" w:fill="auto"/>
            <w:noWrap/>
            <w:vAlign w:val="center"/>
            <w:hideMark/>
          </w:tcPr>
          <w:p w14:paraId="08A119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025ED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D533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610</w:t>
            </w:r>
          </w:p>
        </w:tc>
        <w:tc>
          <w:tcPr>
            <w:tcW w:w="2639" w:type="dxa"/>
            <w:tcBorders>
              <w:top w:val="nil"/>
              <w:left w:val="nil"/>
              <w:bottom w:val="single" w:sz="4" w:space="0" w:color="auto"/>
              <w:right w:val="single" w:sz="4" w:space="0" w:color="auto"/>
            </w:tcBorders>
            <w:shd w:val="clear" w:color="auto" w:fill="auto"/>
            <w:noWrap/>
            <w:vAlign w:val="center"/>
            <w:hideMark/>
          </w:tcPr>
          <w:p w14:paraId="6F1E02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4117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521B4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Зеленый</w:t>
            </w:r>
          </w:p>
        </w:tc>
        <w:tc>
          <w:tcPr>
            <w:tcW w:w="2127" w:type="dxa"/>
            <w:tcBorders>
              <w:top w:val="nil"/>
              <w:left w:val="nil"/>
              <w:bottom w:val="single" w:sz="4" w:space="0" w:color="auto"/>
              <w:right w:val="single" w:sz="4" w:space="0" w:color="auto"/>
            </w:tcBorders>
            <w:shd w:val="clear" w:color="auto" w:fill="auto"/>
            <w:noWrap/>
            <w:vAlign w:val="center"/>
            <w:hideMark/>
          </w:tcPr>
          <w:p w14:paraId="290E70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9E3F2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FD66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611</w:t>
            </w:r>
          </w:p>
        </w:tc>
        <w:tc>
          <w:tcPr>
            <w:tcW w:w="2639" w:type="dxa"/>
            <w:tcBorders>
              <w:top w:val="nil"/>
              <w:left w:val="nil"/>
              <w:bottom w:val="single" w:sz="4" w:space="0" w:color="auto"/>
              <w:right w:val="single" w:sz="4" w:space="0" w:color="auto"/>
            </w:tcBorders>
            <w:shd w:val="clear" w:color="auto" w:fill="auto"/>
            <w:noWrap/>
            <w:vAlign w:val="center"/>
            <w:hideMark/>
          </w:tcPr>
          <w:p w14:paraId="0F4B60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C32E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2FD050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Селезениха</w:t>
            </w:r>
          </w:p>
        </w:tc>
        <w:tc>
          <w:tcPr>
            <w:tcW w:w="2127" w:type="dxa"/>
            <w:tcBorders>
              <w:top w:val="nil"/>
              <w:left w:val="nil"/>
              <w:bottom w:val="single" w:sz="4" w:space="0" w:color="auto"/>
              <w:right w:val="single" w:sz="4" w:space="0" w:color="auto"/>
            </w:tcBorders>
            <w:shd w:val="clear" w:color="auto" w:fill="auto"/>
            <w:noWrap/>
            <w:vAlign w:val="center"/>
            <w:hideMark/>
          </w:tcPr>
          <w:p w14:paraId="65BA1A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C0FE9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E8BE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612</w:t>
            </w:r>
          </w:p>
        </w:tc>
        <w:tc>
          <w:tcPr>
            <w:tcW w:w="2639" w:type="dxa"/>
            <w:tcBorders>
              <w:top w:val="nil"/>
              <w:left w:val="nil"/>
              <w:bottom w:val="single" w:sz="4" w:space="0" w:color="auto"/>
              <w:right w:val="single" w:sz="4" w:space="0" w:color="auto"/>
            </w:tcBorders>
            <w:shd w:val="clear" w:color="auto" w:fill="auto"/>
            <w:noWrap/>
            <w:vAlign w:val="center"/>
            <w:hideMark/>
          </w:tcPr>
          <w:p w14:paraId="4FE091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40C8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5157C0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Чуваши</w:t>
            </w:r>
          </w:p>
        </w:tc>
        <w:tc>
          <w:tcPr>
            <w:tcW w:w="2127" w:type="dxa"/>
            <w:tcBorders>
              <w:top w:val="nil"/>
              <w:left w:val="nil"/>
              <w:bottom w:val="single" w:sz="4" w:space="0" w:color="auto"/>
              <w:right w:val="single" w:sz="4" w:space="0" w:color="auto"/>
            </w:tcBorders>
            <w:shd w:val="clear" w:color="auto" w:fill="auto"/>
            <w:noWrap/>
            <w:vAlign w:val="center"/>
            <w:hideMark/>
          </w:tcPr>
          <w:p w14:paraId="2E7229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924BB9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2F3A5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613</w:t>
            </w:r>
          </w:p>
        </w:tc>
        <w:tc>
          <w:tcPr>
            <w:tcW w:w="2639" w:type="dxa"/>
            <w:tcBorders>
              <w:top w:val="nil"/>
              <w:left w:val="nil"/>
              <w:bottom w:val="single" w:sz="4" w:space="0" w:color="auto"/>
              <w:right w:val="single" w:sz="4" w:space="0" w:color="auto"/>
            </w:tcBorders>
            <w:shd w:val="clear" w:color="auto" w:fill="auto"/>
            <w:noWrap/>
            <w:vAlign w:val="center"/>
            <w:hideMark/>
          </w:tcPr>
          <w:p w14:paraId="18126E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612EA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6EC42E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Ветоши</w:t>
            </w:r>
          </w:p>
        </w:tc>
        <w:tc>
          <w:tcPr>
            <w:tcW w:w="2127" w:type="dxa"/>
            <w:tcBorders>
              <w:top w:val="nil"/>
              <w:left w:val="nil"/>
              <w:bottom w:val="single" w:sz="4" w:space="0" w:color="auto"/>
              <w:right w:val="single" w:sz="4" w:space="0" w:color="auto"/>
            </w:tcBorders>
            <w:shd w:val="clear" w:color="auto" w:fill="auto"/>
            <w:noWrap/>
            <w:vAlign w:val="center"/>
            <w:hideMark/>
          </w:tcPr>
          <w:p w14:paraId="7732F6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05054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3D83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614</w:t>
            </w:r>
          </w:p>
        </w:tc>
        <w:tc>
          <w:tcPr>
            <w:tcW w:w="2639" w:type="dxa"/>
            <w:tcBorders>
              <w:top w:val="nil"/>
              <w:left w:val="nil"/>
              <w:bottom w:val="single" w:sz="4" w:space="0" w:color="auto"/>
              <w:right w:val="single" w:sz="4" w:space="0" w:color="auto"/>
            </w:tcBorders>
            <w:shd w:val="clear" w:color="auto" w:fill="auto"/>
            <w:noWrap/>
            <w:vAlign w:val="center"/>
            <w:hideMark/>
          </w:tcPr>
          <w:p w14:paraId="7FF4F6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9DC5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06ACCC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Ардашевский</w:t>
            </w:r>
          </w:p>
        </w:tc>
        <w:tc>
          <w:tcPr>
            <w:tcW w:w="2127" w:type="dxa"/>
            <w:tcBorders>
              <w:top w:val="nil"/>
              <w:left w:val="nil"/>
              <w:bottom w:val="single" w:sz="4" w:space="0" w:color="auto"/>
              <w:right w:val="single" w:sz="4" w:space="0" w:color="auto"/>
            </w:tcBorders>
            <w:shd w:val="clear" w:color="auto" w:fill="auto"/>
            <w:noWrap/>
            <w:vAlign w:val="center"/>
            <w:hideMark/>
          </w:tcPr>
          <w:p w14:paraId="2E350B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8A8C0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A77D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615</w:t>
            </w:r>
          </w:p>
        </w:tc>
        <w:tc>
          <w:tcPr>
            <w:tcW w:w="2639" w:type="dxa"/>
            <w:tcBorders>
              <w:top w:val="nil"/>
              <w:left w:val="nil"/>
              <w:bottom w:val="single" w:sz="4" w:space="0" w:color="auto"/>
              <w:right w:val="single" w:sz="4" w:space="0" w:color="auto"/>
            </w:tcBorders>
            <w:shd w:val="clear" w:color="auto" w:fill="auto"/>
            <w:noWrap/>
            <w:vAlign w:val="center"/>
            <w:hideMark/>
          </w:tcPr>
          <w:p w14:paraId="278997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7FD9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7B93F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Глушки</w:t>
            </w:r>
          </w:p>
        </w:tc>
        <w:tc>
          <w:tcPr>
            <w:tcW w:w="2127" w:type="dxa"/>
            <w:tcBorders>
              <w:top w:val="nil"/>
              <w:left w:val="nil"/>
              <w:bottom w:val="single" w:sz="4" w:space="0" w:color="auto"/>
              <w:right w:val="single" w:sz="4" w:space="0" w:color="auto"/>
            </w:tcBorders>
            <w:shd w:val="clear" w:color="auto" w:fill="auto"/>
            <w:noWrap/>
            <w:vAlign w:val="center"/>
            <w:hideMark/>
          </w:tcPr>
          <w:p w14:paraId="38B47F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567C3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12A27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616</w:t>
            </w:r>
          </w:p>
        </w:tc>
        <w:tc>
          <w:tcPr>
            <w:tcW w:w="2639" w:type="dxa"/>
            <w:tcBorders>
              <w:top w:val="nil"/>
              <w:left w:val="nil"/>
              <w:bottom w:val="single" w:sz="4" w:space="0" w:color="auto"/>
              <w:right w:val="single" w:sz="4" w:space="0" w:color="auto"/>
            </w:tcBorders>
            <w:shd w:val="clear" w:color="auto" w:fill="auto"/>
            <w:noWrap/>
            <w:vAlign w:val="center"/>
            <w:hideMark/>
          </w:tcPr>
          <w:p w14:paraId="492C07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2158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4F42E8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Ильинское</w:t>
            </w:r>
          </w:p>
        </w:tc>
        <w:tc>
          <w:tcPr>
            <w:tcW w:w="2127" w:type="dxa"/>
            <w:tcBorders>
              <w:top w:val="nil"/>
              <w:left w:val="nil"/>
              <w:bottom w:val="single" w:sz="4" w:space="0" w:color="auto"/>
              <w:right w:val="single" w:sz="4" w:space="0" w:color="auto"/>
            </w:tcBorders>
            <w:shd w:val="clear" w:color="auto" w:fill="auto"/>
            <w:noWrap/>
            <w:vAlign w:val="center"/>
            <w:hideMark/>
          </w:tcPr>
          <w:p w14:paraId="54E766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C302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CE895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617</w:t>
            </w:r>
          </w:p>
        </w:tc>
        <w:tc>
          <w:tcPr>
            <w:tcW w:w="2639" w:type="dxa"/>
            <w:tcBorders>
              <w:top w:val="nil"/>
              <w:left w:val="nil"/>
              <w:bottom w:val="single" w:sz="4" w:space="0" w:color="auto"/>
              <w:right w:val="single" w:sz="4" w:space="0" w:color="auto"/>
            </w:tcBorders>
            <w:shd w:val="clear" w:color="auto" w:fill="auto"/>
            <w:noWrap/>
            <w:vAlign w:val="center"/>
            <w:hideMark/>
          </w:tcPr>
          <w:p w14:paraId="71C43C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4D70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5E432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Истобенск</w:t>
            </w:r>
          </w:p>
        </w:tc>
        <w:tc>
          <w:tcPr>
            <w:tcW w:w="2127" w:type="dxa"/>
            <w:tcBorders>
              <w:top w:val="nil"/>
              <w:left w:val="nil"/>
              <w:bottom w:val="single" w:sz="4" w:space="0" w:color="auto"/>
              <w:right w:val="single" w:sz="4" w:space="0" w:color="auto"/>
            </w:tcBorders>
            <w:shd w:val="clear" w:color="auto" w:fill="auto"/>
            <w:noWrap/>
            <w:vAlign w:val="center"/>
            <w:hideMark/>
          </w:tcPr>
          <w:p w14:paraId="1E84AB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AF7F0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E3462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618</w:t>
            </w:r>
          </w:p>
        </w:tc>
        <w:tc>
          <w:tcPr>
            <w:tcW w:w="2639" w:type="dxa"/>
            <w:tcBorders>
              <w:top w:val="nil"/>
              <w:left w:val="nil"/>
              <w:bottom w:val="single" w:sz="4" w:space="0" w:color="auto"/>
              <w:right w:val="single" w:sz="4" w:space="0" w:color="auto"/>
            </w:tcBorders>
            <w:shd w:val="clear" w:color="auto" w:fill="auto"/>
            <w:noWrap/>
            <w:vAlign w:val="center"/>
            <w:hideMark/>
          </w:tcPr>
          <w:p w14:paraId="6ABC7E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C3F2B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E6834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Северный</w:t>
            </w:r>
          </w:p>
        </w:tc>
        <w:tc>
          <w:tcPr>
            <w:tcW w:w="2127" w:type="dxa"/>
            <w:tcBorders>
              <w:top w:val="nil"/>
              <w:left w:val="nil"/>
              <w:bottom w:val="single" w:sz="4" w:space="0" w:color="auto"/>
              <w:right w:val="single" w:sz="4" w:space="0" w:color="auto"/>
            </w:tcBorders>
            <w:shd w:val="clear" w:color="auto" w:fill="auto"/>
            <w:noWrap/>
            <w:vAlign w:val="center"/>
            <w:hideMark/>
          </w:tcPr>
          <w:p w14:paraId="7EC0E2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1128F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A8F9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619</w:t>
            </w:r>
          </w:p>
        </w:tc>
        <w:tc>
          <w:tcPr>
            <w:tcW w:w="2639" w:type="dxa"/>
            <w:tcBorders>
              <w:top w:val="nil"/>
              <w:left w:val="nil"/>
              <w:bottom w:val="single" w:sz="4" w:space="0" w:color="auto"/>
              <w:right w:val="single" w:sz="4" w:space="0" w:color="auto"/>
            </w:tcBorders>
            <w:shd w:val="clear" w:color="auto" w:fill="auto"/>
            <w:noWrap/>
            <w:vAlign w:val="center"/>
            <w:hideMark/>
          </w:tcPr>
          <w:p w14:paraId="606CE2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2EEC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F314E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Тылай</w:t>
            </w:r>
          </w:p>
        </w:tc>
        <w:tc>
          <w:tcPr>
            <w:tcW w:w="2127" w:type="dxa"/>
            <w:tcBorders>
              <w:top w:val="nil"/>
              <w:left w:val="nil"/>
              <w:bottom w:val="single" w:sz="4" w:space="0" w:color="auto"/>
              <w:right w:val="single" w:sz="4" w:space="0" w:color="auto"/>
            </w:tcBorders>
            <w:shd w:val="clear" w:color="auto" w:fill="auto"/>
            <w:noWrap/>
            <w:vAlign w:val="center"/>
            <w:hideMark/>
          </w:tcPr>
          <w:p w14:paraId="61A5AE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3C77B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5C71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620</w:t>
            </w:r>
          </w:p>
        </w:tc>
        <w:tc>
          <w:tcPr>
            <w:tcW w:w="2639" w:type="dxa"/>
            <w:tcBorders>
              <w:top w:val="nil"/>
              <w:left w:val="nil"/>
              <w:bottom w:val="single" w:sz="4" w:space="0" w:color="auto"/>
              <w:right w:val="single" w:sz="4" w:space="0" w:color="auto"/>
            </w:tcBorders>
            <w:shd w:val="clear" w:color="auto" w:fill="auto"/>
            <w:noWrap/>
            <w:vAlign w:val="center"/>
            <w:hideMark/>
          </w:tcPr>
          <w:p w14:paraId="5A7949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F476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327B92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Зониха</w:t>
            </w:r>
          </w:p>
        </w:tc>
        <w:tc>
          <w:tcPr>
            <w:tcW w:w="2127" w:type="dxa"/>
            <w:tcBorders>
              <w:top w:val="nil"/>
              <w:left w:val="nil"/>
              <w:bottom w:val="single" w:sz="4" w:space="0" w:color="auto"/>
              <w:right w:val="single" w:sz="4" w:space="0" w:color="auto"/>
            </w:tcBorders>
            <w:shd w:val="clear" w:color="auto" w:fill="auto"/>
            <w:noWrap/>
            <w:vAlign w:val="center"/>
            <w:hideMark/>
          </w:tcPr>
          <w:p w14:paraId="49BD10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A4050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BC9F0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621</w:t>
            </w:r>
          </w:p>
        </w:tc>
        <w:tc>
          <w:tcPr>
            <w:tcW w:w="2639" w:type="dxa"/>
            <w:tcBorders>
              <w:top w:val="nil"/>
              <w:left w:val="nil"/>
              <w:bottom w:val="single" w:sz="4" w:space="0" w:color="auto"/>
              <w:right w:val="single" w:sz="4" w:space="0" w:color="auto"/>
            </w:tcBorders>
            <w:shd w:val="clear" w:color="auto" w:fill="auto"/>
            <w:noWrap/>
            <w:vAlign w:val="center"/>
            <w:hideMark/>
          </w:tcPr>
          <w:p w14:paraId="7D0B79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3CDA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059847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 Окатьево</w:t>
            </w:r>
          </w:p>
        </w:tc>
        <w:tc>
          <w:tcPr>
            <w:tcW w:w="2127" w:type="dxa"/>
            <w:tcBorders>
              <w:top w:val="nil"/>
              <w:left w:val="nil"/>
              <w:bottom w:val="single" w:sz="4" w:space="0" w:color="auto"/>
              <w:right w:val="single" w:sz="4" w:space="0" w:color="auto"/>
            </w:tcBorders>
            <w:shd w:val="clear" w:color="auto" w:fill="auto"/>
            <w:noWrap/>
            <w:vAlign w:val="center"/>
            <w:hideMark/>
          </w:tcPr>
          <w:p w14:paraId="3E069C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8ACE2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60F0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622</w:t>
            </w:r>
          </w:p>
        </w:tc>
        <w:tc>
          <w:tcPr>
            <w:tcW w:w="2639" w:type="dxa"/>
            <w:tcBorders>
              <w:top w:val="nil"/>
              <w:left w:val="nil"/>
              <w:bottom w:val="single" w:sz="4" w:space="0" w:color="auto"/>
              <w:right w:val="single" w:sz="4" w:space="0" w:color="auto"/>
            </w:tcBorders>
            <w:shd w:val="clear" w:color="auto" w:fill="auto"/>
            <w:noWrap/>
            <w:vAlign w:val="center"/>
            <w:hideMark/>
          </w:tcPr>
          <w:p w14:paraId="42F533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CAAF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1AC96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7509D7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Гора</w:t>
            </w:r>
          </w:p>
        </w:tc>
      </w:tr>
      <w:tr w:rsidR="008F6BD7" w:rsidRPr="008F6BD7" w14:paraId="7464A42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12B6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623</w:t>
            </w:r>
          </w:p>
        </w:tc>
        <w:tc>
          <w:tcPr>
            <w:tcW w:w="2639" w:type="dxa"/>
            <w:tcBorders>
              <w:top w:val="nil"/>
              <w:left w:val="nil"/>
              <w:bottom w:val="single" w:sz="4" w:space="0" w:color="auto"/>
              <w:right w:val="single" w:sz="4" w:space="0" w:color="auto"/>
            </w:tcBorders>
            <w:shd w:val="clear" w:color="auto" w:fill="auto"/>
            <w:noWrap/>
            <w:vAlign w:val="center"/>
            <w:hideMark/>
          </w:tcPr>
          <w:p w14:paraId="2DFBEF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1EF1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F2BBD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Боровка</w:t>
            </w:r>
          </w:p>
        </w:tc>
        <w:tc>
          <w:tcPr>
            <w:tcW w:w="2127" w:type="dxa"/>
            <w:tcBorders>
              <w:top w:val="nil"/>
              <w:left w:val="nil"/>
              <w:bottom w:val="single" w:sz="4" w:space="0" w:color="auto"/>
              <w:right w:val="single" w:sz="4" w:space="0" w:color="auto"/>
            </w:tcBorders>
            <w:shd w:val="clear" w:color="auto" w:fill="auto"/>
            <w:noWrap/>
            <w:vAlign w:val="center"/>
            <w:hideMark/>
          </w:tcPr>
          <w:p w14:paraId="4C1248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F29F29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FA21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624</w:t>
            </w:r>
          </w:p>
        </w:tc>
        <w:tc>
          <w:tcPr>
            <w:tcW w:w="2639" w:type="dxa"/>
            <w:tcBorders>
              <w:top w:val="nil"/>
              <w:left w:val="nil"/>
              <w:bottom w:val="single" w:sz="4" w:space="0" w:color="auto"/>
              <w:right w:val="single" w:sz="4" w:space="0" w:color="auto"/>
            </w:tcBorders>
            <w:shd w:val="clear" w:color="auto" w:fill="auto"/>
            <w:noWrap/>
            <w:vAlign w:val="center"/>
            <w:hideMark/>
          </w:tcPr>
          <w:p w14:paraId="3DD36C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2EED2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4EFE89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Разлив</w:t>
            </w:r>
          </w:p>
        </w:tc>
        <w:tc>
          <w:tcPr>
            <w:tcW w:w="2127" w:type="dxa"/>
            <w:tcBorders>
              <w:top w:val="nil"/>
              <w:left w:val="nil"/>
              <w:bottom w:val="single" w:sz="4" w:space="0" w:color="auto"/>
              <w:right w:val="single" w:sz="4" w:space="0" w:color="auto"/>
            </w:tcBorders>
            <w:shd w:val="clear" w:color="auto" w:fill="auto"/>
            <w:noWrap/>
            <w:vAlign w:val="center"/>
            <w:hideMark/>
          </w:tcPr>
          <w:p w14:paraId="15EC23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DA27D2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4C62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625</w:t>
            </w:r>
          </w:p>
        </w:tc>
        <w:tc>
          <w:tcPr>
            <w:tcW w:w="2639" w:type="dxa"/>
            <w:tcBorders>
              <w:top w:val="nil"/>
              <w:left w:val="nil"/>
              <w:bottom w:val="single" w:sz="4" w:space="0" w:color="auto"/>
              <w:right w:val="single" w:sz="4" w:space="0" w:color="auto"/>
            </w:tcBorders>
            <w:shd w:val="clear" w:color="auto" w:fill="auto"/>
            <w:noWrap/>
            <w:vAlign w:val="center"/>
            <w:hideMark/>
          </w:tcPr>
          <w:p w14:paraId="385856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0E22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2950FB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Красное</w:t>
            </w:r>
          </w:p>
        </w:tc>
        <w:tc>
          <w:tcPr>
            <w:tcW w:w="2127" w:type="dxa"/>
            <w:tcBorders>
              <w:top w:val="nil"/>
              <w:left w:val="nil"/>
              <w:bottom w:val="single" w:sz="4" w:space="0" w:color="auto"/>
              <w:right w:val="single" w:sz="4" w:space="0" w:color="auto"/>
            </w:tcBorders>
            <w:shd w:val="clear" w:color="auto" w:fill="auto"/>
            <w:noWrap/>
            <w:vAlign w:val="center"/>
            <w:hideMark/>
          </w:tcPr>
          <w:p w14:paraId="22D7D8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95718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A878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626</w:t>
            </w:r>
          </w:p>
        </w:tc>
        <w:tc>
          <w:tcPr>
            <w:tcW w:w="2639" w:type="dxa"/>
            <w:tcBorders>
              <w:top w:val="nil"/>
              <w:left w:val="nil"/>
              <w:bottom w:val="single" w:sz="4" w:space="0" w:color="auto"/>
              <w:right w:val="single" w:sz="4" w:space="0" w:color="auto"/>
            </w:tcBorders>
            <w:shd w:val="clear" w:color="auto" w:fill="auto"/>
            <w:noWrap/>
            <w:vAlign w:val="center"/>
            <w:hideMark/>
          </w:tcPr>
          <w:p w14:paraId="73130C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DDF7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A726E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Успенское</w:t>
            </w:r>
          </w:p>
        </w:tc>
        <w:tc>
          <w:tcPr>
            <w:tcW w:w="2127" w:type="dxa"/>
            <w:tcBorders>
              <w:top w:val="nil"/>
              <w:left w:val="nil"/>
              <w:bottom w:val="single" w:sz="4" w:space="0" w:color="auto"/>
              <w:right w:val="single" w:sz="4" w:space="0" w:color="auto"/>
            </w:tcBorders>
            <w:shd w:val="clear" w:color="auto" w:fill="auto"/>
            <w:noWrap/>
            <w:vAlign w:val="center"/>
            <w:hideMark/>
          </w:tcPr>
          <w:p w14:paraId="0307E9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ADF0C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31DB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627</w:t>
            </w:r>
          </w:p>
        </w:tc>
        <w:tc>
          <w:tcPr>
            <w:tcW w:w="2639" w:type="dxa"/>
            <w:tcBorders>
              <w:top w:val="nil"/>
              <w:left w:val="nil"/>
              <w:bottom w:val="single" w:sz="4" w:space="0" w:color="auto"/>
              <w:right w:val="single" w:sz="4" w:space="0" w:color="auto"/>
            </w:tcBorders>
            <w:shd w:val="clear" w:color="auto" w:fill="auto"/>
            <w:noWrap/>
            <w:vAlign w:val="center"/>
            <w:hideMark/>
          </w:tcPr>
          <w:p w14:paraId="3CBDE3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CB0C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7B677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Красногорье</w:t>
            </w:r>
          </w:p>
        </w:tc>
        <w:tc>
          <w:tcPr>
            <w:tcW w:w="2127" w:type="dxa"/>
            <w:tcBorders>
              <w:top w:val="nil"/>
              <w:left w:val="nil"/>
              <w:bottom w:val="single" w:sz="4" w:space="0" w:color="auto"/>
              <w:right w:val="single" w:sz="4" w:space="0" w:color="auto"/>
            </w:tcBorders>
            <w:shd w:val="clear" w:color="auto" w:fill="auto"/>
            <w:noWrap/>
            <w:vAlign w:val="center"/>
            <w:hideMark/>
          </w:tcPr>
          <w:p w14:paraId="4E1AF1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76525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FA72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628</w:t>
            </w:r>
          </w:p>
        </w:tc>
        <w:tc>
          <w:tcPr>
            <w:tcW w:w="2639" w:type="dxa"/>
            <w:tcBorders>
              <w:top w:val="nil"/>
              <w:left w:val="nil"/>
              <w:bottom w:val="single" w:sz="4" w:space="0" w:color="auto"/>
              <w:right w:val="single" w:sz="4" w:space="0" w:color="auto"/>
            </w:tcBorders>
            <w:shd w:val="clear" w:color="auto" w:fill="auto"/>
            <w:noWrap/>
            <w:vAlign w:val="center"/>
            <w:hideMark/>
          </w:tcPr>
          <w:p w14:paraId="0BFB4C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C47C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6DA63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Солоницыны</w:t>
            </w:r>
          </w:p>
        </w:tc>
        <w:tc>
          <w:tcPr>
            <w:tcW w:w="2127" w:type="dxa"/>
            <w:tcBorders>
              <w:top w:val="nil"/>
              <w:left w:val="nil"/>
              <w:bottom w:val="single" w:sz="4" w:space="0" w:color="auto"/>
              <w:right w:val="single" w:sz="4" w:space="0" w:color="auto"/>
            </w:tcBorders>
            <w:shd w:val="clear" w:color="auto" w:fill="auto"/>
            <w:noWrap/>
            <w:vAlign w:val="center"/>
            <w:hideMark/>
          </w:tcPr>
          <w:p w14:paraId="0320DA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15CF6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C41E7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629</w:t>
            </w:r>
          </w:p>
        </w:tc>
        <w:tc>
          <w:tcPr>
            <w:tcW w:w="2639" w:type="dxa"/>
            <w:tcBorders>
              <w:top w:val="nil"/>
              <w:left w:val="nil"/>
              <w:bottom w:val="single" w:sz="4" w:space="0" w:color="auto"/>
              <w:right w:val="single" w:sz="4" w:space="0" w:color="auto"/>
            </w:tcBorders>
            <w:shd w:val="clear" w:color="auto" w:fill="auto"/>
            <w:noWrap/>
            <w:vAlign w:val="center"/>
            <w:hideMark/>
          </w:tcPr>
          <w:p w14:paraId="4758B2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D785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71828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Парфеновщина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54CB1C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7BE534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2C2CC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630</w:t>
            </w:r>
          </w:p>
        </w:tc>
        <w:tc>
          <w:tcPr>
            <w:tcW w:w="2639" w:type="dxa"/>
            <w:tcBorders>
              <w:top w:val="nil"/>
              <w:left w:val="nil"/>
              <w:bottom w:val="single" w:sz="4" w:space="0" w:color="auto"/>
              <w:right w:val="single" w:sz="4" w:space="0" w:color="auto"/>
            </w:tcBorders>
            <w:shd w:val="clear" w:color="auto" w:fill="auto"/>
            <w:noWrap/>
            <w:vAlign w:val="center"/>
            <w:hideMark/>
          </w:tcPr>
          <w:p w14:paraId="1620D7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4FE30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68581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Верхняя Шурма</w:t>
            </w:r>
          </w:p>
        </w:tc>
        <w:tc>
          <w:tcPr>
            <w:tcW w:w="2127" w:type="dxa"/>
            <w:tcBorders>
              <w:top w:val="nil"/>
              <w:left w:val="nil"/>
              <w:bottom w:val="single" w:sz="4" w:space="0" w:color="auto"/>
              <w:right w:val="single" w:sz="4" w:space="0" w:color="auto"/>
            </w:tcBorders>
            <w:shd w:val="clear" w:color="auto" w:fill="auto"/>
            <w:noWrap/>
            <w:vAlign w:val="center"/>
            <w:hideMark/>
          </w:tcPr>
          <w:p w14:paraId="6ABBF5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B88C9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8DAF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631</w:t>
            </w:r>
          </w:p>
        </w:tc>
        <w:tc>
          <w:tcPr>
            <w:tcW w:w="2639" w:type="dxa"/>
            <w:tcBorders>
              <w:top w:val="nil"/>
              <w:left w:val="nil"/>
              <w:bottom w:val="single" w:sz="4" w:space="0" w:color="auto"/>
              <w:right w:val="single" w:sz="4" w:space="0" w:color="auto"/>
            </w:tcBorders>
            <w:shd w:val="clear" w:color="auto" w:fill="auto"/>
            <w:noWrap/>
            <w:vAlign w:val="center"/>
            <w:hideMark/>
          </w:tcPr>
          <w:p w14:paraId="359279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5664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05250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Каракша</w:t>
            </w:r>
          </w:p>
        </w:tc>
        <w:tc>
          <w:tcPr>
            <w:tcW w:w="2127" w:type="dxa"/>
            <w:tcBorders>
              <w:top w:val="nil"/>
              <w:left w:val="nil"/>
              <w:bottom w:val="single" w:sz="4" w:space="0" w:color="auto"/>
              <w:right w:val="single" w:sz="4" w:space="0" w:color="auto"/>
            </w:tcBorders>
            <w:shd w:val="clear" w:color="auto" w:fill="auto"/>
            <w:noWrap/>
            <w:vAlign w:val="center"/>
            <w:hideMark/>
          </w:tcPr>
          <w:p w14:paraId="30D54B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64CE7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FF769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632</w:t>
            </w:r>
          </w:p>
        </w:tc>
        <w:tc>
          <w:tcPr>
            <w:tcW w:w="2639" w:type="dxa"/>
            <w:tcBorders>
              <w:top w:val="nil"/>
              <w:left w:val="nil"/>
              <w:bottom w:val="single" w:sz="4" w:space="0" w:color="auto"/>
              <w:right w:val="single" w:sz="4" w:space="0" w:color="auto"/>
            </w:tcBorders>
            <w:shd w:val="clear" w:color="auto" w:fill="auto"/>
            <w:noWrap/>
            <w:vAlign w:val="center"/>
            <w:hideMark/>
          </w:tcPr>
          <w:p w14:paraId="71A3E1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70CFE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87EDD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Рождественское</w:t>
            </w:r>
          </w:p>
        </w:tc>
        <w:tc>
          <w:tcPr>
            <w:tcW w:w="2127" w:type="dxa"/>
            <w:tcBorders>
              <w:top w:val="nil"/>
              <w:left w:val="nil"/>
              <w:bottom w:val="single" w:sz="4" w:space="0" w:color="auto"/>
              <w:right w:val="single" w:sz="4" w:space="0" w:color="auto"/>
            </w:tcBorders>
            <w:shd w:val="clear" w:color="auto" w:fill="auto"/>
            <w:noWrap/>
            <w:vAlign w:val="center"/>
            <w:hideMark/>
          </w:tcPr>
          <w:p w14:paraId="0614E3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900C0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529D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633</w:t>
            </w:r>
          </w:p>
        </w:tc>
        <w:tc>
          <w:tcPr>
            <w:tcW w:w="2639" w:type="dxa"/>
            <w:tcBorders>
              <w:top w:val="nil"/>
              <w:left w:val="nil"/>
              <w:bottom w:val="single" w:sz="4" w:space="0" w:color="auto"/>
              <w:right w:val="single" w:sz="4" w:space="0" w:color="auto"/>
            </w:tcBorders>
            <w:shd w:val="clear" w:color="auto" w:fill="auto"/>
            <w:noWrap/>
            <w:vAlign w:val="center"/>
            <w:hideMark/>
          </w:tcPr>
          <w:p w14:paraId="5460D1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6213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A8FAA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Комарово</w:t>
            </w:r>
          </w:p>
        </w:tc>
        <w:tc>
          <w:tcPr>
            <w:tcW w:w="2127" w:type="dxa"/>
            <w:tcBorders>
              <w:top w:val="nil"/>
              <w:left w:val="nil"/>
              <w:bottom w:val="single" w:sz="4" w:space="0" w:color="auto"/>
              <w:right w:val="single" w:sz="4" w:space="0" w:color="auto"/>
            </w:tcBorders>
            <w:shd w:val="clear" w:color="auto" w:fill="auto"/>
            <w:noWrap/>
            <w:vAlign w:val="center"/>
            <w:hideMark/>
          </w:tcPr>
          <w:p w14:paraId="049412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B48F9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2AA8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634</w:t>
            </w:r>
          </w:p>
        </w:tc>
        <w:tc>
          <w:tcPr>
            <w:tcW w:w="2639" w:type="dxa"/>
            <w:tcBorders>
              <w:top w:val="nil"/>
              <w:left w:val="nil"/>
              <w:bottom w:val="single" w:sz="4" w:space="0" w:color="auto"/>
              <w:right w:val="single" w:sz="4" w:space="0" w:color="auto"/>
            </w:tcBorders>
            <w:shd w:val="clear" w:color="auto" w:fill="auto"/>
            <w:noWrap/>
            <w:vAlign w:val="center"/>
            <w:hideMark/>
          </w:tcPr>
          <w:p w14:paraId="4383EB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EF27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FC0DB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Камский</w:t>
            </w:r>
          </w:p>
        </w:tc>
        <w:tc>
          <w:tcPr>
            <w:tcW w:w="2127" w:type="dxa"/>
            <w:tcBorders>
              <w:top w:val="nil"/>
              <w:left w:val="nil"/>
              <w:bottom w:val="single" w:sz="4" w:space="0" w:color="auto"/>
              <w:right w:val="single" w:sz="4" w:space="0" w:color="auto"/>
            </w:tcBorders>
            <w:shd w:val="clear" w:color="auto" w:fill="auto"/>
            <w:noWrap/>
            <w:vAlign w:val="center"/>
            <w:hideMark/>
          </w:tcPr>
          <w:p w14:paraId="74A13D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24026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F535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635</w:t>
            </w:r>
          </w:p>
        </w:tc>
        <w:tc>
          <w:tcPr>
            <w:tcW w:w="2639" w:type="dxa"/>
            <w:tcBorders>
              <w:top w:val="nil"/>
              <w:left w:val="nil"/>
              <w:bottom w:val="single" w:sz="4" w:space="0" w:color="auto"/>
              <w:right w:val="single" w:sz="4" w:space="0" w:color="auto"/>
            </w:tcBorders>
            <w:shd w:val="clear" w:color="auto" w:fill="auto"/>
            <w:noWrap/>
            <w:vAlign w:val="center"/>
            <w:hideMark/>
          </w:tcPr>
          <w:p w14:paraId="671DB7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2185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2FFB8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Овсянниково</w:t>
            </w:r>
          </w:p>
        </w:tc>
        <w:tc>
          <w:tcPr>
            <w:tcW w:w="2127" w:type="dxa"/>
            <w:tcBorders>
              <w:top w:val="nil"/>
              <w:left w:val="nil"/>
              <w:bottom w:val="single" w:sz="4" w:space="0" w:color="auto"/>
              <w:right w:val="single" w:sz="4" w:space="0" w:color="auto"/>
            </w:tcBorders>
            <w:shd w:val="clear" w:color="auto" w:fill="auto"/>
            <w:noWrap/>
            <w:vAlign w:val="center"/>
            <w:hideMark/>
          </w:tcPr>
          <w:p w14:paraId="5761E1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8E474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7D1F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636</w:t>
            </w:r>
          </w:p>
        </w:tc>
        <w:tc>
          <w:tcPr>
            <w:tcW w:w="2639" w:type="dxa"/>
            <w:tcBorders>
              <w:top w:val="nil"/>
              <w:left w:val="nil"/>
              <w:bottom w:val="single" w:sz="4" w:space="0" w:color="auto"/>
              <w:right w:val="single" w:sz="4" w:space="0" w:color="auto"/>
            </w:tcBorders>
            <w:shd w:val="clear" w:color="auto" w:fill="auto"/>
            <w:noWrap/>
            <w:vAlign w:val="center"/>
            <w:hideMark/>
          </w:tcPr>
          <w:p w14:paraId="041D3C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AD4B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432817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Волково</w:t>
            </w:r>
          </w:p>
        </w:tc>
        <w:tc>
          <w:tcPr>
            <w:tcW w:w="2127" w:type="dxa"/>
            <w:tcBorders>
              <w:top w:val="nil"/>
              <w:left w:val="nil"/>
              <w:bottom w:val="single" w:sz="4" w:space="0" w:color="auto"/>
              <w:right w:val="single" w:sz="4" w:space="0" w:color="auto"/>
            </w:tcBorders>
            <w:shd w:val="clear" w:color="auto" w:fill="auto"/>
            <w:noWrap/>
            <w:vAlign w:val="center"/>
            <w:hideMark/>
          </w:tcPr>
          <w:p w14:paraId="740BA3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9D887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650DD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637</w:t>
            </w:r>
          </w:p>
        </w:tc>
        <w:tc>
          <w:tcPr>
            <w:tcW w:w="2639" w:type="dxa"/>
            <w:tcBorders>
              <w:top w:val="nil"/>
              <w:left w:val="nil"/>
              <w:bottom w:val="single" w:sz="4" w:space="0" w:color="auto"/>
              <w:right w:val="single" w:sz="4" w:space="0" w:color="auto"/>
            </w:tcBorders>
            <w:shd w:val="clear" w:color="auto" w:fill="auto"/>
            <w:noWrap/>
            <w:vAlign w:val="center"/>
            <w:hideMark/>
          </w:tcPr>
          <w:p w14:paraId="773C7A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2D12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A3CBD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Заево</w:t>
            </w:r>
          </w:p>
        </w:tc>
        <w:tc>
          <w:tcPr>
            <w:tcW w:w="2127" w:type="dxa"/>
            <w:tcBorders>
              <w:top w:val="nil"/>
              <w:left w:val="nil"/>
              <w:bottom w:val="single" w:sz="4" w:space="0" w:color="auto"/>
              <w:right w:val="single" w:sz="4" w:space="0" w:color="auto"/>
            </w:tcBorders>
            <w:shd w:val="clear" w:color="auto" w:fill="auto"/>
            <w:noWrap/>
            <w:vAlign w:val="center"/>
            <w:hideMark/>
          </w:tcPr>
          <w:p w14:paraId="3743C3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CA39C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89C5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638</w:t>
            </w:r>
          </w:p>
        </w:tc>
        <w:tc>
          <w:tcPr>
            <w:tcW w:w="2639" w:type="dxa"/>
            <w:tcBorders>
              <w:top w:val="nil"/>
              <w:left w:val="nil"/>
              <w:bottom w:val="single" w:sz="4" w:space="0" w:color="auto"/>
              <w:right w:val="single" w:sz="4" w:space="0" w:color="auto"/>
            </w:tcBorders>
            <w:shd w:val="clear" w:color="auto" w:fill="auto"/>
            <w:noWrap/>
            <w:vAlign w:val="center"/>
            <w:hideMark/>
          </w:tcPr>
          <w:p w14:paraId="436D92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874F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AFC67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Суна</w:t>
            </w:r>
          </w:p>
        </w:tc>
        <w:tc>
          <w:tcPr>
            <w:tcW w:w="2127" w:type="dxa"/>
            <w:tcBorders>
              <w:top w:val="nil"/>
              <w:left w:val="nil"/>
              <w:bottom w:val="single" w:sz="4" w:space="0" w:color="auto"/>
              <w:right w:val="single" w:sz="4" w:space="0" w:color="auto"/>
            </w:tcBorders>
            <w:shd w:val="clear" w:color="auto" w:fill="auto"/>
            <w:noWrap/>
            <w:vAlign w:val="center"/>
            <w:hideMark/>
          </w:tcPr>
          <w:p w14:paraId="300FBC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1FBB1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1710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639</w:t>
            </w:r>
          </w:p>
        </w:tc>
        <w:tc>
          <w:tcPr>
            <w:tcW w:w="2639" w:type="dxa"/>
            <w:tcBorders>
              <w:top w:val="nil"/>
              <w:left w:val="nil"/>
              <w:bottom w:val="single" w:sz="4" w:space="0" w:color="auto"/>
              <w:right w:val="single" w:sz="4" w:space="0" w:color="auto"/>
            </w:tcBorders>
            <w:shd w:val="clear" w:color="auto" w:fill="auto"/>
            <w:noWrap/>
            <w:vAlign w:val="center"/>
            <w:hideMark/>
          </w:tcPr>
          <w:p w14:paraId="4AE9D1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2215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1B167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Старая Коса</w:t>
            </w:r>
          </w:p>
        </w:tc>
        <w:tc>
          <w:tcPr>
            <w:tcW w:w="2127" w:type="dxa"/>
            <w:tcBorders>
              <w:top w:val="nil"/>
              <w:left w:val="nil"/>
              <w:bottom w:val="single" w:sz="4" w:space="0" w:color="auto"/>
              <w:right w:val="single" w:sz="4" w:space="0" w:color="auto"/>
            </w:tcBorders>
            <w:shd w:val="clear" w:color="auto" w:fill="auto"/>
            <w:noWrap/>
            <w:vAlign w:val="center"/>
            <w:hideMark/>
          </w:tcPr>
          <w:p w14:paraId="4DDF00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BE21E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5896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640</w:t>
            </w:r>
          </w:p>
        </w:tc>
        <w:tc>
          <w:tcPr>
            <w:tcW w:w="2639" w:type="dxa"/>
            <w:tcBorders>
              <w:top w:val="nil"/>
              <w:left w:val="nil"/>
              <w:bottom w:val="single" w:sz="4" w:space="0" w:color="auto"/>
              <w:right w:val="single" w:sz="4" w:space="0" w:color="auto"/>
            </w:tcBorders>
            <w:shd w:val="clear" w:color="auto" w:fill="auto"/>
            <w:noWrap/>
            <w:vAlign w:val="center"/>
            <w:hideMark/>
          </w:tcPr>
          <w:p w14:paraId="04871B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E3DFD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3B3FDE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Нижнее Мочагино</w:t>
            </w:r>
          </w:p>
        </w:tc>
        <w:tc>
          <w:tcPr>
            <w:tcW w:w="2127" w:type="dxa"/>
            <w:tcBorders>
              <w:top w:val="nil"/>
              <w:left w:val="nil"/>
              <w:bottom w:val="single" w:sz="4" w:space="0" w:color="auto"/>
              <w:right w:val="single" w:sz="4" w:space="0" w:color="auto"/>
            </w:tcBorders>
            <w:shd w:val="clear" w:color="auto" w:fill="auto"/>
            <w:noWrap/>
            <w:vAlign w:val="center"/>
            <w:hideMark/>
          </w:tcPr>
          <w:p w14:paraId="1C54F8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9556A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26B6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641</w:t>
            </w:r>
          </w:p>
        </w:tc>
        <w:tc>
          <w:tcPr>
            <w:tcW w:w="2639" w:type="dxa"/>
            <w:tcBorders>
              <w:top w:val="nil"/>
              <w:left w:val="nil"/>
              <w:bottom w:val="single" w:sz="4" w:space="0" w:color="auto"/>
              <w:right w:val="single" w:sz="4" w:space="0" w:color="auto"/>
            </w:tcBorders>
            <w:shd w:val="clear" w:color="auto" w:fill="auto"/>
            <w:noWrap/>
            <w:vAlign w:val="center"/>
            <w:hideMark/>
          </w:tcPr>
          <w:p w14:paraId="0F2C10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9114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60BE28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Мамаи</w:t>
            </w:r>
          </w:p>
        </w:tc>
        <w:tc>
          <w:tcPr>
            <w:tcW w:w="2127" w:type="dxa"/>
            <w:tcBorders>
              <w:top w:val="nil"/>
              <w:left w:val="nil"/>
              <w:bottom w:val="single" w:sz="4" w:space="0" w:color="auto"/>
              <w:right w:val="single" w:sz="4" w:space="0" w:color="auto"/>
            </w:tcBorders>
            <w:shd w:val="clear" w:color="auto" w:fill="auto"/>
            <w:noWrap/>
            <w:vAlign w:val="center"/>
            <w:hideMark/>
          </w:tcPr>
          <w:p w14:paraId="7A1B1F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4F5551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52B4C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642</w:t>
            </w:r>
          </w:p>
        </w:tc>
        <w:tc>
          <w:tcPr>
            <w:tcW w:w="2639" w:type="dxa"/>
            <w:tcBorders>
              <w:top w:val="nil"/>
              <w:left w:val="nil"/>
              <w:bottom w:val="single" w:sz="4" w:space="0" w:color="auto"/>
              <w:right w:val="single" w:sz="4" w:space="0" w:color="auto"/>
            </w:tcBorders>
            <w:shd w:val="clear" w:color="auto" w:fill="auto"/>
            <w:noWrap/>
            <w:vAlign w:val="center"/>
            <w:hideMark/>
          </w:tcPr>
          <w:p w14:paraId="4932A9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78AC9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626240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Тельнята</w:t>
            </w:r>
          </w:p>
        </w:tc>
        <w:tc>
          <w:tcPr>
            <w:tcW w:w="2127" w:type="dxa"/>
            <w:tcBorders>
              <w:top w:val="nil"/>
              <w:left w:val="nil"/>
              <w:bottom w:val="single" w:sz="4" w:space="0" w:color="auto"/>
              <w:right w:val="single" w:sz="4" w:space="0" w:color="auto"/>
            </w:tcBorders>
            <w:shd w:val="clear" w:color="auto" w:fill="auto"/>
            <w:noWrap/>
            <w:vAlign w:val="center"/>
            <w:hideMark/>
          </w:tcPr>
          <w:p w14:paraId="6E4D42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AA02F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CF55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643</w:t>
            </w:r>
          </w:p>
        </w:tc>
        <w:tc>
          <w:tcPr>
            <w:tcW w:w="2639" w:type="dxa"/>
            <w:tcBorders>
              <w:top w:val="nil"/>
              <w:left w:val="nil"/>
              <w:bottom w:val="single" w:sz="4" w:space="0" w:color="auto"/>
              <w:right w:val="single" w:sz="4" w:space="0" w:color="auto"/>
            </w:tcBorders>
            <w:shd w:val="clear" w:color="auto" w:fill="auto"/>
            <w:noWrap/>
            <w:vAlign w:val="center"/>
            <w:hideMark/>
          </w:tcPr>
          <w:p w14:paraId="1708A9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64A3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9D50E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Русаново</w:t>
            </w:r>
          </w:p>
        </w:tc>
        <w:tc>
          <w:tcPr>
            <w:tcW w:w="2127" w:type="dxa"/>
            <w:tcBorders>
              <w:top w:val="nil"/>
              <w:left w:val="nil"/>
              <w:bottom w:val="single" w:sz="4" w:space="0" w:color="auto"/>
              <w:right w:val="single" w:sz="4" w:space="0" w:color="auto"/>
            </w:tcBorders>
            <w:shd w:val="clear" w:color="auto" w:fill="auto"/>
            <w:noWrap/>
            <w:vAlign w:val="center"/>
            <w:hideMark/>
          </w:tcPr>
          <w:p w14:paraId="6D9FE8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EBDE06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4023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644</w:t>
            </w:r>
          </w:p>
        </w:tc>
        <w:tc>
          <w:tcPr>
            <w:tcW w:w="2639" w:type="dxa"/>
            <w:tcBorders>
              <w:top w:val="nil"/>
              <w:left w:val="nil"/>
              <w:bottom w:val="single" w:sz="4" w:space="0" w:color="auto"/>
              <w:right w:val="single" w:sz="4" w:space="0" w:color="auto"/>
            </w:tcBorders>
            <w:shd w:val="clear" w:color="auto" w:fill="auto"/>
            <w:noWrap/>
            <w:vAlign w:val="center"/>
            <w:hideMark/>
          </w:tcPr>
          <w:p w14:paraId="529656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7E62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478A06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Верховонданка</w:t>
            </w:r>
          </w:p>
        </w:tc>
        <w:tc>
          <w:tcPr>
            <w:tcW w:w="2127" w:type="dxa"/>
            <w:tcBorders>
              <w:top w:val="nil"/>
              <w:left w:val="nil"/>
              <w:bottom w:val="single" w:sz="4" w:space="0" w:color="auto"/>
              <w:right w:val="single" w:sz="4" w:space="0" w:color="auto"/>
            </w:tcBorders>
            <w:shd w:val="clear" w:color="auto" w:fill="auto"/>
            <w:noWrap/>
            <w:vAlign w:val="center"/>
            <w:hideMark/>
          </w:tcPr>
          <w:p w14:paraId="15321E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E034D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5585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645</w:t>
            </w:r>
          </w:p>
        </w:tc>
        <w:tc>
          <w:tcPr>
            <w:tcW w:w="2639" w:type="dxa"/>
            <w:tcBorders>
              <w:top w:val="nil"/>
              <w:left w:val="nil"/>
              <w:bottom w:val="single" w:sz="4" w:space="0" w:color="auto"/>
              <w:right w:val="single" w:sz="4" w:space="0" w:color="auto"/>
            </w:tcBorders>
            <w:shd w:val="clear" w:color="auto" w:fill="auto"/>
            <w:noWrap/>
            <w:vAlign w:val="center"/>
            <w:hideMark/>
          </w:tcPr>
          <w:p w14:paraId="0CFA51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1E21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0E565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Молотниково</w:t>
            </w:r>
          </w:p>
        </w:tc>
        <w:tc>
          <w:tcPr>
            <w:tcW w:w="2127" w:type="dxa"/>
            <w:tcBorders>
              <w:top w:val="nil"/>
              <w:left w:val="nil"/>
              <w:bottom w:val="single" w:sz="4" w:space="0" w:color="auto"/>
              <w:right w:val="single" w:sz="4" w:space="0" w:color="auto"/>
            </w:tcBorders>
            <w:shd w:val="clear" w:color="auto" w:fill="auto"/>
            <w:noWrap/>
            <w:vAlign w:val="center"/>
            <w:hideMark/>
          </w:tcPr>
          <w:p w14:paraId="2B6572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19883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590A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646</w:t>
            </w:r>
          </w:p>
        </w:tc>
        <w:tc>
          <w:tcPr>
            <w:tcW w:w="2639" w:type="dxa"/>
            <w:tcBorders>
              <w:top w:val="nil"/>
              <w:left w:val="nil"/>
              <w:bottom w:val="single" w:sz="4" w:space="0" w:color="auto"/>
              <w:right w:val="single" w:sz="4" w:space="0" w:color="auto"/>
            </w:tcBorders>
            <w:shd w:val="clear" w:color="auto" w:fill="auto"/>
            <w:noWrap/>
            <w:vAlign w:val="center"/>
            <w:hideMark/>
          </w:tcPr>
          <w:p w14:paraId="6BF4D9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44CC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095549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Вонданка</w:t>
            </w:r>
          </w:p>
        </w:tc>
        <w:tc>
          <w:tcPr>
            <w:tcW w:w="2127" w:type="dxa"/>
            <w:tcBorders>
              <w:top w:val="nil"/>
              <w:left w:val="nil"/>
              <w:bottom w:val="single" w:sz="4" w:space="0" w:color="auto"/>
              <w:right w:val="single" w:sz="4" w:space="0" w:color="auto"/>
            </w:tcBorders>
            <w:shd w:val="clear" w:color="auto" w:fill="auto"/>
            <w:noWrap/>
            <w:vAlign w:val="center"/>
            <w:hideMark/>
          </w:tcPr>
          <w:p w14:paraId="27F806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52482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B8C4D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647</w:t>
            </w:r>
          </w:p>
        </w:tc>
        <w:tc>
          <w:tcPr>
            <w:tcW w:w="2639" w:type="dxa"/>
            <w:tcBorders>
              <w:top w:val="nil"/>
              <w:left w:val="nil"/>
              <w:bottom w:val="single" w:sz="4" w:space="0" w:color="auto"/>
              <w:right w:val="single" w:sz="4" w:space="0" w:color="auto"/>
            </w:tcBorders>
            <w:shd w:val="clear" w:color="auto" w:fill="auto"/>
            <w:noWrap/>
            <w:vAlign w:val="center"/>
            <w:hideMark/>
          </w:tcPr>
          <w:p w14:paraId="507A6A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53B9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3DF266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Поломская</w:t>
            </w:r>
          </w:p>
        </w:tc>
        <w:tc>
          <w:tcPr>
            <w:tcW w:w="2127" w:type="dxa"/>
            <w:tcBorders>
              <w:top w:val="nil"/>
              <w:left w:val="nil"/>
              <w:bottom w:val="single" w:sz="4" w:space="0" w:color="auto"/>
              <w:right w:val="single" w:sz="4" w:space="0" w:color="auto"/>
            </w:tcBorders>
            <w:shd w:val="clear" w:color="auto" w:fill="auto"/>
            <w:noWrap/>
            <w:vAlign w:val="center"/>
            <w:hideMark/>
          </w:tcPr>
          <w:p w14:paraId="174D87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3DC91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A7DA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648</w:t>
            </w:r>
          </w:p>
        </w:tc>
        <w:tc>
          <w:tcPr>
            <w:tcW w:w="2639" w:type="dxa"/>
            <w:tcBorders>
              <w:top w:val="nil"/>
              <w:left w:val="nil"/>
              <w:bottom w:val="single" w:sz="4" w:space="0" w:color="auto"/>
              <w:right w:val="single" w:sz="4" w:space="0" w:color="auto"/>
            </w:tcBorders>
            <w:shd w:val="clear" w:color="auto" w:fill="auto"/>
            <w:noWrap/>
            <w:vAlign w:val="center"/>
            <w:hideMark/>
          </w:tcPr>
          <w:p w14:paraId="498135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E2B9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20FCB4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Кобра</w:t>
            </w:r>
          </w:p>
        </w:tc>
        <w:tc>
          <w:tcPr>
            <w:tcW w:w="2127" w:type="dxa"/>
            <w:tcBorders>
              <w:top w:val="nil"/>
              <w:left w:val="nil"/>
              <w:bottom w:val="single" w:sz="4" w:space="0" w:color="auto"/>
              <w:right w:val="single" w:sz="4" w:space="0" w:color="auto"/>
            </w:tcBorders>
            <w:shd w:val="clear" w:color="auto" w:fill="auto"/>
            <w:noWrap/>
            <w:vAlign w:val="center"/>
            <w:hideMark/>
          </w:tcPr>
          <w:p w14:paraId="19A62D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AA5AD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58AD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649</w:t>
            </w:r>
          </w:p>
        </w:tc>
        <w:tc>
          <w:tcPr>
            <w:tcW w:w="2639" w:type="dxa"/>
            <w:tcBorders>
              <w:top w:val="nil"/>
              <w:left w:val="nil"/>
              <w:bottom w:val="single" w:sz="4" w:space="0" w:color="auto"/>
              <w:right w:val="single" w:sz="4" w:space="0" w:color="auto"/>
            </w:tcBorders>
            <w:shd w:val="clear" w:color="auto" w:fill="auto"/>
            <w:noWrap/>
            <w:vAlign w:val="center"/>
            <w:hideMark/>
          </w:tcPr>
          <w:p w14:paraId="3D0ADD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D6A4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19667B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Юдино</w:t>
            </w:r>
          </w:p>
        </w:tc>
        <w:tc>
          <w:tcPr>
            <w:tcW w:w="2127" w:type="dxa"/>
            <w:tcBorders>
              <w:top w:val="nil"/>
              <w:left w:val="nil"/>
              <w:bottom w:val="single" w:sz="4" w:space="0" w:color="auto"/>
              <w:right w:val="single" w:sz="4" w:space="0" w:color="auto"/>
            </w:tcBorders>
            <w:shd w:val="clear" w:color="auto" w:fill="auto"/>
            <w:noWrap/>
            <w:vAlign w:val="center"/>
            <w:hideMark/>
          </w:tcPr>
          <w:p w14:paraId="0BA7DB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FC9F2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6BD4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650</w:t>
            </w:r>
          </w:p>
        </w:tc>
        <w:tc>
          <w:tcPr>
            <w:tcW w:w="2639" w:type="dxa"/>
            <w:tcBorders>
              <w:top w:val="nil"/>
              <w:left w:val="nil"/>
              <w:bottom w:val="single" w:sz="4" w:space="0" w:color="auto"/>
              <w:right w:val="single" w:sz="4" w:space="0" w:color="auto"/>
            </w:tcBorders>
            <w:shd w:val="clear" w:color="auto" w:fill="auto"/>
            <w:noWrap/>
            <w:vAlign w:val="center"/>
            <w:hideMark/>
          </w:tcPr>
          <w:p w14:paraId="26CCCF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45B7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7F994C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Пиксур</w:t>
            </w:r>
          </w:p>
        </w:tc>
        <w:tc>
          <w:tcPr>
            <w:tcW w:w="2127" w:type="dxa"/>
            <w:tcBorders>
              <w:top w:val="nil"/>
              <w:left w:val="nil"/>
              <w:bottom w:val="single" w:sz="4" w:space="0" w:color="auto"/>
              <w:right w:val="single" w:sz="4" w:space="0" w:color="auto"/>
            </w:tcBorders>
            <w:shd w:val="clear" w:color="auto" w:fill="auto"/>
            <w:noWrap/>
            <w:vAlign w:val="center"/>
            <w:hideMark/>
          </w:tcPr>
          <w:p w14:paraId="372217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494C26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372CD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651</w:t>
            </w:r>
          </w:p>
        </w:tc>
        <w:tc>
          <w:tcPr>
            <w:tcW w:w="2639" w:type="dxa"/>
            <w:tcBorders>
              <w:top w:val="nil"/>
              <w:left w:val="nil"/>
              <w:bottom w:val="single" w:sz="4" w:space="0" w:color="auto"/>
              <w:right w:val="single" w:sz="4" w:space="0" w:color="auto"/>
            </w:tcBorders>
            <w:shd w:val="clear" w:color="auto" w:fill="auto"/>
            <w:noWrap/>
            <w:vAlign w:val="center"/>
            <w:hideMark/>
          </w:tcPr>
          <w:p w14:paraId="263CA6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DC92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4BEE73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Кривецкая</w:t>
            </w:r>
          </w:p>
        </w:tc>
        <w:tc>
          <w:tcPr>
            <w:tcW w:w="2127" w:type="dxa"/>
            <w:tcBorders>
              <w:top w:val="nil"/>
              <w:left w:val="nil"/>
              <w:bottom w:val="single" w:sz="4" w:space="0" w:color="auto"/>
              <w:right w:val="single" w:sz="4" w:space="0" w:color="auto"/>
            </w:tcBorders>
            <w:shd w:val="clear" w:color="auto" w:fill="auto"/>
            <w:noWrap/>
            <w:vAlign w:val="center"/>
            <w:hideMark/>
          </w:tcPr>
          <w:p w14:paraId="15D983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44B09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F375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652</w:t>
            </w:r>
          </w:p>
        </w:tc>
        <w:tc>
          <w:tcPr>
            <w:tcW w:w="2639" w:type="dxa"/>
            <w:tcBorders>
              <w:top w:val="nil"/>
              <w:left w:val="nil"/>
              <w:bottom w:val="single" w:sz="4" w:space="0" w:color="auto"/>
              <w:right w:val="single" w:sz="4" w:space="0" w:color="auto"/>
            </w:tcBorders>
            <w:shd w:val="clear" w:color="auto" w:fill="auto"/>
            <w:noWrap/>
            <w:vAlign w:val="center"/>
            <w:hideMark/>
          </w:tcPr>
          <w:p w14:paraId="3BED19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E935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ABD9E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Льнозавод</w:t>
            </w:r>
          </w:p>
        </w:tc>
        <w:tc>
          <w:tcPr>
            <w:tcW w:w="2127" w:type="dxa"/>
            <w:tcBorders>
              <w:top w:val="nil"/>
              <w:left w:val="nil"/>
              <w:bottom w:val="single" w:sz="4" w:space="0" w:color="auto"/>
              <w:right w:val="single" w:sz="4" w:space="0" w:color="auto"/>
            </w:tcBorders>
            <w:shd w:val="clear" w:color="auto" w:fill="auto"/>
            <w:noWrap/>
            <w:vAlign w:val="center"/>
            <w:hideMark/>
          </w:tcPr>
          <w:p w14:paraId="1765D9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E6AE5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38A8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653</w:t>
            </w:r>
          </w:p>
        </w:tc>
        <w:tc>
          <w:tcPr>
            <w:tcW w:w="2639" w:type="dxa"/>
            <w:tcBorders>
              <w:top w:val="nil"/>
              <w:left w:val="nil"/>
              <w:bottom w:val="single" w:sz="4" w:space="0" w:color="auto"/>
              <w:right w:val="single" w:sz="4" w:space="0" w:color="auto"/>
            </w:tcBorders>
            <w:shd w:val="clear" w:color="auto" w:fill="auto"/>
            <w:noWrap/>
            <w:vAlign w:val="center"/>
            <w:hideMark/>
          </w:tcPr>
          <w:p w14:paraId="67B7DA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357DC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CA63E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00B5CF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Захарищевы</w:t>
            </w:r>
          </w:p>
        </w:tc>
      </w:tr>
      <w:tr w:rsidR="008F6BD7" w:rsidRPr="008F6BD7" w14:paraId="61B664B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1BBA3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654</w:t>
            </w:r>
          </w:p>
        </w:tc>
        <w:tc>
          <w:tcPr>
            <w:tcW w:w="2639" w:type="dxa"/>
            <w:tcBorders>
              <w:top w:val="nil"/>
              <w:left w:val="nil"/>
              <w:bottom w:val="single" w:sz="4" w:space="0" w:color="auto"/>
              <w:right w:val="single" w:sz="4" w:space="0" w:color="auto"/>
            </w:tcBorders>
            <w:shd w:val="clear" w:color="auto" w:fill="auto"/>
            <w:noWrap/>
            <w:vAlign w:val="center"/>
            <w:hideMark/>
          </w:tcPr>
          <w:p w14:paraId="168658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B0A0F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C0B81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Семушино</w:t>
            </w:r>
          </w:p>
        </w:tc>
        <w:tc>
          <w:tcPr>
            <w:tcW w:w="2127" w:type="dxa"/>
            <w:tcBorders>
              <w:top w:val="nil"/>
              <w:left w:val="nil"/>
              <w:bottom w:val="single" w:sz="4" w:space="0" w:color="auto"/>
              <w:right w:val="single" w:sz="4" w:space="0" w:color="auto"/>
            </w:tcBorders>
            <w:shd w:val="clear" w:color="auto" w:fill="auto"/>
            <w:noWrap/>
            <w:vAlign w:val="center"/>
            <w:hideMark/>
          </w:tcPr>
          <w:p w14:paraId="30705D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729E64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42EC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655</w:t>
            </w:r>
          </w:p>
        </w:tc>
        <w:tc>
          <w:tcPr>
            <w:tcW w:w="2639" w:type="dxa"/>
            <w:tcBorders>
              <w:top w:val="nil"/>
              <w:left w:val="nil"/>
              <w:bottom w:val="single" w:sz="4" w:space="0" w:color="auto"/>
              <w:right w:val="single" w:sz="4" w:space="0" w:color="auto"/>
            </w:tcBorders>
            <w:shd w:val="clear" w:color="auto" w:fill="auto"/>
            <w:noWrap/>
            <w:vAlign w:val="center"/>
            <w:hideMark/>
          </w:tcPr>
          <w:p w14:paraId="7B757F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B199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957AD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Чепецкий</w:t>
            </w:r>
          </w:p>
        </w:tc>
        <w:tc>
          <w:tcPr>
            <w:tcW w:w="2127" w:type="dxa"/>
            <w:tcBorders>
              <w:top w:val="nil"/>
              <w:left w:val="nil"/>
              <w:bottom w:val="single" w:sz="4" w:space="0" w:color="auto"/>
              <w:right w:val="single" w:sz="4" w:space="0" w:color="auto"/>
            </w:tcBorders>
            <w:shd w:val="clear" w:color="auto" w:fill="auto"/>
            <w:noWrap/>
            <w:vAlign w:val="center"/>
            <w:hideMark/>
          </w:tcPr>
          <w:p w14:paraId="63A835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E120D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73B3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656</w:t>
            </w:r>
          </w:p>
        </w:tc>
        <w:tc>
          <w:tcPr>
            <w:tcW w:w="2639" w:type="dxa"/>
            <w:tcBorders>
              <w:top w:val="nil"/>
              <w:left w:val="nil"/>
              <w:bottom w:val="single" w:sz="4" w:space="0" w:color="auto"/>
              <w:right w:val="single" w:sz="4" w:space="0" w:color="auto"/>
            </w:tcBorders>
            <w:shd w:val="clear" w:color="auto" w:fill="auto"/>
            <w:noWrap/>
            <w:vAlign w:val="center"/>
            <w:hideMark/>
          </w:tcPr>
          <w:p w14:paraId="4AC34F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C317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746287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Быданово</w:t>
            </w:r>
          </w:p>
        </w:tc>
        <w:tc>
          <w:tcPr>
            <w:tcW w:w="2127" w:type="dxa"/>
            <w:tcBorders>
              <w:top w:val="nil"/>
              <w:left w:val="nil"/>
              <w:bottom w:val="single" w:sz="4" w:space="0" w:color="auto"/>
              <w:right w:val="single" w:sz="4" w:space="0" w:color="auto"/>
            </w:tcBorders>
            <w:shd w:val="clear" w:color="auto" w:fill="auto"/>
            <w:noWrap/>
            <w:vAlign w:val="center"/>
            <w:hideMark/>
          </w:tcPr>
          <w:p w14:paraId="030528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7C0C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B715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657</w:t>
            </w:r>
          </w:p>
        </w:tc>
        <w:tc>
          <w:tcPr>
            <w:tcW w:w="2639" w:type="dxa"/>
            <w:tcBorders>
              <w:top w:val="nil"/>
              <w:left w:val="nil"/>
              <w:bottom w:val="single" w:sz="4" w:space="0" w:color="auto"/>
              <w:right w:val="single" w:sz="4" w:space="0" w:color="auto"/>
            </w:tcBorders>
            <w:shd w:val="clear" w:color="auto" w:fill="auto"/>
            <w:noWrap/>
            <w:vAlign w:val="center"/>
            <w:hideMark/>
          </w:tcPr>
          <w:p w14:paraId="14C5B3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8DCD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DFF5E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48CD06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мкр. Радужный</w:t>
            </w:r>
          </w:p>
        </w:tc>
      </w:tr>
      <w:tr w:rsidR="008F6BD7" w:rsidRPr="008F6BD7" w14:paraId="78CA301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F8EF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658</w:t>
            </w:r>
          </w:p>
        </w:tc>
        <w:tc>
          <w:tcPr>
            <w:tcW w:w="2639" w:type="dxa"/>
            <w:tcBorders>
              <w:top w:val="nil"/>
              <w:left w:val="nil"/>
              <w:bottom w:val="single" w:sz="4" w:space="0" w:color="auto"/>
              <w:right w:val="single" w:sz="4" w:space="0" w:color="auto"/>
            </w:tcBorders>
            <w:shd w:val="clear" w:color="auto" w:fill="auto"/>
            <w:noWrap/>
            <w:vAlign w:val="center"/>
            <w:hideMark/>
          </w:tcPr>
          <w:p w14:paraId="11F6E0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FDF3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774E4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Жарковы</w:t>
            </w:r>
          </w:p>
        </w:tc>
        <w:tc>
          <w:tcPr>
            <w:tcW w:w="2127" w:type="dxa"/>
            <w:tcBorders>
              <w:top w:val="nil"/>
              <w:left w:val="nil"/>
              <w:bottom w:val="single" w:sz="4" w:space="0" w:color="auto"/>
              <w:right w:val="single" w:sz="4" w:space="0" w:color="auto"/>
            </w:tcBorders>
            <w:shd w:val="clear" w:color="auto" w:fill="auto"/>
            <w:noWrap/>
            <w:vAlign w:val="center"/>
            <w:hideMark/>
          </w:tcPr>
          <w:p w14:paraId="7A6B13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D02BA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A468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659</w:t>
            </w:r>
          </w:p>
        </w:tc>
        <w:tc>
          <w:tcPr>
            <w:tcW w:w="2639" w:type="dxa"/>
            <w:tcBorders>
              <w:top w:val="nil"/>
              <w:left w:val="nil"/>
              <w:bottom w:val="single" w:sz="4" w:space="0" w:color="auto"/>
              <w:right w:val="single" w:sz="4" w:space="0" w:color="auto"/>
            </w:tcBorders>
            <w:shd w:val="clear" w:color="auto" w:fill="auto"/>
            <w:noWrap/>
            <w:vAlign w:val="center"/>
            <w:hideMark/>
          </w:tcPr>
          <w:p w14:paraId="614AF2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34476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486D4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Никольский Затон</w:t>
            </w:r>
          </w:p>
        </w:tc>
        <w:tc>
          <w:tcPr>
            <w:tcW w:w="2127" w:type="dxa"/>
            <w:tcBorders>
              <w:top w:val="nil"/>
              <w:left w:val="nil"/>
              <w:bottom w:val="single" w:sz="4" w:space="0" w:color="auto"/>
              <w:right w:val="single" w:sz="4" w:space="0" w:color="auto"/>
            </w:tcBorders>
            <w:shd w:val="clear" w:color="auto" w:fill="auto"/>
            <w:noWrap/>
            <w:vAlign w:val="center"/>
            <w:hideMark/>
          </w:tcPr>
          <w:p w14:paraId="039AC0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D257C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2886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660</w:t>
            </w:r>
          </w:p>
        </w:tc>
        <w:tc>
          <w:tcPr>
            <w:tcW w:w="2639" w:type="dxa"/>
            <w:tcBorders>
              <w:top w:val="nil"/>
              <w:left w:val="nil"/>
              <w:bottom w:val="single" w:sz="4" w:space="0" w:color="auto"/>
              <w:right w:val="single" w:sz="4" w:space="0" w:color="auto"/>
            </w:tcBorders>
            <w:shd w:val="clear" w:color="auto" w:fill="auto"/>
            <w:noWrap/>
            <w:vAlign w:val="center"/>
            <w:hideMark/>
          </w:tcPr>
          <w:p w14:paraId="18C2A9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F553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24A291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Слободка</w:t>
            </w:r>
          </w:p>
        </w:tc>
        <w:tc>
          <w:tcPr>
            <w:tcW w:w="2127" w:type="dxa"/>
            <w:tcBorders>
              <w:top w:val="nil"/>
              <w:left w:val="nil"/>
              <w:bottom w:val="single" w:sz="4" w:space="0" w:color="auto"/>
              <w:right w:val="single" w:sz="4" w:space="0" w:color="auto"/>
            </w:tcBorders>
            <w:shd w:val="clear" w:color="auto" w:fill="auto"/>
            <w:noWrap/>
            <w:vAlign w:val="center"/>
            <w:hideMark/>
          </w:tcPr>
          <w:p w14:paraId="0BAB4D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2BA193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7E3A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661</w:t>
            </w:r>
          </w:p>
        </w:tc>
        <w:tc>
          <w:tcPr>
            <w:tcW w:w="2639" w:type="dxa"/>
            <w:tcBorders>
              <w:top w:val="nil"/>
              <w:left w:val="nil"/>
              <w:bottom w:val="single" w:sz="4" w:space="0" w:color="auto"/>
              <w:right w:val="single" w:sz="4" w:space="0" w:color="auto"/>
            </w:tcBorders>
            <w:shd w:val="clear" w:color="auto" w:fill="auto"/>
            <w:noWrap/>
            <w:vAlign w:val="center"/>
            <w:hideMark/>
          </w:tcPr>
          <w:p w14:paraId="52930B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1A2F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7D8FEC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Ключи</w:t>
            </w:r>
          </w:p>
        </w:tc>
        <w:tc>
          <w:tcPr>
            <w:tcW w:w="2127" w:type="dxa"/>
            <w:tcBorders>
              <w:top w:val="nil"/>
              <w:left w:val="nil"/>
              <w:bottom w:val="single" w:sz="4" w:space="0" w:color="auto"/>
              <w:right w:val="single" w:sz="4" w:space="0" w:color="auto"/>
            </w:tcBorders>
            <w:shd w:val="clear" w:color="auto" w:fill="auto"/>
            <w:noWrap/>
            <w:vAlign w:val="center"/>
            <w:hideMark/>
          </w:tcPr>
          <w:p w14:paraId="157C0A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FDE78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865B3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662</w:t>
            </w:r>
          </w:p>
        </w:tc>
        <w:tc>
          <w:tcPr>
            <w:tcW w:w="2639" w:type="dxa"/>
            <w:tcBorders>
              <w:top w:val="nil"/>
              <w:left w:val="nil"/>
              <w:bottom w:val="single" w:sz="4" w:space="0" w:color="auto"/>
              <w:right w:val="single" w:sz="4" w:space="0" w:color="auto"/>
            </w:tcBorders>
            <w:shd w:val="clear" w:color="auto" w:fill="auto"/>
            <w:noWrap/>
            <w:vAlign w:val="center"/>
            <w:hideMark/>
          </w:tcPr>
          <w:p w14:paraId="00B5B6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2996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470D4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Юринцы</w:t>
            </w:r>
          </w:p>
        </w:tc>
        <w:tc>
          <w:tcPr>
            <w:tcW w:w="2127" w:type="dxa"/>
            <w:tcBorders>
              <w:top w:val="nil"/>
              <w:left w:val="nil"/>
              <w:bottom w:val="single" w:sz="4" w:space="0" w:color="auto"/>
              <w:right w:val="single" w:sz="4" w:space="0" w:color="auto"/>
            </w:tcBorders>
            <w:shd w:val="clear" w:color="auto" w:fill="auto"/>
            <w:noWrap/>
            <w:vAlign w:val="center"/>
            <w:hideMark/>
          </w:tcPr>
          <w:p w14:paraId="479A71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1B802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A898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663</w:t>
            </w:r>
          </w:p>
        </w:tc>
        <w:tc>
          <w:tcPr>
            <w:tcW w:w="2639" w:type="dxa"/>
            <w:tcBorders>
              <w:top w:val="nil"/>
              <w:left w:val="nil"/>
              <w:bottom w:val="single" w:sz="4" w:space="0" w:color="auto"/>
              <w:right w:val="single" w:sz="4" w:space="0" w:color="auto"/>
            </w:tcBorders>
            <w:shd w:val="clear" w:color="auto" w:fill="auto"/>
            <w:noWrap/>
            <w:vAlign w:val="center"/>
            <w:hideMark/>
          </w:tcPr>
          <w:p w14:paraId="63FE0A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ECF4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45B89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Скозырята</w:t>
            </w:r>
          </w:p>
        </w:tc>
        <w:tc>
          <w:tcPr>
            <w:tcW w:w="2127" w:type="dxa"/>
            <w:tcBorders>
              <w:top w:val="nil"/>
              <w:left w:val="nil"/>
              <w:bottom w:val="single" w:sz="4" w:space="0" w:color="auto"/>
              <w:right w:val="single" w:sz="4" w:space="0" w:color="auto"/>
            </w:tcBorders>
            <w:shd w:val="clear" w:color="auto" w:fill="auto"/>
            <w:noWrap/>
            <w:vAlign w:val="center"/>
            <w:hideMark/>
          </w:tcPr>
          <w:p w14:paraId="56A60B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3F96E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1160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664</w:t>
            </w:r>
          </w:p>
        </w:tc>
        <w:tc>
          <w:tcPr>
            <w:tcW w:w="2639" w:type="dxa"/>
            <w:tcBorders>
              <w:top w:val="nil"/>
              <w:left w:val="nil"/>
              <w:bottom w:val="single" w:sz="4" w:space="0" w:color="auto"/>
              <w:right w:val="single" w:sz="4" w:space="0" w:color="auto"/>
            </w:tcBorders>
            <w:shd w:val="clear" w:color="auto" w:fill="auto"/>
            <w:noWrap/>
            <w:vAlign w:val="center"/>
            <w:hideMark/>
          </w:tcPr>
          <w:p w14:paraId="1AB83D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2C60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268778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Первые Бобровы</w:t>
            </w:r>
          </w:p>
        </w:tc>
        <w:tc>
          <w:tcPr>
            <w:tcW w:w="2127" w:type="dxa"/>
            <w:tcBorders>
              <w:top w:val="nil"/>
              <w:left w:val="nil"/>
              <w:bottom w:val="single" w:sz="4" w:space="0" w:color="auto"/>
              <w:right w:val="single" w:sz="4" w:space="0" w:color="auto"/>
            </w:tcBorders>
            <w:shd w:val="clear" w:color="auto" w:fill="auto"/>
            <w:noWrap/>
            <w:vAlign w:val="center"/>
            <w:hideMark/>
          </w:tcPr>
          <w:p w14:paraId="3632BB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695D6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8BFA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665</w:t>
            </w:r>
          </w:p>
        </w:tc>
        <w:tc>
          <w:tcPr>
            <w:tcW w:w="2639" w:type="dxa"/>
            <w:tcBorders>
              <w:top w:val="nil"/>
              <w:left w:val="nil"/>
              <w:bottom w:val="single" w:sz="4" w:space="0" w:color="auto"/>
              <w:right w:val="single" w:sz="4" w:space="0" w:color="auto"/>
            </w:tcBorders>
            <w:shd w:val="clear" w:color="auto" w:fill="auto"/>
            <w:noWrap/>
            <w:vAlign w:val="center"/>
            <w:hideMark/>
          </w:tcPr>
          <w:p w14:paraId="1A13D6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2866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700D0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Пичанур</w:t>
            </w:r>
          </w:p>
        </w:tc>
        <w:tc>
          <w:tcPr>
            <w:tcW w:w="2127" w:type="dxa"/>
            <w:tcBorders>
              <w:top w:val="nil"/>
              <w:left w:val="nil"/>
              <w:bottom w:val="single" w:sz="4" w:space="0" w:color="auto"/>
              <w:right w:val="single" w:sz="4" w:space="0" w:color="auto"/>
            </w:tcBorders>
            <w:shd w:val="clear" w:color="auto" w:fill="auto"/>
            <w:noWrap/>
            <w:vAlign w:val="center"/>
            <w:hideMark/>
          </w:tcPr>
          <w:p w14:paraId="554454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BDBC4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3122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666</w:t>
            </w:r>
          </w:p>
        </w:tc>
        <w:tc>
          <w:tcPr>
            <w:tcW w:w="2639" w:type="dxa"/>
            <w:tcBorders>
              <w:top w:val="nil"/>
              <w:left w:val="nil"/>
              <w:bottom w:val="single" w:sz="4" w:space="0" w:color="auto"/>
              <w:right w:val="single" w:sz="4" w:space="0" w:color="auto"/>
            </w:tcBorders>
            <w:shd w:val="clear" w:color="auto" w:fill="auto"/>
            <w:noWrap/>
            <w:vAlign w:val="center"/>
            <w:hideMark/>
          </w:tcPr>
          <w:p w14:paraId="69F7A4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C644D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EFE91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Котельнич</w:t>
            </w:r>
          </w:p>
        </w:tc>
        <w:tc>
          <w:tcPr>
            <w:tcW w:w="2127" w:type="dxa"/>
            <w:tcBorders>
              <w:top w:val="nil"/>
              <w:left w:val="nil"/>
              <w:bottom w:val="single" w:sz="4" w:space="0" w:color="auto"/>
              <w:right w:val="single" w:sz="4" w:space="0" w:color="auto"/>
            </w:tcBorders>
            <w:shd w:val="clear" w:color="auto" w:fill="auto"/>
            <w:noWrap/>
            <w:vAlign w:val="center"/>
            <w:hideMark/>
          </w:tcPr>
          <w:p w14:paraId="572F1E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E1608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EC91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667</w:t>
            </w:r>
          </w:p>
        </w:tc>
        <w:tc>
          <w:tcPr>
            <w:tcW w:w="2639" w:type="dxa"/>
            <w:tcBorders>
              <w:top w:val="nil"/>
              <w:left w:val="nil"/>
              <w:bottom w:val="single" w:sz="4" w:space="0" w:color="auto"/>
              <w:right w:val="single" w:sz="4" w:space="0" w:color="auto"/>
            </w:tcBorders>
            <w:shd w:val="clear" w:color="auto" w:fill="auto"/>
            <w:noWrap/>
            <w:vAlign w:val="center"/>
            <w:hideMark/>
          </w:tcPr>
          <w:p w14:paraId="00943E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2F3D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7946C3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Окатьево</w:t>
            </w:r>
          </w:p>
        </w:tc>
        <w:tc>
          <w:tcPr>
            <w:tcW w:w="2127" w:type="dxa"/>
            <w:tcBorders>
              <w:top w:val="nil"/>
              <w:left w:val="nil"/>
              <w:bottom w:val="single" w:sz="4" w:space="0" w:color="auto"/>
              <w:right w:val="single" w:sz="4" w:space="0" w:color="auto"/>
            </w:tcBorders>
            <w:shd w:val="clear" w:color="auto" w:fill="auto"/>
            <w:noWrap/>
            <w:vAlign w:val="center"/>
            <w:hideMark/>
          </w:tcPr>
          <w:p w14:paraId="2ACE2E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1FDB3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B406E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668</w:t>
            </w:r>
          </w:p>
        </w:tc>
        <w:tc>
          <w:tcPr>
            <w:tcW w:w="2639" w:type="dxa"/>
            <w:tcBorders>
              <w:top w:val="nil"/>
              <w:left w:val="nil"/>
              <w:bottom w:val="single" w:sz="4" w:space="0" w:color="auto"/>
              <w:right w:val="single" w:sz="4" w:space="0" w:color="auto"/>
            </w:tcBorders>
            <w:shd w:val="clear" w:color="auto" w:fill="auto"/>
            <w:noWrap/>
            <w:vAlign w:val="center"/>
            <w:hideMark/>
          </w:tcPr>
          <w:p w14:paraId="51D1DC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F85E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55997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Кирово-Чепецк</w:t>
            </w:r>
          </w:p>
        </w:tc>
        <w:tc>
          <w:tcPr>
            <w:tcW w:w="2127" w:type="dxa"/>
            <w:tcBorders>
              <w:top w:val="nil"/>
              <w:left w:val="nil"/>
              <w:bottom w:val="single" w:sz="4" w:space="0" w:color="auto"/>
              <w:right w:val="single" w:sz="4" w:space="0" w:color="auto"/>
            </w:tcBorders>
            <w:shd w:val="clear" w:color="auto" w:fill="auto"/>
            <w:noWrap/>
            <w:vAlign w:val="center"/>
            <w:hideMark/>
          </w:tcPr>
          <w:p w14:paraId="791B5F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кв-л Пригородный</w:t>
            </w:r>
          </w:p>
        </w:tc>
      </w:tr>
      <w:tr w:rsidR="008F6BD7" w:rsidRPr="008F6BD7" w14:paraId="4070100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2A26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669</w:t>
            </w:r>
          </w:p>
        </w:tc>
        <w:tc>
          <w:tcPr>
            <w:tcW w:w="2639" w:type="dxa"/>
            <w:tcBorders>
              <w:top w:val="nil"/>
              <w:left w:val="nil"/>
              <w:bottom w:val="single" w:sz="4" w:space="0" w:color="auto"/>
              <w:right w:val="single" w:sz="4" w:space="0" w:color="auto"/>
            </w:tcBorders>
            <w:shd w:val="clear" w:color="auto" w:fill="auto"/>
            <w:noWrap/>
            <w:vAlign w:val="center"/>
            <w:hideMark/>
          </w:tcPr>
          <w:p w14:paraId="231F3B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2A0F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88EA8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Нефтебаза</w:t>
            </w:r>
          </w:p>
        </w:tc>
        <w:tc>
          <w:tcPr>
            <w:tcW w:w="2127" w:type="dxa"/>
            <w:tcBorders>
              <w:top w:val="nil"/>
              <w:left w:val="nil"/>
              <w:bottom w:val="single" w:sz="4" w:space="0" w:color="auto"/>
              <w:right w:val="single" w:sz="4" w:space="0" w:color="auto"/>
            </w:tcBorders>
            <w:shd w:val="clear" w:color="auto" w:fill="auto"/>
            <w:noWrap/>
            <w:vAlign w:val="center"/>
            <w:hideMark/>
          </w:tcPr>
          <w:p w14:paraId="43D0E8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4E0D4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622E1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670</w:t>
            </w:r>
          </w:p>
        </w:tc>
        <w:tc>
          <w:tcPr>
            <w:tcW w:w="2639" w:type="dxa"/>
            <w:tcBorders>
              <w:top w:val="nil"/>
              <w:left w:val="nil"/>
              <w:bottom w:val="single" w:sz="4" w:space="0" w:color="auto"/>
              <w:right w:val="single" w:sz="4" w:space="0" w:color="auto"/>
            </w:tcBorders>
            <w:shd w:val="clear" w:color="auto" w:fill="auto"/>
            <w:noWrap/>
            <w:vAlign w:val="center"/>
            <w:hideMark/>
          </w:tcPr>
          <w:p w14:paraId="233ACE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20934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56213C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Сезенево</w:t>
            </w:r>
          </w:p>
        </w:tc>
        <w:tc>
          <w:tcPr>
            <w:tcW w:w="2127" w:type="dxa"/>
            <w:tcBorders>
              <w:top w:val="nil"/>
              <w:left w:val="nil"/>
              <w:bottom w:val="single" w:sz="4" w:space="0" w:color="auto"/>
              <w:right w:val="single" w:sz="4" w:space="0" w:color="auto"/>
            </w:tcBorders>
            <w:shd w:val="clear" w:color="auto" w:fill="auto"/>
            <w:noWrap/>
            <w:vAlign w:val="center"/>
            <w:hideMark/>
          </w:tcPr>
          <w:p w14:paraId="540A11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A25B2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A5F41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671</w:t>
            </w:r>
          </w:p>
        </w:tc>
        <w:tc>
          <w:tcPr>
            <w:tcW w:w="2639" w:type="dxa"/>
            <w:tcBorders>
              <w:top w:val="nil"/>
              <w:left w:val="nil"/>
              <w:bottom w:val="single" w:sz="4" w:space="0" w:color="auto"/>
              <w:right w:val="single" w:sz="4" w:space="0" w:color="auto"/>
            </w:tcBorders>
            <w:shd w:val="clear" w:color="auto" w:fill="auto"/>
            <w:noWrap/>
            <w:vAlign w:val="center"/>
            <w:hideMark/>
          </w:tcPr>
          <w:p w14:paraId="435F5D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99A1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CE1C5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Калачиги</w:t>
            </w:r>
          </w:p>
        </w:tc>
        <w:tc>
          <w:tcPr>
            <w:tcW w:w="2127" w:type="dxa"/>
            <w:tcBorders>
              <w:top w:val="nil"/>
              <w:left w:val="nil"/>
              <w:bottom w:val="single" w:sz="4" w:space="0" w:color="auto"/>
              <w:right w:val="single" w:sz="4" w:space="0" w:color="auto"/>
            </w:tcBorders>
            <w:shd w:val="clear" w:color="auto" w:fill="auto"/>
            <w:noWrap/>
            <w:vAlign w:val="center"/>
            <w:hideMark/>
          </w:tcPr>
          <w:p w14:paraId="2C5B67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68C2E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90E4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672</w:t>
            </w:r>
          </w:p>
        </w:tc>
        <w:tc>
          <w:tcPr>
            <w:tcW w:w="2639" w:type="dxa"/>
            <w:tcBorders>
              <w:top w:val="nil"/>
              <w:left w:val="nil"/>
              <w:bottom w:val="single" w:sz="4" w:space="0" w:color="auto"/>
              <w:right w:val="single" w:sz="4" w:space="0" w:color="auto"/>
            </w:tcBorders>
            <w:shd w:val="clear" w:color="auto" w:fill="auto"/>
            <w:noWrap/>
            <w:vAlign w:val="center"/>
            <w:hideMark/>
          </w:tcPr>
          <w:p w14:paraId="759CE4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EB06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95575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Большое Шарыгино</w:t>
            </w:r>
          </w:p>
        </w:tc>
        <w:tc>
          <w:tcPr>
            <w:tcW w:w="2127" w:type="dxa"/>
            <w:tcBorders>
              <w:top w:val="nil"/>
              <w:left w:val="nil"/>
              <w:bottom w:val="single" w:sz="4" w:space="0" w:color="auto"/>
              <w:right w:val="single" w:sz="4" w:space="0" w:color="auto"/>
            </w:tcBorders>
            <w:shd w:val="clear" w:color="auto" w:fill="auto"/>
            <w:noWrap/>
            <w:vAlign w:val="center"/>
            <w:hideMark/>
          </w:tcPr>
          <w:p w14:paraId="1E8B69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15769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0A42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673</w:t>
            </w:r>
          </w:p>
        </w:tc>
        <w:tc>
          <w:tcPr>
            <w:tcW w:w="2639" w:type="dxa"/>
            <w:tcBorders>
              <w:top w:val="nil"/>
              <w:left w:val="nil"/>
              <w:bottom w:val="single" w:sz="4" w:space="0" w:color="auto"/>
              <w:right w:val="single" w:sz="4" w:space="0" w:color="auto"/>
            </w:tcBorders>
            <w:shd w:val="clear" w:color="auto" w:fill="auto"/>
            <w:noWrap/>
            <w:vAlign w:val="center"/>
            <w:hideMark/>
          </w:tcPr>
          <w:p w14:paraId="479306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7299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3D6AED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Кулак</w:t>
            </w:r>
          </w:p>
        </w:tc>
        <w:tc>
          <w:tcPr>
            <w:tcW w:w="2127" w:type="dxa"/>
            <w:tcBorders>
              <w:top w:val="nil"/>
              <w:left w:val="nil"/>
              <w:bottom w:val="single" w:sz="4" w:space="0" w:color="auto"/>
              <w:right w:val="single" w:sz="4" w:space="0" w:color="auto"/>
            </w:tcBorders>
            <w:shd w:val="clear" w:color="auto" w:fill="auto"/>
            <w:noWrap/>
            <w:vAlign w:val="center"/>
            <w:hideMark/>
          </w:tcPr>
          <w:p w14:paraId="4A232A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572C9A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7400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674</w:t>
            </w:r>
          </w:p>
        </w:tc>
        <w:tc>
          <w:tcPr>
            <w:tcW w:w="2639" w:type="dxa"/>
            <w:tcBorders>
              <w:top w:val="nil"/>
              <w:left w:val="nil"/>
              <w:bottom w:val="single" w:sz="4" w:space="0" w:color="auto"/>
              <w:right w:val="single" w:sz="4" w:space="0" w:color="auto"/>
            </w:tcBorders>
            <w:shd w:val="clear" w:color="auto" w:fill="auto"/>
            <w:noWrap/>
            <w:vAlign w:val="center"/>
            <w:hideMark/>
          </w:tcPr>
          <w:p w14:paraId="195693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73A1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53F6AE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Денисовы</w:t>
            </w:r>
          </w:p>
        </w:tc>
        <w:tc>
          <w:tcPr>
            <w:tcW w:w="2127" w:type="dxa"/>
            <w:tcBorders>
              <w:top w:val="nil"/>
              <w:left w:val="nil"/>
              <w:bottom w:val="single" w:sz="4" w:space="0" w:color="auto"/>
              <w:right w:val="single" w:sz="4" w:space="0" w:color="auto"/>
            </w:tcBorders>
            <w:shd w:val="clear" w:color="auto" w:fill="auto"/>
            <w:noWrap/>
            <w:vAlign w:val="center"/>
            <w:hideMark/>
          </w:tcPr>
          <w:p w14:paraId="3990DC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DDA9A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FAF2C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675</w:t>
            </w:r>
          </w:p>
        </w:tc>
        <w:tc>
          <w:tcPr>
            <w:tcW w:w="2639" w:type="dxa"/>
            <w:tcBorders>
              <w:top w:val="nil"/>
              <w:left w:val="nil"/>
              <w:bottom w:val="single" w:sz="4" w:space="0" w:color="auto"/>
              <w:right w:val="single" w:sz="4" w:space="0" w:color="auto"/>
            </w:tcBorders>
            <w:shd w:val="clear" w:color="auto" w:fill="auto"/>
            <w:noWrap/>
            <w:vAlign w:val="center"/>
            <w:hideMark/>
          </w:tcPr>
          <w:p w14:paraId="1E4C83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55DA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0A447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Монастырщина</w:t>
            </w:r>
          </w:p>
        </w:tc>
        <w:tc>
          <w:tcPr>
            <w:tcW w:w="2127" w:type="dxa"/>
            <w:tcBorders>
              <w:top w:val="nil"/>
              <w:left w:val="nil"/>
              <w:bottom w:val="single" w:sz="4" w:space="0" w:color="auto"/>
              <w:right w:val="single" w:sz="4" w:space="0" w:color="auto"/>
            </w:tcBorders>
            <w:shd w:val="clear" w:color="auto" w:fill="auto"/>
            <w:noWrap/>
            <w:vAlign w:val="center"/>
            <w:hideMark/>
          </w:tcPr>
          <w:p w14:paraId="095285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9B0FC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BC2A4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676</w:t>
            </w:r>
          </w:p>
        </w:tc>
        <w:tc>
          <w:tcPr>
            <w:tcW w:w="2639" w:type="dxa"/>
            <w:tcBorders>
              <w:top w:val="nil"/>
              <w:left w:val="nil"/>
              <w:bottom w:val="single" w:sz="4" w:space="0" w:color="auto"/>
              <w:right w:val="single" w:sz="4" w:space="0" w:color="auto"/>
            </w:tcBorders>
            <w:shd w:val="clear" w:color="auto" w:fill="auto"/>
            <w:noWrap/>
            <w:vAlign w:val="center"/>
            <w:hideMark/>
          </w:tcPr>
          <w:p w14:paraId="75287A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E3C3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Кильмезский</w:t>
            </w:r>
          </w:p>
        </w:tc>
        <w:tc>
          <w:tcPr>
            <w:tcW w:w="2268" w:type="dxa"/>
            <w:tcBorders>
              <w:top w:val="nil"/>
              <w:left w:val="nil"/>
              <w:bottom w:val="single" w:sz="4" w:space="0" w:color="auto"/>
              <w:right w:val="single" w:sz="4" w:space="0" w:color="auto"/>
            </w:tcBorders>
            <w:shd w:val="clear" w:color="auto" w:fill="auto"/>
            <w:noWrap/>
            <w:vAlign w:val="center"/>
            <w:hideMark/>
          </w:tcPr>
          <w:p w14:paraId="38D0C7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Кильмезь</w:t>
            </w:r>
          </w:p>
        </w:tc>
        <w:tc>
          <w:tcPr>
            <w:tcW w:w="2127" w:type="dxa"/>
            <w:tcBorders>
              <w:top w:val="nil"/>
              <w:left w:val="nil"/>
              <w:bottom w:val="single" w:sz="4" w:space="0" w:color="auto"/>
              <w:right w:val="single" w:sz="4" w:space="0" w:color="auto"/>
            </w:tcBorders>
            <w:shd w:val="clear" w:color="auto" w:fill="auto"/>
            <w:noWrap/>
            <w:vAlign w:val="center"/>
            <w:hideMark/>
          </w:tcPr>
          <w:p w14:paraId="3C924C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253EC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BA05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677</w:t>
            </w:r>
          </w:p>
        </w:tc>
        <w:tc>
          <w:tcPr>
            <w:tcW w:w="2639" w:type="dxa"/>
            <w:tcBorders>
              <w:top w:val="nil"/>
              <w:left w:val="nil"/>
              <w:bottom w:val="single" w:sz="4" w:space="0" w:color="auto"/>
              <w:right w:val="single" w:sz="4" w:space="0" w:color="auto"/>
            </w:tcBorders>
            <w:shd w:val="clear" w:color="auto" w:fill="auto"/>
            <w:noWrap/>
            <w:vAlign w:val="center"/>
            <w:hideMark/>
          </w:tcPr>
          <w:p w14:paraId="4178FF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DEDA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56647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Коса</w:t>
            </w:r>
          </w:p>
        </w:tc>
        <w:tc>
          <w:tcPr>
            <w:tcW w:w="2127" w:type="dxa"/>
            <w:tcBorders>
              <w:top w:val="nil"/>
              <w:left w:val="nil"/>
              <w:bottom w:val="single" w:sz="4" w:space="0" w:color="auto"/>
              <w:right w:val="single" w:sz="4" w:space="0" w:color="auto"/>
            </w:tcBorders>
            <w:shd w:val="clear" w:color="auto" w:fill="auto"/>
            <w:noWrap/>
            <w:vAlign w:val="center"/>
            <w:hideMark/>
          </w:tcPr>
          <w:p w14:paraId="4FC073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43D2AF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0E725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678</w:t>
            </w:r>
          </w:p>
        </w:tc>
        <w:tc>
          <w:tcPr>
            <w:tcW w:w="2639" w:type="dxa"/>
            <w:tcBorders>
              <w:top w:val="nil"/>
              <w:left w:val="nil"/>
              <w:bottom w:val="single" w:sz="4" w:space="0" w:color="auto"/>
              <w:right w:val="single" w:sz="4" w:space="0" w:color="auto"/>
            </w:tcBorders>
            <w:shd w:val="clear" w:color="auto" w:fill="auto"/>
            <w:noWrap/>
            <w:vAlign w:val="center"/>
            <w:hideMark/>
          </w:tcPr>
          <w:p w14:paraId="5E8AF0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338D8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6E518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Лобасты</w:t>
            </w:r>
          </w:p>
        </w:tc>
        <w:tc>
          <w:tcPr>
            <w:tcW w:w="2127" w:type="dxa"/>
            <w:tcBorders>
              <w:top w:val="nil"/>
              <w:left w:val="nil"/>
              <w:bottom w:val="single" w:sz="4" w:space="0" w:color="auto"/>
              <w:right w:val="single" w:sz="4" w:space="0" w:color="auto"/>
            </w:tcBorders>
            <w:shd w:val="clear" w:color="auto" w:fill="auto"/>
            <w:noWrap/>
            <w:vAlign w:val="center"/>
            <w:hideMark/>
          </w:tcPr>
          <w:p w14:paraId="1DD80B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A7E97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A682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679</w:t>
            </w:r>
          </w:p>
        </w:tc>
        <w:tc>
          <w:tcPr>
            <w:tcW w:w="2639" w:type="dxa"/>
            <w:tcBorders>
              <w:top w:val="nil"/>
              <w:left w:val="nil"/>
              <w:bottom w:val="single" w:sz="4" w:space="0" w:color="auto"/>
              <w:right w:val="single" w:sz="4" w:space="0" w:color="auto"/>
            </w:tcBorders>
            <w:shd w:val="clear" w:color="auto" w:fill="auto"/>
            <w:noWrap/>
            <w:vAlign w:val="center"/>
            <w:hideMark/>
          </w:tcPr>
          <w:p w14:paraId="43EE0A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1EF3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48215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Панчурга</w:t>
            </w:r>
          </w:p>
        </w:tc>
        <w:tc>
          <w:tcPr>
            <w:tcW w:w="2127" w:type="dxa"/>
            <w:tcBorders>
              <w:top w:val="nil"/>
              <w:left w:val="nil"/>
              <w:bottom w:val="single" w:sz="4" w:space="0" w:color="auto"/>
              <w:right w:val="single" w:sz="4" w:space="0" w:color="auto"/>
            </w:tcBorders>
            <w:shd w:val="clear" w:color="auto" w:fill="auto"/>
            <w:noWrap/>
            <w:vAlign w:val="center"/>
            <w:hideMark/>
          </w:tcPr>
          <w:p w14:paraId="2D8000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9086E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EB509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680</w:t>
            </w:r>
          </w:p>
        </w:tc>
        <w:tc>
          <w:tcPr>
            <w:tcW w:w="2639" w:type="dxa"/>
            <w:tcBorders>
              <w:top w:val="nil"/>
              <w:left w:val="nil"/>
              <w:bottom w:val="single" w:sz="4" w:space="0" w:color="auto"/>
              <w:right w:val="single" w:sz="4" w:space="0" w:color="auto"/>
            </w:tcBorders>
            <w:shd w:val="clear" w:color="auto" w:fill="auto"/>
            <w:noWrap/>
            <w:vAlign w:val="center"/>
            <w:hideMark/>
          </w:tcPr>
          <w:p w14:paraId="2241CE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A47F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ECE5B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Петуховы</w:t>
            </w:r>
          </w:p>
        </w:tc>
        <w:tc>
          <w:tcPr>
            <w:tcW w:w="2127" w:type="dxa"/>
            <w:tcBorders>
              <w:top w:val="nil"/>
              <w:left w:val="nil"/>
              <w:bottom w:val="single" w:sz="4" w:space="0" w:color="auto"/>
              <w:right w:val="single" w:sz="4" w:space="0" w:color="auto"/>
            </w:tcBorders>
            <w:shd w:val="clear" w:color="auto" w:fill="auto"/>
            <w:noWrap/>
            <w:vAlign w:val="center"/>
            <w:hideMark/>
          </w:tcPr>
          <w:p w14:paraId="3D9775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5A6E04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19354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681</w:t>
            </w:r>
          </w:p>
        </w:tc>
        <w:tc>
          <w:tcPr>
            <w:tcW w:w="2639" w:type="dxa"/>
            <w:tcBorders>
              <w:top w:val="nil"/>
              <w:left w:val="nil"/>
              <w:bottom w:val="single" w:sz="4" w:space="0" w:color="auto"/>
              <w:right w:val="single" w:sz="4" w:space="0" w:color="auto"/>
            </w:tcBorders>
            <w:shd w:val="clear" w:color="auto" w:fill="auto"/>
            <w:noWrap/>
            <w:vAlign w:val="center"/>
            <w:hideMark/>
          </w:tcPr>
          <w:p w14:paraId="2C19FE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4799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1DA9B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Тырышкино</w:t>
            </w:r>
          </w:p>
        </w:tc>
        <w:tc>
          <w:tcPr>
            <w:tcW w:w="2127" w:type="dxa"/>
            <w:tcBorders>
              <w:top w:val="nil"/>
              <w:left w:val="nil"/>
              <w:bottom w:val="single" w:sz="4" w:space="0" w:color="auto"/>
              <w:right w:val="single" w:sz="4" w:space="0" w:color="auto"/>
            </w:tcBorders>
            <w:shd w:val="clear" w:color="auto" w:fill="auto"/>
            <w:noWrap/>
            <w:vAlign w:val="center"/>
            <w:hideMark/>
          </w:tcPr>
          <w:p w14:paraId="1A95F3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B4893E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F5D5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682</w:t>
            </w:r>
          </w:p>
        </w:tc>
        <w:tc>
          <w:tcPr>
            <w:tcW w:w="2639" w:type="dxa"/>
            <w:tcBorders>
              <w:top w:val="nil"/>
              <w:left w:val="nil"/>
              <w:bottom w:val="single" w:sz="4" w:space="0" w:color="auto"/>
              <w:right w:val="single" w:sz="4" w:space="0" w:color="auto"/>
            </w:tcBorders>
            <w:shd w:val="clear" w:color="auto" w:fill="auto"/>
            <w:noWrap/>
            <w:vAlign w:val="center"/>
            <w:hideMark/>
          </w:tcPr>
          <w:p w14:paraId="0B09E9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650B0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09374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Ежово</w:t>
            </w:r>
          </w:p>
        </w:tc>
        <w:tc>
          <w:tcPr>
            <w:tcW w:w="2127" w:type="dxa"/>
            <w:tcBorders>
              <w:top w:val="nil"/>
              <w:left w:val="nil"/>
              <w:bottom w:val="single" w:sz="4" w:space="0" w:color="auto"/>
              <w:right w:val="single" w:sz="4" w:space="0" w:color="auto"/>
            </w:tcBorders>
            <w:shd w:val="clear" w:color="auto" w:fill="auto"/>
            <w:noWrap/>
            <w:vAlign w:val="center"/>
            <w:hideMark/>
          </w:tcPr>
          <w:p w14:paraId="23F50E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088273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A5DAC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683</w:t>
            </w:r>
          </w:p>
        </w:tc>
        <w:tc>
          <w:tcPr>
            <w:tcW w:w="2639" w:type="dxa"/>
            <w:tcBorders>
              <w:top w:val="nil"/>
              <w:left w:val="nil"/>
              <w:bottom w:val="single" w:sz="4" w:space="0" w:color="auto"/>
              <w:right w:val="single" w:sz="4" w:space="0" w:color="auto"/>
            </w:tcBorders>
            <w:shd w:val="clear" w:color="auto" w:fill="auto"/>
            <w:noWrap/>
            <w:vAlign w:val="center"/>
            <w:hideMark/>
          </w:tcPr>
          <w:p w14:paraId="76AD9A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19BC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5F5A28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Льнозавод</w:t>
            </w:r>
          </w:p>
        </w:tc>
        <w:tc>
          <w:tcPr>
            <w:tcW w:w="2127" w:type="dxa"/>
            <w:tcBorders>
              <w:top w:val="nil"/>
              <w:left w:val="nil"/>
              <w:bottom w:val="single" w:sz="4" w:space="0" w:color="auto"/>
              <w:right w:val="single" w:sz="4" w:space="0" w:color="auto"/>
            </w:tcBorders>
            <w:shd w:val="clear" w:color="auto" w:fill="auto"/>
            <w:noWrap/>
            <w:vAlign w:val="center"/>
            <w:hideMark/>
          </w:tcPr>
          <w:p w14:paraId="20C8C0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ACEE1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565A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684</w:t>
            </w:r>
          </w:p>
        </w:tc>
        <w:tc>
          <w:tcPr>
            <w:tcW w:w="2639" w:type="dxa"/>
            <w:tcBorders>
              <w:top w:val="nil"/>
              <w:left w:val="nil"/>
              <w:bottom w:val="single" w:sz="4" w:space="0" w:color="auto"/>
              <w:right w:val="single" w:sz="4" w:space="0" w:color="auto"/>
            </w:tcBorders>
            <w:shd w:val="clear" w:color="auto" w:fill="auto"/>
            <w:noWrap/>
            <w:vAlign w:val="center"/>
            <w:hideMark/>
          </w:tcPr>
          <w:p w14:paraId="15DEA1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D591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543B6E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Родичи</w:t>
            </w:r>
          </w:p>
        </w:tc>
        <w:tc>
          <w:tcPr>
            <w:tcW w:w="2127" w:type="dxa"/>
            <w:tcBorders>
              <w:top w:val="nil"/>
              <w:left w:val="nil"/>
              <w:bottom w:val="single" w:sz="4" w:space="0" w:color="auto"/>
              <w:right w:val="single" w:sz="4" w:space="0" w:color="auto"/>
            </w:tcBorders>
            <w:shd w:val="clear" w:color="auto" w:fill="auto"/>
            <w:noWrap/>
            <w:vAlign w:val="center"/>
            <w:hideMark/>
          </w:tcPr>
          <w:p w14:paraId="0717B5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5F886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35EF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685</w:t>
            </w:r>
          </w:p>
        </w:tc>
        <w:tc>
          <w:tcPr>
            <w:tcW w:w="2639" w:type="dxa"/>
            <w:tcBorders>
              <w:top w:val="nil"/>
              <w:left w:val="nil"/>
              <w:bottom w:val="single" w:sz="4" w:space="0" w:color="auto"/>
              <w:right w:val="single" w:sz="4" w:space="0" w:color="auto"/>
            </w:tcBorders>
            <w:shd w:val="clear" w:color="auto" w:fill="auto"/>
            <w:noWrap/>
            <w:vAlign w:val="center"/>
            <w:hideMark/>
          </w:tcPr>
          <w:p w14:paraId="0C31B5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0CCB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7EB1C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Моржи</w:t>
            </w:r>
          </w:p>
        </w:tc>
        <w:tc>
          <w:tcPr>
            <w:tcW w:w="2127" w:type="dxa"/>
            <w:tcBorders>
              <w:top w:val="nil"/>
              <w:left w:val="nil"/>
              <w:bottom w:val="single" w:sz="4" w:space="0" w:color="auto"/>
              <w:right w:val="single" w:sz="4" w:space="0" w:color="auto"/>
            </w:tcBorders>
            <w:shd w:val="clear" w:color="auto" w:fill="auto"/>
            <w:noWrap/>
            <w:vAlign w:val="center"/>
            <w:hideMark/>
          </w:tcPr>
          <w:p w14:paraId="61AD45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A7426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EFFEC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686</w:t>
            </w:r>
          </w:p>
        </w:tc>
        <w:tc>
          <w:tcPr>
            <w:tcW w:w="2639" w:type="dxa"/>
            <w:tcBorders>
              <w:top w:val="nil"/>
              <w:left w:val="nil"/>
              <w:bottom w:val="single" w:sz="4" w:space="0" w:color="auto"/>
              <w:right w:val="single" w:sz="4" w:space="0" w:color="auto"/>
            </w:tcBorders>
            <w:shd w:val="clear" w:color="auto" w:fill="auto"/>
            <w:noWrap/>
            <w:vAlign w:val="center"/>
            <w:hideMark/>
          </w:tcPr>
          <w:p w14:paraId="5B2C15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4AE6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574CE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Колосово</w:t>
            </w:r>
          </w:p>
        </w:tc>
        <w:tc>
          <w:tcPr>
            <w:tcW w:w="2127" w:type="dxa"/>
            <w:tcBorders>
              <w:top w:val="nil"/>
              <w:left w:val="nil"/>
              <w:bottom w:val="single" w:sz="4" w:space="0" w:color="auto"/>
              <w:right w:val="single" w:sz="4" w:space="0" w:color="auto"/>
            </w:tcBorders>
            <w:shd w:val="clear" w:color="auto" w:fill="auto"/>
            <w:noWrap/>
            <w:vAlign w:val="center"/>
            <w:hideMark/>
          </w:tcPr>
          <w:p w14:paraId="4D18BA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35DA0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ABE2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687</w:t>
            </w:r>
          </w:p>
        </w:tc>
        <w:tc>
          <w:tcPr>
            <w:tcW w:w="2639" w:type="dxa"/>
            <w:tcBorders>
              <w:top w:val="nil"/>
              <w:left w:val="nil"/>
              <w:bottom w:val="single" w:sz="4" w:space="0" w:color="auto"/>
              <w:right w:val="single" w:sz="4" w:space="0" w:color="auto"/>
            </w:tcBorders>
            <w:shd w:val="clear" w:color="auto" w:fill="auto"/>
            <w:noWrap/>
            <w:vAlign w:val="center"/>
            <w:hideMark/>
          </w:tcPr>
          <w:p w14:paraId="0424F9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824D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36D1CB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Столбовы</w:t>
            </w:r>
          </w:p>
        </w:tc>
        <w:tc>
          <w:tcPr>
            <w:tcW w:w="2127" w:type="dxa"/>
            <w:tcBorders>
              <w:top w:val="nil"/>
              <w:left w:val="nil"/>
              <w:bottom w:val="single" w:sz="4" w:space="0" w:color="auto"/>
              <w:right w:val="single" w:sz="4" w:space="0" w:color="auto"/>
            </w:tcBorders>
            <w:shd w:val="clear" w:color="auto" w:fill="auto"/>
            <w:noWrap/>
            <w:vAlign w:val="center"/>
            <w:hideMark/>
          </w:tcPr>
          <w:p w14:paraId="297406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B704C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F982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688</w:t>
            </w:r>
          </w:p>
        </w:tc>
        <w:tc>
          <w:tcPr>
            <w:tcW w:w="2639" w:type="dxa"/>
            <w:tcBorders>
              <w:top w:val="nil"/>
              <w:left w:val="nil"/>
              <w:bottom w:val="single" w:sz="4" w:space="0" w:color="auto"/>
              <w:right w:val="single" w:sz="4" w:space="0" w:color="auto"/>
            </w:tcBorders>
            <w:shd w:val="clear" w:color="auto" w:fill="auto"/>
            <w:noWrap/>
            <w:vAlign w:val="center"/>
            <w:hideMark/>
          </w:tcPr>
          <w:p w14:paraId="360B7C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1A7F2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3170F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Лудяна</w:t>
            </w:r>
          </w:p>
        </w:tc>
        <w:tc>
          <w:tcPr>
            <w:tcW w:w="2127" w:type="dxa"/>
            <w:tcBorders>
              <w:top w:val="nil"/>
              <w:left w:val="nil"/>
              <w:bottom w:val="single" w:sz="4" w:space="0" w:color="auto"/>
              <w:right w:val="single" w:sz="4" w:space="0" w:color="auto"/>
            </w:tcBorders>
            <w:shd w:val="clear" w:color="auto" w:fill="auto"/>
            <w:noWrap/>
            <w:vAlign w:val="center"/>
            <w:hideMark/>
          </w:tcPr>
          <w:p w14:paraId="36BD64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782BE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A3F28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689</w:t>
            </w:r>
          </w:p>
        </w:tc>
        <w:tc>
          <w:tcPr>
            <w:tcW w:w="2639" w:type="dxa"/>
            <w:tcBorders>
              <w:top w:val="nil"/>
              <w:left w:val="nil"/>
              <w:bottom w:val="single" w:sz="4" w:space="0" w:color="auto"/>
              <w:right w:val="single" w:sz="4" w:space="0" w:color="auto"/>
            </w:tcBorders>
            <w:shd w:val="clear" w:color="auto" w:fill="auto"/>
            <w:noWrap/>
            <w:vAlign w:val="center"/>
            <w:hideMark/>
          </w:tcPr>
          <w:p w14:paraId="63FCBB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1BD61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953E2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Турусиново</w:t>
            </w:r>
          </w:p>
        </w:tc>
        <w:tc>
          <w:tcPr>
            <w:tcW w:w="2127" w:type="dxa"/>
            <w:tcBorders>
              <w:top w:val="nil"/>
              <w:left w:val="nil"/>
              <w:bottom w:val="single" w:sz="4" w:space="0" w:color="auto"/>
              <w:right w:val="single" w:sz="4" w:space="0" w:color="auto"/>
            </w:tcBorders>
            <w:shd w:val="clear" w:color="auto" w:fill="auto"/>
            <w:noWrap/>
            <w:vAlign w:val="center"/>
            <w:hideMark/>
          </w:tcPr>
          <w:p w14:paraId="7227C3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AC566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F3A30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690</w:t>
            </w:r>
          </w:p>
        </w:tc>
        <w:tc>
          <w:tcPr>
            <w:tcW w:w="2639" w:type="dxa"/>
            <w:tcBorders>
              <w:top w:val="nil"/>
              <w:left w:val="nil"/>
              <w:bottom w:val="single" w:sz="4" w:space="0" w:color="auto"/>
              <w:right w:val="single" w:sz="4" w:space="0" w:color="auto"/>
            </w:tcBorders>
            <w:shd w:val="clear" w:color="auto" w:fill="auto"/>
            <w:noWrap/>
            <w:vAlign w:val="center"/>
            <w:hideMark/>
          </w:tcPr>
          <w:p w14:paraId="2662FB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E68CA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51B81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Колобово</w:t>
            </w:r>
          </w:p>
        </w:tc>
        <w:tc>
          <w:tcPr>
            <w:tcW w:w="2127" w:type="dxa"/>
            <w:tcBorders>
              <w:top w:val="nil"/>
              <w:left w:val="nil"/>
              <w:bottom w:val="single" w:sz="4" w:space="0" w:color="auto"/>
              <w:right w:val="single" w:sz="4" w:space="0" w:color="auto"/>
            </w:tcBorders>
            <w:shd w:val="clear" w:color="auto" w:fill="auto"/>
            <w:noWrap/>
            <w:vAlign w:val="center"/>
            <w:hideMark/>
          </w:tcPr>
          <w:p w14:paraId="1B45E6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38E1C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57B40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691</w:t>
            </w:r>
          </w:p>
        </w:tc>
        <w:tc>
          <w:tcPr>
            <w:tcW w:w="2639" w:type="dxa"/>
            <w:tcBorders>
              <w:top w:val="nil"/>
              <w:left w:val="nil"/>
              <w:bottom w:val="single" w:sz="4" w:space="0" w:color="auto"/>
              <w:right w:val="single" w:sz="4" w:space="0" w:color="auto"/>
            </w:tcBorders>
            <w:shd w:val="clear" w:color="auto" w:fill="auto"/>
            <w:noWrap/>
            <w:vAlign w:val="center"/>
            <w:hideMark/>
          </w:tcPr>
          <w:p w14:paraId="445BBB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2B59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00F6F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Редькины</w:t>
            </w:r>
          </w:p>
        </w:tc>
        <w:tc>
          <w:tcPr>
            <w:tcW w:w="2127" w:type="dxa"/>
            <w:tcBorders>
              <w:top w:val="nil"/>
              <w:left w:val="nil"/>
              <w:bottom w:val="single" w:sz="4" w:space="0" w:color="auto"/>
              <w:right w:val="single" w:sz="4" w:space="0" w:color="auto"/>
            </w:tcBorders>
            <w:shd w:val="clear" w:color="auto" w:fill="auto"/>
            <w:noWrap/>
            <w:vAlign w:val="center"/>
            <w:hideMark/>
          </w:tcPr>
          <w:p w14:paraId="5B3BBF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51051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3B4B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692</w:t>
            </w:r>
          </w:p>
        </w:tc>
        <w:tc>
          <w:tcPr>
            <w:tcW w:w="2639" w:type="dxa"/>
            <w:tcBorders>
              <w:top w:val="nil"/>
              <w:left w:val="nil"/>
              <w:bottom w:val="single" w:sz="4" w:space="0" w:color="auto"/>
              <w:right w:val="single" w:sz="4" w:space="0" w:color="auto"/>
            </w:tcBorders>
            <w:shd w:val="clear" w:color="auto" w:fill="auto"/>
            <w:noWrap/>
            <w:vAlign w:val="center"/>
            <w:hideMark/>
          </w:tcPr>
          <w:p w14:paraId="08C348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C98C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D235D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Падерино</w:t>
            </w:r>
          </w:p>
        </w:tc>
        <w:tc>
          <w:tcPr>
            <w:tcW w:w="2127" w:type="dxa"/>
            <w:tcBorders>
              <w:top w:val="nil"/>
              <w:left w:val="nil"/>
              <w:bottom w:val="single" w:sz="4" w:space="0" w:color="auto"/>
              <w:right w:val="single" w:sz="4" w:space="0" w:color="auto"/>
            </w:tcBorders>
            <w:shd w:val="clear" w:color="auto" w:fill="auto"/>
            <w:noWrap/>
            <w:vAlign w:val="center"/>
            <w:hideMark/>
          </w:tcPr>
          <w:p w14:paraId="10BBD1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DE92C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3E3E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693</w:t>
            </w:r>
          </w:p>
        </w:tc>
        <w:tc>
          <w:tcPr>
            <w:tcW w:w="2639" w:type="dxa"/>
            <w:tcBorders>
              <w:top w:val="nil"/>
              <w:left w:val="nil"/>
              <w:bottom w:val="single" w:sz="4" w:space="0" w:color="auto"/>
              <w:right w:val="single" w:sz="4" w:space="0" w:color="auto"/>
            </w:tcBorders>
            <w:shd w:val="clear" w:color="auto" w:fill="auto"/>
            <w:noWrap/>
            <w:vAlign w:val="center"/>
            <w:hideMark/>
          </w:tcPr>
          <w:p w14:paraId="61F8E5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7AAC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13E6D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Михненки</w:t>
            </w:r>
          </w:p>
        </w:tc>
        <w:tc>
          <w:tcPr>
            <w:tcW w:w="2127" w:type="dxa"/>
            <w:tcBorders>
              <w:top w:val="nil"/>
              <w:left w:val="nil"/>
              <w:bottom w:val="single" w:sz="4" w:space="0" w:color="auto"/>
              <w:right w:val="single" w:sz="4" w:space="0" w:color="auto"/>
            </w:tcBorders>
            <w:shd w:val="clear" w:color="auto" w:fill="auto"/>
            <w:noWrap/>
            <w:vAlign w:val="center"/>
            <w:hideMark/>
          </w:tcPr>
          <w:p w14:paraId="22EAFC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B51A8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B1D6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694</w:t>
            </w:r>
          </w:p>
        </w:tc>
        <w:tc>
          <w:tcPr>
            <w:tcW w:w="2639" w:type="dxa"/>
            <w:tcBorders>
              <w:top w:val="nil"/>
              <w:left w:val="nil"/>
              <w:bottom w:val="single" w:sz="4" w:space="0" w:color="auto"/>
              <w:right w:val="single" w:sz="4" w:space="0" w:color="auto"/>
            </w:tcBorders>
            <w:shd w:val="clear" w:color="auto" w:fill="auto"/>
            <w:noWrap/>
            <w:vAlign w:val="center"/>
            <w:hideMark/>
          </w:tcPr>
          <w:p w14:paraId="05900F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AAD3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E8793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Черезы</w:t>
            </w:r>
          </w:p>
        </w:tc>
        <w:tc>
          <w:tcPr>
            <w:tcW w:w="2127" w:type="dxa"/>
            <w:tcBorders>
              <w:top w:val="nil"/>
              <w:left w:val="nil"/>
              <w:bottom w:val="single" w:sz="4" w:space="0" w:color="auto"/>
              <w:right w:val="single" w:sz="4" w:space="0" w:color="auto"/>
            </w:tcBorders>
            <w:shd w:val="clear" w:color="auto" w:fill="auto"/>
            <w:noWrap/>
            <w:vAlign w:val="center"/>
            <w:hideMark/>
          </w:tcPr>
          <w:p w14:paraId="62222A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EEC7C8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5C6AD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695</w:t>
            </w:r>
          </w:p>
        </w:tc>
        <w:tc>
          <w:tcPr>
            <w:tcW w:w="2639" w:type="dxa"/>
            <w:tcBorders>
              <w:top w:val="nil"/>
              <w:left w:val="nil"/>
              <w:bottom w:val="single" w:sz="4" w:space="0" w:color="auto"/>
              <w:right w:val="single" w:sz="4" w:space="0" w:color="auto"/>
            </w:tcBorders>
            <w:shd w:val="clear" w:color="auto" w:fill="auto"/>
            <w:noWrap/>
            <w:vAlign w:val="center"/>
            <w:hideMark/>
          </w:tcPr>
          <w:p w14:paraId="11FB74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C259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8F091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Комлево</w:t>
            </w:r>
          </w:p>
        </w:tc>
        <w:tc>
          <w:tcPr>
            <w:tcW w:w="2127" w:type="dxa"/>
            <w:tcBorders>
              <w:top w:val="nil"/>
              <w:left w:val="nil"/>
              <w:bottom w:val="single" w:sz="4" w:space="0" w:color="auto"/>
              <w:right w:val="single" w:sz="4" w:space="0" w:color="auto"/>
            </w:tcBorders>
            <w:shd w:val="clear" w:color="auto" w:fill="auto"/>
            <w:noWrap/>
            <w:vAlign w:val="center"/>
            <w:hideMark/>
          </w:tcPr>
          <w:p w14:paraId="6015C9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4FA74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71BE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696</w:t>
            </w:r>
          </w:p>
        </w:tc>
        <w:tc>
          <w:tcPr>
            <w:tcW w:w="2639" w:type="dxa"/>
            <w:tcBorders>
              <w:top w:val="nil"/>
              <w:left w:val="nil"/>
              <w:bottom w:val="single" w:sz="4" w:space="0" w:color="auto"/>
              <w:right w:val="single" w:sz="4" w:space="0" w:color="auto"/>
            </w:tcBorders>
            <w:shd w:val="clear" w:color="auto" w:fill="auto"/>
            <w:noWrap/>
            <w:vAlign w:val="center"/>
            <w:hideMark/>
          </w:tcPr>
          <w:p w14:paraId="5397BA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D00C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E7984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Прозорово</w:t>
            </w:r>
          </w:p>
        </w:tc>
        <w:tc>
          <w:tcPr>
            <w:tcW w:w="2127" w:type="dxa"/>
            <w:tcBorders>
              <w:top w:val="nil"/>
              <w:left w:val="nil"/>
              <w:bottom w:val="single" w:sz="4" w:space="0" w:color="auto"/>
              <w:right w:val="single" w:sz="4" w:space="0" w:color="auto"/>
            </w:tcBorders>
            <w:shd w:val="clear" w:color="auto" w:fill="auto"/>
            <w:noWrap/>
            <w:vAlign w:val="center"/>
            <w:hideMark/>
          </w:tcPr>
          <w:p w14:paraId="66E745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E56BB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D166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697</w:t>
            </w:r>
          </w:p>
        </w:tc>
        <w:tc>
          <w:tcPr>
            <w:tcW w:w="2639" w:type="dxa"/>
            <w:tcBorders>
              <w:top w:val="nil"/>
              <w:left w:val="nil"/>
              <w:bottom w:val="single" w:sz="4" w:space="0" w:color="auto"/>
              <w:right w:val="single" w:sz="4" w:space="0" w:color="auto"/>
            </w:tcBorders>
            <w:shd w:val="clear" w:color="auto" w:fill="auto"/>
            <w:noWrap/>
            <w:vAlign w:val="center"/>
            <w:hideMark/>
          </w:tcPr>
          <w:p w14:paraId="3756F5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1CB7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EC25E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Монастырское</w:t>
            </w:r>
          </w:p>
        </w:tc>
        <w:tc>
          <w:tcPr>
            <w:tcW w:w="2127" w:type="dxa"/>
            <w:tcBorders>
              <w:top w:val="nil"/>
              <w:left w:val="nil"/>
              <w:bottom w:val="single" w:sz="4" w:space="0" w:color="auto"/>
              <w:right w:val="single" w:sz="4" w:space="0" w:color="auto"/>
            </w:tcBorders>
            <w:shd w:val="clear" w:color="auto" w:fill="auto"/>
            <w:noWrap/>
            <w:vAlign w:val="center"/>
            <w:hideMark/>
          </w:tcPr>
          <w:p w14:paraId="11A68F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BA78D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5619F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698</w:t>
            </w:r>
          </w:p>
        </w:tc>
        <w:tc>
          <w:tcPr>
            <w:tcW w:w="2639" w:type="dxa"/>
            <w:tcBorders>
              <w:top w:val="nil"/>
              <w:left w:val="nil"/>
              <w:bottom w:val="single" w:sz="4" w:space="0" w:color="auto"/>
              <w:right w:val="single" w:sz="4" w:space="0" w:color="auto"/>
            </w:tcBorders>
            <w:shd w:val="clear" w:color="auto" w:fill="auto"/>
            <w:noWrap/>
            <w:vAlign w:val="center"/>
            <w:hideMark/>
          </w:tcPr>
          <w:p w14:paraId="2D3673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ED77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D071C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Давыдовы</w:t>
            </w:r>
          </w:p>
        </w:tc>
        <w:tc>
          <w:tcPr>
            <w:tcW w:w="2127" w:type="dxa"/>
            <w:tcBorders>
              <w:top w:val="nil"/>
              <w:left w:val="nil"/>
              <w:bottom w:val="single" w:sz="4" w:space="0" w:color="auto"/>
              <w:right w:val="single" w:sz="4" w:space="0" w:color="auto"/>
            </w:tcBorders>
            <w:shd w:val="clear" w:color="auto" w:fill="auto"/>
            <w:noWrap/>
            <w:vAlign w:val="center"/>
            <w:hideMark/>
          </w:tcPr>
          <w:p w14:paraId="74DBEA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DE060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BA39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699</w:t>
            </w:r>
          </w:p>
        </w:tc>
        <w:tc>
          <w:tcPr>
            <w:tcW w:w="2639" w:type="dxa"/>
            <w:tcBorders>
              <w:top w:val="nil"/>
              <w:left w:val="nil"/>
              <w:bottom w:val="single" w:sz="4" w:space="0" w:color="auto"/>
              <w:right w:val="single" w:sz="4" w:space="0" w:color="auto"/>
            </w:tcBorders>
            <w:shd w:val="clear" w:color="auto" w:fill="auto"/>
            <w:noWrap/>
            <w:vAlign w:val="center"/>
            <w:hideMark/>
          </w:tcPr>
          <w:p w14:paraId="6A4A3C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EED9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218ED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Кузнецы</w:t>
            </w:r>
          </w:p>
        </w:tc>
        <w:tc>
          <w:tcPr>
            <w:tcW w:w="2127" w:type="dxa"/>
            <w:tcBorders>
              <w:top w:val="nil"/>
              <w:left w:val="nil"/>
              <w:bottom w:val="single" w:sz="4" w:space="0" w:color="auto"/>
              <w:right w:val="single" w:sz="4" w:space="0" w:color="auto"/>
            </w:tcBorders>
            <w:shd w:val="clear" w:color="auto" w:fill="auto"/>
            <w:noWrap/>
            <w:vAlign w:val="center"/>
            <w:hideMark/>
          </w:tcPr>
          <w:p w14:paraId="016EDB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5DB9E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9959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700</w:t>
            </w:r>
          </w:p>
        </w:tc>
        <w:tc>
          <w:tcPr>
            <w:tcW w:w="2639" w:type="dxa"/>
            <w:tcBorders>
              <w:top w:val="nil"/>
              <w:left w:val="nil"/>
              <w:bottom w:val="single" w:sz="4" w:space="0" w:color="auto"/>
              <w:right w:val="single" w:sz="4" w:space="0" w:color="auto"/>
            </w:tcBorders>
            <w:shd w:val="clear" w:color="auto" w:fill="auto"/>
            <w:noWrap/>
            <w:vAlign w:val="center"/>
            <w:hideMark/>
          </w:tcPr>
          <w:p w14:paraId="2A1752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D030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CD696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Юбилейный</w:t>
            </w:r>
          </w:p>
        </w:tc>
        <w:tc>
          <w:tcPr>
            <w:tcW w:w="2127" w:type="dxa"/>
            <w:tcBorders>
              <w:top w:val="nil"/>
              <w:left w:val="nil"/>
              <w:bottom w:val="single" w:sz="4" w:space="0" w:color="auto"/>
              <w:right w:val="single" w:sz="4" w:space="0" w:color="auto"/>
            </w:tcBorders>
            <w:shd w:val="clear" w:color="auto" w:fill="auto"/>
            <w:noWrap/>
            <w:vAlign w:val="center"/>
            <w:hideMark/>
          </w:tcPr>
          <w:p w14:paraId="2F65AA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CB838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8B18E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701</w:t>
            </w:r>
          </w:p>
        </w:tc>
        <w:tc>
          <w:tcPr>
            <w:tcW w:w="2639" w:type="dxa"/>
            <w:tcBorders>
              <w:top w:val="nil"/>
              <w:left w:val="nil"/>
              <w:bottom w:val="single" w:sz="4" w:space="0" w:color="auto"/>
              <w:right w:val="single" w:sz="4" w:space="0" w:color="auto"/>
            </w:tcBorders>
            <w:shd w:val="clear" w:color="auto" w:fill="auto"/>
            <w:noWrap/>
            <w:vAlign w:val="center"/>
            <w:hideMark/>
          </w:tcPr>
          <w:p w14:paraId="3EB134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38E5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4C849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Черновское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02AFAE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96E722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28088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702</w:t>
            </w:r>
          </w:p>
        </w:tc>
        <w:tc>
          <w:tcPr>
            <w:tcW w:w="2639" w:type="dxa"/>
            <w:tcBorders>
              <w:top w:val="nil"/>
              <w:left w:val="nil"/>
              <w:bottom w:val="single" w:sz="4" w:space="0" w:color="auto"/>
              <w:right w:val="single" w:sz="4" w:space="0" w:color="auto"/>
            </w:tcBorders>
            <w:shd w:val="clear" w:color="auto" w:fill="auto"/>
            <w:noWrap/>
            <w:vAlign w:val="center"/>
            <w:hideMark/>
          </w:tcPr>
          <w:p w14:paraId="3806BC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7906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EFF5F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Высоково</w:t>
            </w:r>
          </w:p>
        </w:tc>
        <w:tc>
          <w:tcPr>
            <w:tcW w:w="2127" w:type="dxa"/>
            <w:tcBorders>
              <w:top w:val="nil"/>
              <w:left w:val="nil"/>
              <w:bottom w:val="single" w:sz="4" w:space="0" w:color="auto"/>
              <w:right w:val="single" w:sz="4" w:space="0" w:color="auto"/>
            </w:tcBorders>
            <w:shd w:val="clear" w:color="auto" w:fill="auto"/>
            <w:noWrap/>
            <w:vAlign w:val="center"/>
            <w:hideMark/>
          </w:tcPr>
          <w:p w14:paraId="65F7AB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C29DA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1F15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703</w:t>
            </w:r>
          </w:p>
        </w:tc>
        <w:tc>
          <w:tcPr>
            <w:tcW w:w="2639" w:type="dxa"/>
            <w:tcBorders>
              <w:top w:val="nil"/>
              <w:left w:val="nil"/>
              <w:bottom w:val="single" w:sz="4" w:space="0" w:color="auto"/>
              <w:right w:val="single" w:sz="4" w:space="0" w:color="auto"/>
            </w:tcBorders>
            <w:shd w:val="clear" w:color="auto" w:fill="auto"/>
            <w:noWrap/>
            <w:vAlign w:val="center"/>
            <w:hideMark/>
          </w:tcPr>
          <w:p w14:paraId="3C7DDC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77C4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4C55A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Ключи</w:t>
            </w:r>
          </w:p>
        </w:tc>
        <w:tc>
          <w:tcPr>
            <w:tcW w:w="2127" w:type="dxa"/>
            <w:tcBorders>
              <w:top w:val="nil"/>
              <w:left w:val="nil"/>
              <w:bottom w:val="single" w:sz="4" w:space="0" w:color="auto"/>
              <w:right w:val="single" w:sz="4" w:space="0" w:color="auto"/>
            </w:tcBorders>
            <w:shd w:val="clear" w:color="auto" w:fill="auto"/>
            <w:noWrap/>
            <w:vAlign w:val="center"/>
            <w:hideMark/>
          </w:tcPr>
          <w:p w14:paraId="021C17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BC3C7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27E6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704</w:t>
            </w:r>
          </w:p>
        </w:tc>
        <w:tc>
          <w:tcPr>
            <w:tcW w:w="2639" w:type="dxa"/>
            <w:tcBorders>
              <w:top w:val="nil"/>
              <w:left w:val="nil"/>
              <w:bottom w:val="single" w:sz="4" w:space="0" w:color="auto"/>
              <w:right w:val="single" w:sz="4" w:space="0" w:color="auto"/>
            </w:tcBorders>
            <w:shd w:val="clear" w:color="auto" w:fill="auto"/>
            <w:noWrap/>
            <w:vAlign w:val="center"/>
            <w:hideMark/>
          </w:tcPr>
          <w:p w14:paraId="00B5D4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B1C1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705AE2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Пыжа</w:t>
            </w:r>
          </w:p>
        </w:tc>
        <w:tc>
          <w:tcPr>
            <w:tcW w:w="2127" w:type="dxa"/>
            <w:tcBorders>
              <w:top w:val="nil"/>
              <w:left w:val="nil"/>
              <w:bottom w:val="single" w:sz="4" w:space="0" w:color="auto"/>
              <w:right w:val="single" w:sz="4" w:space="0" w:color="auto"/>
            </w:tcBorders>
            <w:shd w:val="clear" w:color="auto" w:fill="auto"/>
            <w:noWrap/>
            <w:vAlign w:val="center"/>
            <w:hideMark/>
          </w:tcPr>
          <w:p w14:paraId="69A158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A0E02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67CB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705</w:t>
            </w:r>
          </w:p>
        </w:tc>
        <w:tc>
          <w:tcPr>
            <w:tcW w:w="2639" w:type="dxa"/>
            <w:tcBorders>
              <w:top w:val="nil"/>
              <w:left w:val="nil"/>
              <w:bottom w:val="single" w:sz="4" w:space="0" w:color="auto"/>
              <w:right w:val="single" w:sz="4" w:space="0" w:color="auto"/>
            </w:tcBorders>
            <w:shd w:val="clear" w:color="auto" w:fill="auto"/>
            <w:noWrap/>
            <w:vAlign w:val="center"/>
            <w:hideMark/>
          </w:tcPr>
          <w:p w14:paraId="4DE603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1396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6849A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Высокогорье</w:t>
            </w:r>
          </w:p>
        </w:tc>
        <w:tc>
          <w:tcPr>
            <w:tcW w:w="2127" w:type="dxa"/>
            <w:tcBorders>
              <w:top w:val="nil"/>
              <w:left w:val="nil"/>
              <w:bottom w:val="single" w:sz="4" w:space="0" w:color="auto"/>
              <w:right w:val="single" w:sz="4" w:space="0" w:color="auto"/>
            </w:tcBorders>
            <w:shd w:val="clear" w:color="auto" w:fill="auto"/>
            <w:noWrap/>
            <w:vAlign w:val="center"/>
            <w:hideMark/>
          </w:tcPr>
          <w:p w14:paraId="082579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E21ED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6C507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706</w:t>
            </w:r>
          </w:p>
        </w:tc>
        <w:tc>
          <w:tcPr>
            <w:tcW w:w="2639" w:type="dxa"/>
            <w:tcBorders>
              <w:top w:val="nil"/>
              <w:left w:val="nil"/>
              <w:bottom w:val="single" w:sz="4" w:space="0" w:color="auto"/>
              <w:right w:val="single" w:sz="4" w:space="0" w:color="auto"/>
            </w:tcBorders>
            <w:shd w:val="clear" w:color="auto" w:fill="auto"/>
            <w:noWrap/>
            <w:vAlign w:val="center"/>
            <w:hideMark/>
          </w:tcPr>
          <w:p w14:paraId="5FD09F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19021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161AF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Верховино</w:t>
            </w:r>
          </w:p>
        </w:tc>
        <w:tc>
          <w:tcPr>
            <w:tcW w:w="2127" w:type="dxa"/>
            <w:tcBorders>
              <w:top w:val="nil"/>
              <w:left w:val="nil"/>
              <w:bottom w:val="single" w:sz="4" w:space="0" w:color="auto"/>
              <w:right w:val="single" w:sz="4" w:space="0" w:color="auto"/>
            </w:tcBorders>
            <w:shd w:val="clear" w:color="auto" w:fill="auto"/>
            <w:noWrap/>
            <w:vAlign w:val="center"/>
            <w:hideMark/>
          </w:tcPr>
          <w:p w14:paraId="4B8FC0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B03888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C665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707</w:t>
            </w:r>
          </w:p>
        </w:tc>
        <w:tc>
          <w:tcPr>
            <w:tcW w:w="2639" w:type="dxa"/>
            <w:tcBorders>
              <w:top w:val="nil"/>
              <w:left w:val="nil"/>
              <w:bottom w:val="single" w:sz="4" w:space="0" w:color="auto"/>
              <w:right w:val="single" w:sz="4" w:space="0" w:color="auto"/>
            </w:tcBorders>
            <w:shd w:val="clear" w:color="auto" w:fill="auto"/>
            <w:noWrap/>
            <w:vAlign w:val="center"/>
            <w:hideMark/>
          </w:tcPr>
          <w:p w14:paraId="4327B3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2D62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9233B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77A188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Малая Субботиха</w:t>
            </w:r>
          </w:p>
        </w:tc>
      </w:tr>
      <w:tr w:rsidR="008F6BD7" w:rsidRPr="008F6BD7" w14:paraId="006CF42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19A00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708</w:t>
            </w:r>
          </w:p>
        </w:tc>
        <w:tc>
          <w:tcPr>
            <w:tcW w:w="2639" w:type="dxa"/>
            <w:tcBorders>
              <w:top w:val="nil"/>
              <w:left w:val="nil"/>
              <w:bottom w:val="single" w:sz="4" w:space="0" w:color="auto"/>
              <w:right w:val="single" w:sz="4" w:space="0" w:color="auto"/>
            </w:tcBorders>
            <w:shd w:val="clear" w:color="auto" w:fill="auto"/>
            <w:noWrap/>
            <w:vAlign w:val="center"/>
            <w:hideMark/>
          </w:tcPr>
          <w:p w14:paraId="2C0A98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99F8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6E0BF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Культура</w:t>
            </w:r>
          </w:p>
        </w:tc>
        <w:tc>
          <w:tcPr>
            <w:tcW w:w="2127" w:type="dxa"/>
            <w:tcBorders>
              <w:top w:val="nil"/>
              <w:left w:val="nil"/>
              <w:bottom w:val="single" w:sz="4" w:space="0" w:color="auto"/>
              <w:right w:val="single" w:sz="4" w:space="0" w:color="auto"/>
            </w:tcBorders>
            <w:shd w:val="clear" w:color="auto" w:fill="auto"/>
            <w:noWrap/>
            <w:vAlign w:val="center"/>
            <w:hideMark/>
          </w:tcPr>
          <w:p w14:paraId="7725CE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426BB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EDE69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709</w:t>
            </w:r>
          </w:p>
        </w:tc>
        <w:tc>
          <w:tcPr>
            <w:tcW w:w="2639" w:type="dxa"/>
            <w:tcBorders>
              <w:top w:val="nil"/>
              <w:left w:val="nil"/>
              <w:bottom w:val="single" w:sz="4" w:space="0" w:color="auto"/>
              <w:right w:val="single" w:sz="4" w:space="0" w:color="auto"/>
            </w:tcBorders>
            <w:shd w:val="clear" w:color="auto" w:fill="auto"/>
            <w:noWrap/>
            <w:vAlign w:val="center"/>
            <w:hideMark/>
          </w:tcPr>
          <w:p w14:paraId="6577F5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0183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31E24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Архангельское</w:t>
            </w:r>
          </w:p>
        </w:tc>
        <w:tc>
          <w:tcPr>
            <w:tcW w:w="2127" w:type="dxa"/>
            <w:tcBorders>
              <w:top w:val="nil"/>
              <w:left w:val="nil"/>
              <w:bottom w:val="single" w:sz="4" w:space="0" w:color="auto"/>
              <w:right w:val="single" w:sz="4" w:space="0" w:color="auto"/>
            </w:tcBorders>
            <w:shd w:val="clear" w:color="auto" w:fill="auto"/>
            <w:noWrap/>
            <w:vAlign w:val="center"/>
            <w:hideMark/>
          </w:tcPr>
          <w:p w14:paraId="767D91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0026B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2BB5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710</w:t>
            </w:r>
          </w:p>
        </w:tc>
        <w:tc>
          <w:tcPr>
            <w:tcW w:w="2639" w:type="dxa"/>
            <w:tcBorders>
              <w:top w:val="nil"/>
              <w:left w:val="nil"/>
              <w:bottom w:val="single" w:sz="4" w:space="0" w:color="auto"/>
              <w:right w:val="single" w:sz="4" w:space="0" w:color="auto"/>
            </w:tcBorders>
            <w:shd w:val="clear" w:color="auto" w:fill="auto"/>
            <w:noWrap/>
            <w:vAlign w:val="center"/>
            <w:hideMark/>
          </w:tcPr>
          <w:p w14:paraId="34D294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8A92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8224B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Швецово</w:t>
            </w:r>
          </w:p>
        </w:tc>
        <w:tc>
          <w:tcPr>
            <w:tcW w:w="2127" w:type="dxa"/>
            <w:tcBorders>
              <w:top w:val="nil"/>
              <w:left w:val="nil"/>
              <w:bottom w:val="single" w:sz="4" w:space="0" w:color="auto"/>
              <w:right w:val="single" w:sz="4" w:space="0" w:color="auto"/>
            </w:tcBorders>
            <w:shd w:val="clear" w:color="auto" w:fill="auto"/>
            <w:noWrap/>
            <w:vAlign w:val="center"/>
            <w:hideMark/>
          </w:tcPr>
          <w:p w14:paraId="76ADDC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A4A86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BD924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711</w:t>
            </w:r>
          </w:p>
        </w:tc>
        <w:tc>
          <w:tcPr>
            <w:tcW w:w="2639" w:type="dxa"/>
            <w:tcBorders>
              <w:top w:val="nil"/>
              <w:left w:val="nil"/>
              <w:bottom w:val="single" w:sz="4" w:space="0" w:color="auto"/>
              <w:right w:val="single" w:sz="4" w:space="0" w:color="auto"/>
            </w:tcBorders>
            <w:shd w:val="clear" w:color="auto" w:fill="auto"/>
            <w:noWrap/>
            <w:vAlign w:val="center"/>
            <w:hideMark/>
          </w:tcPr>
          <w:p w14:paraId="445BFD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1169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EFB28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Мусихи</w:t>
            </w:r>
          </w:p>
        </w:tc>
        <w:tc>
          <w:tcPr>
            <w:tcW w:w="2127" w:type="dxa"/>
            <w:tcBorders>
              <w:top w:val="nil"/>
              <w:left w:val="nil"/>
              <w:bottom w:val="single" w:sz="4" w:space="0" w:color="auto"/>
              <w:right w:val="single" w:sz="4" w:space="0" w:color="auto"/>
            </w:tcBorders>
            <w:shd w:val="clear" w:color="auto" w:fill="auto"/>
            <w:noWrap/>
            <w:vAlign w:val="center"/>
            <w:hideMark/>
          </w:tcPr>
          <w:p w14:paraId="3447C6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BFE1F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DC95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712</w:t>
            </w:r>
          </w:p>
        </w:tc>
        <w:tc>
          <w:tcPr>
            <w:tcW w:w="2639" w:type="dxa"/>
            <w:tcBorders>
              <w:top w:val="nil"/>
              <w:left w:val="nil"/>
              <w:bottom w:val="single" w:sz="4" w:space="0" w:color="auto"/>
              <w:right w:val="single" w:sz="4" w:space="0" w:color="auto"/>
            </w:tcBorders>
            <w:shd w:val="clear" w:color="auto" w:fill="auto"/>
            <w:noWrap/>
            <w:vAlign w:val="center"/>
            <w:hideMark/>
          </w:tcPr>
          <w:p w14:paraId="346E06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BEC93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DD5D6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Мурино</w:t>
            </w:r>
          </w:p>
        </w:tc>
        <w:tc>
          <w:tcPr>
            <w:tcW w:w="2127" w:type="dxa"/>
            <w:tcBorders>
              <w:top w:val="nil"/>
              <w:left w:val="nil"/>
              <w:bottom w:val="single" w:sz="4" w:space="0" w:color="auto"/>
              <w:right w:val="single" w:sz="4" w:space="0" w:color="auto"/>
            </w:tcBorders>
            <w:shd w:val="clear" w:color="auto" w:fill="auto"/>
            <w:noWrap/>
            <w:vAlign w:val="center"/>
            <w:hideMark/>
          </w:tcPr>
          <w:p w14:paraId="4F9D25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C2565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E4CBF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713</w:t>
            </w:r>
          </w:p>
        </w:tc>
        <w:tc>
          <w:tcPr>
            <w:tcW w:w="2639" w:type="dxa"/>
            <w:tcBorders>
              <w:top w:val="nil"/>
              <w:left w:val="nil"/>
              <w:bottom w:val="single" w:sz="4" w:space="0" w:color="auto"/>
              <w:right w:val="single" w:sz="4" w:space="0" w:color="auto"/>
            </w:tcBorders>
            <w:shd w:val="clear" w:color="auto" w:fill="auto"/>
            <w:noWrap/>
            <w:vAlign w:val="center"/>
            <w:hideMark/>
          </w:tcPr>
          <w:p w14:paraId="315325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CC61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4D5D3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Нижние Изиверки</w:t>
            </w:r>
          </w:p>
        </w:tc>
        <w:tc>
          <w:tcPr>
            <w:tcW w:w="2127" w:type="dxa"/>
            <w:tcBorders>
              <w:top w:val="nil"/>
              <w:left w:val="nil"/>
              <w:bottom w:val="single" w:sz="4" w:space="0" w:color="auto"/>
              <w:right w:val="single" w:sz="4" w:space="0" w:color="auto"/>
            </w:tcBorders>
            <w:shd w:val="clear" w:color="auto" w:fill="auto"/>
            <w:noWrap/>
            <w:vAlign w:val="center"/>
            <w:hideMark/>
          </w:tcPr>
          <w:p w14:paraId="1A2B78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B242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A768C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714</w:t>
            </w:r>
          </w:p>
        </w:tc>
        <w:tc>
          <w:tcPr>
            <w:tcW w:w="2639" w:type="dxa"/>
            <w:tcBorders>
              <w:top w:val="nil"/>
              <w:left w:val="nil"/>
              <w:bottom w:val="single" w:sz="4" w:space="0" w:color="auto"/>
              <w:right w:val="single" w:sz="4" w:space="0" w:color="auto"/>
            </w:tcBorders>
            <w:shd w:val="clear" w:color="auto" w:fill="auto"/>
            <w:noWrap/>
            <w:vAlign w:val="center"/>
            <w:hideMark/>
          </w:tcPr>
          <w:p w14:paraId="00ECE5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B3503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BC7DE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Полушнур</w:t>
            </w:r>
          </w:p>
        </w:tc>
        <w:tc>
          <w:tcPr>
            <w:tcW w:w="2127" w:type="dxa"/>
            <w:tcBorders>
              <w:top w:val="nil"/>
              <w:left w:val="nil"/>
              <w:bottom w:val="single" w:sz="4" w:space="0" w:color="auto"/>
              <w:right w:val="single" w:sz="4" w:space="0" w:color="auto"/>
            </w:tcBorders>
            <w:shd w:val="clear" w:color="auto" w:fill="auto"/>
            <w:noWrap/>
            <w:vAlign w:val="center"/>
            <w:hideMark/>
          </w:tcPr>
          <w:p w14:paraId="1DBFAF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8B8CE9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9EA6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715</w:t>
            </w:r>
          </w:p>
        </w:tc>
        <w:tc>
          <w:tcPr>
            <w:tcW w:w="2639" w:type="dxa"/>
            <w:tcBorders>
              <w:top w:val="nil"/>
              <w:left w:val="nil"/>
              <w:bottom w:val="single" w:sz="4" w:space="0" w:color="auto"/>
              <w:right w:val="single" w:sz="4" w:space="0" w:color="auto"/>
            </w:tcBorders>
            <w:shd w:val="clear" w:color="auto" w:fill="auto"/>
            <w:noWrap/>
            <w:vAlign w:val="center"/>
            <w:hideMark/>
          </w:tcPr>
          <w:p w14:paraId="5373D7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0C2B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3DDD0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Шкаланка</w:t>
            </w:r>
          </w:p>
        </w:tc>
        <w:tc>
          <w:tcPr>
            <w:tcW w:w="2127" w:type="dxa"/>
            <w:tcBorders>
              <w:top w:val="nil"/>
              <w:left w:val="nil"/>
              <w:bottom w:val="single" w:sz="4" w:space="0" w:color="auto"/>
              <w:right w:val="single" w:sz="4" w:space="0" w:color="auto"/>
            </w:tcBorders>
            <w:shd w:val="clear" w:color="auto" w:fill="auto"/>
            <w:noWrap/>
            <w:vAlign w:val="center"/>
            <w:hideMark/>
          </w:tcPr>
          <w:p w14:paraId="7F86FD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913891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DACA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716</w:t>
            </w:r>
          </w:p>
        </w:tc>
        <w:tc>
          <w:tcPr>
            <w:tcW w:w="2639" w:type="dxa"/>
            <w:tcBorders>
              <w:top w:val="nil"/>
              <w:left w:val="nil"/>
              <w:bottom w:val="single" w:sz="4" w:space="0" w:color="auto"/>
              <w:right w:val="single" w:sz="4" w:space="0" w:color="auto"/>
            </w:tcBorders>
            <w:shd w:val="clear" w:color="auto" w:fill="auto"/>
            <w:noWrap/>
            <w:vAlign w:val="center"/>
            <w:hideMark/>
          </w:tcPr>
          <w:p w14:paraId="3892BC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51F0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129512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Набережный</w:t>
            </w:r>
          </w:p>
        </w:tc>
        <w:tc>
          <w:tcPr>
            <w:tcW w:w="2127" w:type="dxa"/>
            <w:tcBorders>
              <w:top w:val="nil"/>
              <w:left w:val="nil"/>
              <w:bottom w:val="single" w:sz="4" w:space="0" w:color="auto"/>
              <w:right w:val="single" w:sz="4" w:space="0" w:color="auto"/>
            </w:tcBorders>
            <w:shd w:val="clear" w:color="auto" w:fill="auto"/>
            <w:noWrap/>
            <w:vAlign w:val="center"/>
            <w:hideMark/>
          </w:tcPr>
          <w:p w14:paraId="7BEA5D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93744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7F31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717</w:t>
            </w:r>
          </w:p>
        </w:tc>
        <w:tc>
          <w:tcPr>
            <w:tcW w:w="2639" w:type="dxa"/>
            <w:tcBorders>
              <w:top w:val="nil"/>
              <w:left w:val="nil"/>
              <w:bottom w:val="single" w:sz="4" w:space="0" w:color="auto"/>
              <w:right w:val="single" w:sz="4" w:space="0" w:color="auto"/>
            </w:tcBorders>
            <w:shd w:val="clear" w:color="auto" w:fill="auto"/>
            <w:noWrap/>
            <w:vAlign w:val="center"/>
            <w:hideMark/>
          </w:tcPr>
          <w:p w14:paraId="0391C5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5200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6E3B8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Петряево</w:t>
            </w:r>
          </w:p>
        </w:tc>
        <w:tc>
          <w:tcPr>
            <w:tcW w:w="2127" w:type="dxa"/>
            <w:tcBorders>
              <w:top w:val="nil"/>
              <w:left w:val="nil"/>
              <w:bottom w:val="single" w:sz="4" w:space="0" w:color="auto"/>
              <w:right w:val="single" w:sz="4" w:space="0" w:color="auto"/>
            </w:tcBorders>
            <w:shd w:val="clear" w:color="auto" w:fill="auto"/>
            <w:noWrap/>
            <w:vAlign w:val="center"/>
            <w:hideMark/>
          </w:tcPr>
          <w:p w14:paraId="692488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3ED95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DF98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718</w:t>
            </w:r>
          </w:p>
        </w:tc>
        <w:tc>
          <w:tcPr>
            <w:tcW w:w="2639" w:type="dxa"/>
            <w:tcBorders>
              <w:top w:val="nil"/>
              <w:left w:val="nil"/>
              <w:bottom w:val="single" w:sz="4" w:space="0" w:color="auto"/>
              <w:right w:val="single" w:sz="4" w:space="0" w:color="auto"/>
            </w:tcBorders>
            <w:shd w:val="clear" w:color="auto" w:fill="auto"/>
            <w:noWrap/>
            <w:vAlign w:val="center"/>
            <w:hideMark/>
          </w:tcPr>
          <w:p w14:paraId="64E01F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28F6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F7F45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Цепели</w:t>
            </w:r>
          </w:p>
        </w:tc>
        <w:tc>
          <w:tcPr>
            <w:tcW w:w="2127" w:type="dxa"/>
            <w:tcBorders>
              <w:top w:val="nil"/>
              <w:left w:val="nil"/>
              <w:bottom w:val="single" w:sz="4" w:space="0" w:color="auto"/>
              <w:right w:val="single" w:sz="4" w:space="0" w:color="auto"/>
            </w:tcBorders>
            <w:shd w:val="clear" w:color="auto" w:fill="auto"/>
            <w:noWrap/>
            <w:vAlign w:val="center"/>
            <w:hideMark/>
          </w:tcPr>
          <w:p w14:paraId="209C9C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28E5E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D25CD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719</w:t>
            </w:r>
          </w:p>
        </w:tc>
        <w:tc>
          <w:tcPr>
            <w:tcW w:w="2639" w:type="dxa"/>
            <w:tcBorders>
              <w:top w:val="nil"/>
              <w:left w:val="nil"/>
              <w:bottom w:val="single" w:sz="4" w:space="0" w:color="auto"/>
              <w:right w:val="single" w:sz="4" w:space="0" w:color="auto"/>
            </w:tcBorders>
            <w:shd w:val="clear" w:color="auto" w:fill="auto"/>
            <w:noWrap/>
            <w:vAlign w:val="center"/>
            <w:hideMark/>
          </w:tcPr>
          <w:p w14:paraId="7E5BE0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AFA3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E1C54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Золотавино</w:t>
            </w:r>
          </w:p>
        </w:tc>
        <w:tc>
          <w:tcPr>
            <w:tcW w:w="2127" w:type="dxa"/>
            <w:tcBorders>
              <w:top w:val="nil"/>
              <w:left w:val="nil"/>
              <w:bottom w:val="single" w:sz="4" w:space="0" w:color="auto"/>
              <w:right w:val="single" w:sz="4" w:space="0" w:color="auto"/>
            </w:tcBorders>
            <w:shd w:val="clear" w:color="auto" w:fill="auto"/>
            <w:noWrap/>
            <w:vAlign w:val="center"/>
            <w:hideMark/>
          </w:tcPr>
          <w:p w14:paraId="7FF3C0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5C889B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0837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720</w:t>
            </w:r>
          </w:p>
        </w:tc>
        <w:tc>
          <w:tcPr>
            <w:tcW w:w="2639" w:type="dxa"/>
            <w:tcBorders>
              <w:top w:val="nil"/>
              <w:left w:val="nil"/>
              <w:bottom w:val="single" w:sz="4" w:space="0" w:color="auto"/>
              <w:right w:val="single" w:sz="4" w:space="0" w:color="auto"/>
            </w:tcBorders>
            <w:shd w:val="clear" w:color="auto" w:fill="auto"/>
            <w:noWrap/>
            <w:vAlign w:val="center"/>
            <w:hideMark/>
          </w:tcPr>
          <w:p w14:paraId="4F502F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2E84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5D8DA5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Ухтым</w:t>
            </w:r>
          </w:p>
        </w:tc>
        <w:tc>
          <w:tcPr>
            <w:tcW w:w="2127" w:type="dxa"/>
            <w:tcBorders>
              <w:top w:val="nil"/>
              <w:left w:val="nil"/>
              <w:bottom w:val="single" w:sz="4" w:space="0" w:color="auto"/>
              <w:right w:val="single" w:sz="4" w:space="0" w:color="auto"/>
            </w:tcBorders>
            <w:shd w:val="clear" w:color="auto" w:fill="auto"/>
            <w:noWrap/>
            <w:vAlign w:val="center"/>
            <w:hideMark/>
          </w:tcPr>
          <w:p w14:paraId="1E177A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6D7AF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9573A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721</w:t>
            </w:r>
          </w:p>
        </w:tc>
        <w:tc>
          <w:tcPr>
            <w:tcW w:w="2639" w:type="dxa"/>
            <w:tcBorders>
              <w:top w:val="nil"/>
              <w:left w:val="nil"/>
              <w:bottom w:val="single" w:sz="4" w:space="0" w:color="auto"/>
              <w:right w:val="single" w:sz="4" w:space="0" w:color="auto"/>
            </w:tcBorders>
            <w:shd w:val="clear" w:color="auto" w:fill="auto"/>
            <w:noWrap/>
            <w:vAlign w:val="center"/>
            <w:hideMark/>
          </w:tcPr>
          <w:p w14:paraId="226343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18EF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8A16E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Пунгино</w:t>
            </w:r>
          </w:p>
        </w:tc>
        <w:tc>
          <w:tcPr>
            <w:tcW w:w="2127" w:type="dxa"/>
            <w:tcBorders>
              <w:top w:val="nil"/>
              <w:left w:val="nil"/>
              <w:bottom w:val="single" w:sz="4" w:space="0" w:color="auto"/>
              <w:right w:val="single" w:sz="4" w:space="0" w:color="auto"/>
            </w:tcBorders>
            <w:shd w:val="clear" w:color="auto" w:fill="auto"/>
            <w:noWrap/>
            <w:vAlign w:val="center"/>
            <w:hideMark/>
          </w:tcPr>
          <w:p w14:paraId="24185B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59CB10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1294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722</w:t>
            </w:r>
          </w:p>
        </w:tc>
        <w:tc>
          <w:tcPr>
            <w:tcW w:w="2639" w:type="dxa"/>
            <w:tcBorders>
              <w:top w:val="nil"/>
              <w:left w:val="nil"/>
              <w:bottom w:val="single" w:sz="4" w:space="0" w:color="auto"/>
              <w:right w:val="single" w:sz="4" w:space="0" w:color="auto"/>
            </w:tcBorders>
            <w:shd w:val="clear" w:color="auto" w:fill="auto"/>
            <w:noWrap/>
            <w:vAlign w:val="center"/>
            <w:hideMark/>
          </w:tcPr>
          <w:p w14:paraId="37D0D1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108A3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36415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Сезенево</w:t>
            </w:r>
          </w:p>
        </w:tc>
        <w:tc>
          <w:tcPr>
            <w:tcW w:w="2127" w:type="dxa"/>
            <w:tcBorders>
              <w:top w:val="nil"/>
              <w:left w:val="nil"/>
              <w:bottom w:val="single" w:sz="4" w:space="0" w:color="auto"/>
              <w:right w:val="single" w:sz="4" w:space="0" w:color="auto"/>
            </w:tcBorders>
            <w:shd w:val="clear" w:color="auto" w:fill="auto"/>
            <w:noWrap/>
            <w:vAlign w:val="center"/>
            <w:hideMark/>
          </w:tcPr>
          <w:p w14:paraId="5192BE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E03402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400D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723</w:t>
            </w:r>
          </w:p>
        </w:tc>
        <w:tc>
          <w:tcPr>
            <w:tcW w:w="2639" w:type="dxa"/>
            <w:tcBorders>
              <w:top w:val="nil"/>
              <w:left w:val="nil"/>
              <w:bottom w:val="single" w:sz="4" w:space="0" w:color="auto"/>
              <w:right w:val="single" w:sz="4" w:space="0" w:color="auto"/>
            </w:tcBorders>
            <w:shd w:val="clear" w:color="auto" w:fill="auto"/>
            <w:noWrap/>
            <w:vAlign w:val="center"/>
            <w:hideMark/>
          </w:tcPr>
          <w:p w14:paraId="1F5189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61CF2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F8245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Порез</w:t>
            </w:r>
          </w:p>
        </w:tc>
        <w:tc>
          <w:tcPr>
            <w:tcW w:w="2127" w:type="dxa"/>
            <w:tcBorders>
              <w:top w:val="nil"/>
              <w:left w:val="nil"/>
              <w:bottom w:val="single" w:sz="4" w:space="0" w:color="auto"/>
              <w:right w:val="single" w:sz="4" w:space="0" w:color="auto"/>
            </w:tcBorders>
            <w:shd w:val="clear" w:color="auto" w:fill="auto"/>
            <w:noWrap/>
            <w:vAlign w:val="center"/>
            <w:hideMark/>
          </w:tcPr>
          <w:p w14:paraId="73C0FE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0A2F1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C0BE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724</w:t>
            </w:r>
          </w:p>
        </w:tc>
        <w:tc>
          <w:tcPr>
            <w:tcW w:w="2639" w:type="dxa"/>
            <w:tcBorders>
              <w:top w:val="nil"/>
              <w:left w:val="nil"/>
              <w:bottom w:val="single" w:sz="4" w:space="0" w:color="auto"/>
              <w:right w:val="single" w:sz="4" w:space="0" w:color="auto"/>
            </w:tcBorders>
            <w:shd w:val="clear" w:color="auto" w:fill="auto"/>
            <w:noWrap/>
            <w:vAlign w:val="center"/>
            <w:hideMark/>
          </w:tcPr>
          <w:p w14:paraId="165D21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CC49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12A9A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Сибирь</w:t>
            </w:r>
          </w:p>
        </w:tc>
        <w:tc>
          <w:tcPr>
            <w:tcW w:w="2127" w:type="dxa"/>
            <w:tcBorders>
              <w:top w:val="nil"/>
              <w:left w:val="nil"/>
              <w:bottom w:val="single" w:sz="4" w:space="0" w:color="auto"/>
              <w:right w:val="single" w:sz="4" w:space="0" w:color="auto"/>
            </w:tcBorders>
            <w:shd w:val="clear" w:color="auto" w:fill="auto"/>
            <w:noWrap/>
            <w:vAlign w:val="center"/>
            <w:hideMark/>
          </w:tcPr>
          <w:p w14:paraId="0A7791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63A47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BE40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725</w:t>
            </w:r>
          </w:p>
        </w:tc>
        <w:tc>
          <w:tcPr>
            <w:tcW w:w="2639" w:type="dxa"/>
            <w:tcBorders>
              <w:top w:val="nil"/>
              <w:left w:val="nil"/>
              <w:bottom w:val="single" w:sz="4" w:space="0" w:color="auto"/>
              <w:right w:val="single" w:sz="4" w:space="0" w:color="auto"/>
            </w:tcBorders>
            <w:shd w:val="clear" w:color="auto" w:fill="auto"/>
            <w:noWrap/>
            <w:vAlign w:val="center"/>
            <w:hideMark/>
          </w:tcPr>
          <w:p w14:paraId="02B7AE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A32E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E3E98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Гаинцы</w:t>
            </w:r>
          </w:p>
        </w:tc>
        <w:tc>
          <w:tcPr>
            <w:tcW w:w="2127" w:type="dxa"/>
            <w:tcBorders>
              <w:top w:val="nil"/>
              <w:left w:val="nil"/>
              <w:bottom w:val="single" w:sz="4" w:space="0" w:color="auto"/>
              <w:right w:val="single" w:sz="4" w:space="0" w:color="auto"/>
            </w:tcBorders>
            <w:shd w:val="clear" w:color="auto" w:fill="auto"/>
            <w:noWrap/>
            <w:vAlign w:val="center"/>
            <w:hideMark/>
          </w:tcPr>
          <w:p w14:paraId="627C4B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5A515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A880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726</w:t>
            </w:r>
          </w:p>
        </w:tc>
        <w:tc>
          <w:tcPr>
            <w:tcW w:w="2639" w:type="dxa"/>
            <w:tcBorders>
              <w:top w:val="nil"/>
              <w:left w:val="nil"/>
              <w:bottom w:val="single" w:sz="4" w:space="0" w:color="auto"/>
              <w:right w:val="single" w:sz="4" w:space="0" w:color="auto"/>
            </w:tcBorders>
            <w:shd w:val="clear" w:color="auto" w:fill="auto"/>
            <w:noWrap/>
            <w:vAlign w:val="center"/>
            <w:hideMark/>
          </w:tcPr>
          <w:p w14:paraId="5D5E6A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2F87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C72EC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Омутнинский</w:t>
            </w:r>
          </w:p>
        </w:tc>
        <w:tc>
          <w:tcPr>
            <w:tcW w:w="2127" w:type="dxa"/>
            <w:tcBorders>
              <w:top w:val="nil"/>
              <w:left w:val="nil"/>
              <w:bottom w:val="single" w:sz="4" w:space="0" w:color="auto"/>
              <w:right w:val="single" w:sz="4" w:space="0" w:color="auto"/>
            </w:tcBorders>
            <w:shd w:val="clear" w:color="auto" w:fill="auto"/>
            <w:noWrap/>
            <w:vAlign w:val="center"/>
            <w:hideMark/>
          </w:tcPr>
          <w:p w14:paraId="3FFA03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C7F93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F024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727</w:t>
            </w:r>
          </w:p>
        </w:tc>
        <w:tc>
          <w:tcPr>
            <w:tcW w:w="2639" w:type="dxa"/>
            <w:tcBorders>
              <w:top w:val="nil"/>
              <w:left w:val="nil"/>
              <w:bottom w:val="single" w:sz="4" w:space="0" w:color="auto"/>
              <w:right w:val="single" w:sz="4" w:space="0" w:color="auto"/>
            </w:tcBorders>
            <w:shd w:val="clear" w:color="auto" w:fill="auto"/>
            <w:noWrap/>
            <w:vAlign w:val="center"/>
            <w:hideMark/>
          </w:tcPr>
          <w:p w14:paraId="2BAF09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0983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8F545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Ожмегово</w:t>
            </w:r>
          </w:p>
        </w:tc>
        <w:tc>
          <w:tcPr>
            <w:tcW w:w="2127" w:type="dxa"/>
            <w:tcBorders>
              <w:top w:val="nil"/>
              <w:left w:val="nil"/>
              <w:bottom w:val="single" w:sz="4" w:space="0" w:color="auto"/>
              <w:right w:val="single" w:sz="4" w:space="0" w:color="auto"/>
            </w:tcBorders>
            <w:shd w:val="clear" w:color="auto" w:fill="auto"/>
            <w:noWrap/>
            <w:vAlign w:val="center"/>
            <w:hideMark/>
          </w:tcPr>
          <w:p w14:paraId="446A51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2B1D1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BAFE4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728</w:t>
            </w:r>
          </w:p>
        </w:tc>
        <w:tc>
          <w:tcPr>
            <w:tcW w:w="2639" w:type="dxa"/>
            <w:tcBorders>
              <w:top w:val="nil"/>
              <w:left w:val="nil"/>
              <w:bottom w:val="single" w:sz="4" w:space="0" w:color="auto"/>
              <w:right w:val="single" w:sz="4" w:space="0" w:color="auto"/>
            </w:tcBorders>
            <w:shd w:val="clear" w:color="auto" w:fill="auto"/>
            <w:noWrap/>
            <w:vAlign w:val="center"/>
            <w:hideMark/>
          </w:tcPr>
          <w:p w14:paraId="65F047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F99C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BFC45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Демино</w:t>
            </w:r>
          </w:p>
        </w:tc>
        <w:tc>
          <w:tcPr>
            <w:tcW w:w="2127" w:type="dxa"/>
            <w:tcBorders>
              <w:top w:val="nil"/>
              <w:left w:val="nil"/>
              <w:bottom w:val="single" w:sz="4" w:space="0" w:color="auto"/>
              <w:right w:val="single" w:sz="4" w:space="0" w:color="auto"/>
            </w:tcBorders>
            <w:shd w:val="clear" w:color="auto" w:fill="auto"/>
            <w:noWrap/>
            <w:vAlign w:val="center"/>
            <w:hideMark/>
          </w:tcPr>
          <w:p w14:paraId="180349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99974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06EE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729</w:t>
            </w:r>
          </w:p>
        </w:tc>
        <w:tc>
          <w:tcPr>
            <w:tcW w:w="2639" w:type="dxa"/>
            <w:tcBorders>
              <w:top w:val="nil"/>
              <w:left w:val="nil"/>
              <w:bottom w:val="single" w:sz="4" w:space="0" w:color="auto"/>
              <w:right w:val="single" w:sz="4" w:space="0" w:color="auto"/>
            </w:tcBorders>
            <w:shd w:val="clear" w:color="auto" w:fill="auto"/>
            <w:noWrap/>
            <w:vAlign w:val="center"/>
            <w:hideMark/>
          </w:tcPr>
          <w:p w14:paraId="6AFDDE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5819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56DC55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Перекоп</w:t>
            </w:r>
          </w:p>
        </w:tc>
        <w:tc>
          <w:tcPr>
            <w:tcW w:w="2127" w:type="dxa"/>
            <w:tcBorders>
              <w:top w:val="nil"/>
              <w:left w:val="nil"/>
              <w:bottom w:val="single" w:sz="4" w:space="0" w:color="auto"/>
              <w:right w:val="single" w:sz="4" w:space="0" w:color="auto"/>
            </w:tcBorders>
            <w:shd w:val="clear" w:color="auto" w:fill="auto"/>
            <w:noWrap/>
            <w:vAlign w:val="center"/>
            <w:hideMark/>
          </w:tcPr>
          <w:p w14:paraId="5DCD21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F5469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4D06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730</w:t>
            </w:r>
          </w:p>
        </w:tc>
        <w:tc>
          <w:tcPr>
            <w:tcW w:w="2639" w:type="dxa"/>
            <w:tcBorders>
              <w:top w:val="nil"/>
              <w:left w:val="nil"/>
              <w:bottom w:val="single" w:sz="4" w:space="0" w:color="auto"/>
              <w:right w:val="single" w:sz="4" w:space="0" w:color="auto"/>
            </w:tcBorders>
            <w:shd w:val="clear" w:color="auto" w:fill="auto"/>
            <w:noWrap/>
            <w:vAlign w:val="center"/>
            <w:hideMark/>
          </w:tcPr>
          <w:p w14:paraId="51FCBE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20FC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470D8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Старая Тушка</w:t>
            </w:r>
          </w:p>
        </w:tc>
        <w:tc>
          <w:tcPr>
            <w:tcW w:w="2127" w:type="dxa"/>
            <w:tcBorders>
              <w:top w:val="nil"/>
              <w:left w:val="nil"/>
              <w:bottom w:val="single" w:sz="4" w:space="0" w:color="auto"/>
              <w:right w:val="single" w:sz="4" w:space="0" w:color="auto"/>
            </w:tcBorders>
            <w:shd w:val="clear" w:color="auto" w:fill="auto"/>
            <w:noWrap/>
            <w:vAlign w:val="center"/>
            <w:hideMark/>
          </w:tcPr>
          <w:p w14:paraId="0827F5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2F23E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A2E6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731</w:t>
            </w:r>
          </w:p>
        </w:tc>
        <w:tc>
          <w:tcPr>
            <w:tcW w:w="2639" w:type="dxa"/>
            <w:tcBorders>
              <w:top w:val="nil"/>
              <w:left w:val="nil"/>
              <w:bottom w:val="single" w:sz="4" w:space="0" w:color="auto"/>
              <w:right w:val="single" w:sz="4" w:space="0" w:color="auto"/>
            </w:tcBorders>
            <w:shd w:val="clear" w:color="auto" w:fill="auto"/>
            <w:noWrap/>
            <w:vAlign w:val="center"/>
            <w:hideMark/>
          </w:tcPr>
          <w:p w14:paraId="277670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B57A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E1C76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Новый</w:t>
            </w:r>
          </w:p>
        </w:tc>
        <w:tc>
          <w:tcPr>
            <w:tcW w:w="2127" w:type="dxa"/>
            <w:tcBorders>
              <w:top w:val="nil"/>
              <w:left w:val="nil"/>
              <w:bottom w:val="single" w:sz="4" w:space="0" w:color="auto"/>
              <w:right w:val="single" w:sz="4" w:space="0" w:color="auto"/>
            </w:tcBorders>
            <w:shd w:val="clear" w:color="auto" w:fill="auto"/>
            <w:noWrap/>
            <w:vAlign w:val="center"/>
            <w:hideMark/>
          </w:tcPr>
          <w:p w14:paraId="44EC6D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6817C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8204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732</w:t>
            </w:r>
          </w:p>
        </w:tc>
        <w:tc>
          <w:tcPr>
            <w:tcW w:w="2639" w:type="dxa"/>
            <w:tcBorders>
              <w:top w:val="nil"/>
              <w:left w:val="nil"/>
              <w:bottom w:val="single" w:sz="4" w:space="0" w:color="auto"/>
              <w:right w:val="single" w:sz="4" w:space="0" w:color="auto"/>
            </w:tcBorders>
            <w:shd w:val="clear" w:color="auto" w:fill="auto"/>
            <w:noWrap/>
            <w:vAlign w:val="center"/>
            <w:hideMark/>
          </w:tcPr>
          <w:p w14:paraId="1AF1A9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F92D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494E37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Челка</w:t>
            </w:r>
          </w:p>
        </w:tc>
        <w:tc>
          <w:tcPr>
            <w:tcW w:w="2127" w:type="dxa"/>
            <w:tcBorders>
              <w:top w:val="nil"/>
              <w:left w:val="nil"/>
              <w:bottom w:val="single" w:sz="4" w:space="0" w:color="auto"/>
              <w:right w:val="single" w:sz="4" w:space="0" w:color="auto"/>
            </w:tcBorders>
            <w:shd w:val="clear" w:color="auto" w:fill="auto"/>
            <w:noWrap/>
            <w:vAlign w:val="center"/>
            <w:hideMark/>
          </w:tcPr>
          <w:p w14:paraId="58BAE1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FDC83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64F1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733</w:t>
            </w:r>
          </w:p>
        </w:tc>
        <w:tc>
          <w:tcPr>
            <w:tcW w:w="2639" w:type="dxa"/>
            <w:tcBorders>
              <w:top w:val="nil"/>
              <w:left w:val="nil"/>
              <w:bottom w:val="single" w:sz="4" w:space="0" w:color="auto"/>
              <w:right w:val="single" w:sz="4" w:space="0" w:color="auto"/>
            </w:tcBorders>
            <w:shd w:val="clear" w:color="auto" w:fill="auto"/>
            <w:noWrap/>
            <w:vAlign w:val="center"/>
            <w:hideMark/>
          </w:tcPr>
          <w:p w14:paraId="53995A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1EF3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77D55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Константиновка</w:t>
            </w:r>
          </w:p>
        </w:tc>
        <w:tc>
          <w:tcPr>
            <w:tcW w:w="2127" w:type="dxa"/>
            <w:tcBorders>
              <w:top w:val="nil"/>
              <w:left w:val="nil"/>
              <w:bottom w:val="single" w:sz="4" w:space="0" w:color="auto"/>
              <w:right w:val="single" w:sz="4" w:space="0" w:color="auto"/>
            </w:tcBorders>
            <w:shd w:val="clear" w:color="auto" w:fill="auto"/>
            <w:noWrap/>
            <w:vAlign w:val="center"/>
            <w:hideMark/>
          </w:tcPr>
          <w:p w14:paraId="4E3D33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745E88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F7AE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734</w:t>
            </w:r>
          </w:p>
        </w:tc>
        <w:tc>
          <w:tcPr>
            <w:tcW w:w="2639" w:type="dxa"/>
            <w:tcBorders>
              <w:top w:val="nil"/>
              <w:left w:val="nil"/>
              <w:bottom w:val="single" w:sz="4" w:space="0" w:color="auto"/>
              <w:right w:val="single" w:sz="4" w:space="0" w:color="auto"/>
            </w:tcBorders>
            <w:shd w:val="clear" w:color="auto" w:fill="auto"/>
            <w:noWrap/>
            <w:vAlign w:val="center"/>
            <w:hideMark/>
          </w:tcPr>
          <w:p w14:paraId="0EEA11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A236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E1690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Первомайский</w:t>
            </w:r>
          </w:p>
        </w:tc>
        <w:tc>
          <w:tcPr>
            <w:tcW w:w="2127" w:type="dxa"/>
            <w:tcBorders>
              <w:top w:val="nil"/>
              <w:left w:val="nil"/>
              <w:bottom w:val="single" w:sz="4" w:space="0" w:color="auto"/>
              <w:right w:val="single" w:sz="4" w:space="0" w:color="auto"/>
            </w:tcBorders>
            <w:shd w:val="clear" w:color="auto" w:fill="auto"/>
            <w:noWrap/>
            <w:vAlign w:val="center"/>
            <w:hideMark/>
          </w:tcPr>
          <w:p w14:paraId="62AB0E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2764E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FF64F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735</w:t>
            </w:r>
          </w:p>
        </w:tc>
        <w:tc>
          <w:tcPr>
            <w:tcW w:w="2639" w:type="dxa"/>
            <w:tcBorders>
              <w:top w:val="nil"/>
              <w:left w:val="nil"/>
              <w:bottom w:val="single" w:sz="4" w:space="0" w:color="auto"/>
              <w:right w:val="single" w:sz="4" w:space="0" w:color="auto"/>
            </w:tcBorders>
            <w:shd w:val="clear" w:color="auto" w:fill="auto"/>
            <w:noWrap/>
            <w:vAlign w:val="center"/>
            <w:hideMark/>
          </w:tcPr>
          <w:p w14:paraId="175672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7EB3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9C3D7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Шустенки</w:t>
            </w:r>
          </w:p>
        </w:tc>
        <w:tc>
          <w:tcPr>
            <w:tcW w:w="2127" w:type="dxa"/>
            <w:tcBorders>
              <w:top w:val="nil"/>
              <w:left w:val="nil"/>
              <w:bottom w:val="single" w:sz="4" w:space="0" w:color="auto"/>
              <w:right w:val="single" w:sz="4" w:space="0" w:color="auto"/>
            </w:tcBorders>
            <w:shd w:val="clear" w:color="auto" w:fill="auto"/>
            <w:noWrap/>
            <w:vAlign w:val="center"/>
            <w:hideMark/>
          </w:tcPr>
          <w:p w14:paraId="093F51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041DB9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561E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736</w:t>
            </w:r>
          </w:p>
        </w:tc>
        <w:tc>
          <w:tcPr>
            <w:tcW w:w="2639" w:type="dxa"/>
            <w:tcBorders>
              <w:top w:val="nil"/>
              <w:left w:val="nil"/>
              <w:bottom w:val="single" w:sz="4" w:space="0" w:color="auto"/>
              <w:right w:val="single" w:sz="4" w:space="0" w:color="auto"/>
            </w:tcBorders>
            <w:shd w:val="clear" w:color="auto" w:fill="auto"/>
            <w:noWrap/>
            <w:vAlign w:val="center"/>
            <w:hideMark/>
          </w:tcPr>
          <w:p w14:paraId="41E94D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5416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AF1B2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Светлаки</w:t>
            </w:r>
          </w:p>
        </w:tc>
        <w:tc>
          <w:tcPr>
            <w:tcW w:w="2127" w:type="dxa"/>
            <w:tcBorders>
              <w:top w:val="nil"/>
              <w:left w:val="nil"/>
              <w:bottom w:val="single" w:sz="4" w:space="0" w:color="auto"/>
              <w:right w:val="single" w:sz="4" w:space="0" w:color="auto"/>
            </w:tcBorders>
            <w:shd w:val="clear" w:color="auto" w:fill="auto"/>
            <w:noWrap/>
            <w:vAlign w:val="center"/>
            <w:hideMark/>
          </w:tcPr>
          <w:p w14:paraId="555606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D02C4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9309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737</w:t>
            </w:r>
          </w:p>
        </w:tc>
        <w:tc>
          <w:tcPr>
            <w:tcW w:w="2639" w:type="dxa"/>
            <w:tcBorders>
              <w:top w:val="nil"/>
              <w:left w:val="nil"/>
              <w:bottom w:val="single" w:sz="4" w:space="0" w:color="auto"/>
              <w:right w:val="single" w:sz="4" w:space="0" w:color="auto"/>
            </w:tcBorders>
            <w:shd w:val="clear" w:color="auto" w:fill="auto"/>
            <w:noWrap/>
            <w:vAlign w:val="center"/>
            <w:hideMark/>
          </w:tcPr>
          <w:p w14:paraId="78E329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C324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25260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Дерюшево</w:t>
            </w:r>
          </w:p>
        </w:tc>
        <w:tc>
          <w:tcPr>
            <w:tcW w:w="2127" w:type="dxa"/>
            <w:tcBorders>
              <w:top w:val="nil"/>
              <w:left w:val="nil"/>
              <w:bottom w:val="single" w:sz="4" w:space="0" w:color="auto"/>
              <w:right w:val="single" w:sz="4" w:space="0" w:color="auto"/>
            </w:tcBorders>
            <w:shd w:val="clear" w:color="auto" w:fill="auto"/>
            <w:noWrap/>
            <w:vAlign w:val="center"/>
            <w:hideMark/>
          </w:tcPr>
          <w:p w14:paraId="2D4DD4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0D78B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64001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738</w:t>
            </w:r>
          </w:p>
        </w:tc>
        <w:tc>
          <w:tcPr>
            <w:tcW w:w="2639" w:type="dxa"/>
            <w:tcBorders>
              <w:top w:val="nil"/>
              <w:left w:val="nil"/>
              <w:bottom w:val="single" w:sz="4" w:space="0" w:color="auto"/>
              <w:right w:val="single" w:sz="4" w:space="0" w:color="auto"/>
            </w:tcBorders>
            <w:shd w:val="clear" w:color="auto" w:fill="auto"/>
            <w:noWrap/>
            <w:vAlign w:val="center"/>
            <w:hideMark/>
          </w:tcPr>
          <w:p w14:paraId="707723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A181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FED9A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Шешурга</w:t>
            </w:r>
          </w:p>
        </w:tc>
        <w:tc>
          <w:tcPr>
            <w:tcW w:w="2127" w:type="dxa"/>
            <w:tcBorders>
              <w:top w:val="nil"/>
              <w:left w:val="nil"/>
              <w:bottom w:val="single" w:sz="4" w:space="0" w:color="auto"/>
              <w:right w:val="single" w:sz="4" w:space="0" w:color="auto"/>
            </w:tcBorders>
            <w:shd w:val="clear" w:color="auto" w:fill="auto"/>
            <w:noWrap/>
            <w:vAlign w:val="center"/>
            <w:hideMark/>
          </w:tcPr>
          <w:p w14:paraId="194AB4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EA610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DCF0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739</w:t>
            </w:r>
          </w:p>
        </w:tc>
        <w:tc>
          <w:tcPr>
            <w:tcW w:w="2639" w:type="dxa"/>
            <w:tcBorders>
              <w:top w:val="nil"/>
              <w:left w:val="nil"/>
              <w:bottom w:val="single" w:sz="4" w:space="0" w:color="auto"/>
              <w:right w:val="single" w:sz="4" w:space="0" w:color="auto"/>
            </w:tcBorders>
            <w:shd w:val="clear" w:color="auto" w:fill="auto"/>
            <w:noWrap/>
            <w:vAlign w:val="center"/>
            <w:hideMark/>
          </w:tcPr>
          <w:p w14:paraId="6C0442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6628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C33C4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Обухово</w:t>
            </w:r>
          </w:p>
        </w:tc>
        <w:tc>
          <w:tcPr>
            <w:tcW w:w="2127" w:type="dxa"/>
            <w:tcBorders>
              <w:top w:val="nil"/>
              <w:left w:val="nil"/>
              <w:bottom w:val="single" w:sz="4" w:space="0" w:color="auto"/>
              <w:right w:val="single" w:sz="4" w:space="0" w:color="auto"/>
            </w:tcBorders>
            <w:shd w:val="clear" w:color="auto" w:fill="auto"/>
            <w:noWrap/>
            <w:vAlign w:val="center"/>
            <w:hideMark/>
          </w:tcPr>
          <w:p w14:paraId="29053C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6688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9A2D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740</w:t>
            </w:r>
          </w:p>
        </w:tc>
        <w:tc>
          <w:tcPr>
            <w:tcW w:w="2639" w:type="dxa"/>
            <w:tcBorders>
              <w:top w:val="nil"/>
              <w:left w:val="nil"/>
              <w:bottom w:val="single" w:sz="4" w:space="0" w:color="auto"/>
              <w:right w:val="single" w:sz="4" w:space="0" w:color="auto"/>
            </w:tcBorders>
            <w:shd w:val="clear" w:color="auto" w:fill="auto"/>
            <w:noWrap/>
            <w:vAlign w:val="center"/>
            <w:hideMark/>
          </w:tcPr>
          <w:p w14:paraId="4FD72C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D8BE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7206ED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Андреева Гора</w:t>
            </w:r>
          </w:p>
        </w:tc>
        <w:tc>
          <w:tcPr>
            <w:tcW w:w="2127" w:type="dxa"/>
            <w:tcBorders>
              <w:top w:val="nil"/>
              <w:left w:val="nil"/>
              <w:bottom w:val="single" w:sz="4" w:space="0" w:color="auto"/>
              <w:right w:val="single" w:sz="4" w:space="0" w:color="auto"/>
            </w:tcBorders>
            <w:shd w:val="clear" w:color="auto" w:fill="auto"/>
            <w:noWrap/>
            <w:vAlign w:val="center"/>
            <w:hideMark/>
          </w:tcPr>
          <w:p w14:paraId="0EC48D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3B403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87A1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741</w:t>
            </w:r>
          </w:p>
        </w:tc>
        <w:tc>
          <w:tcPr>
            <w:tcW w:w="2639" w:type="dxa"/>
            <w:tcBorders>
              <w:top w:val="nil"/>
              <w:left w:val="nil"/>
              <w:bottom w:val="single" w:sz="4" w:space="0" w:color="auto"/>
              <w:right w:val="single" w:sz="4" w:space="0" w:color="auto"/>
            </w:tcBorders>
            <w:shd w:val="clear" w:color="auto" w:fill="auto"/>
            <w:noWrap/>
            <w:vAlign w:val="center"/>
            <w:hideMark/>
          </w:tcPr>
          <w:p w14:paraId="135065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4142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8AA54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починок Дубровский</w:t>
            </w:r>
          </w:p>
        </w:tc>
        <w:tc>
          <w:tcPr>
            <w:tcW w:w="2127" w:type="dxa"/>
            <w:tcBorders>
              <w:top w:val="nil"/>
              <w:left w:val="nil"/>
              <w:bottom w:val="single" w:sz="4" w:space="0" w:color="auto"/>
              <w:right w:val="single" w:sz="4" w:space="0" w:color="auto"/>
            </w:tcBorders>
            <w:shd w:val="clear" w:color="auto" w:fill="auto"/>
            <w:noWrap/>
            <w:vAlign w:val="center"/>
            <w:hideMark/>
          </w:tcPr>
          <w:p w14:paraId="3978BE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D822C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1C58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742</w:t>
            </w:r>
          </w:p>
        </w:tc>
        <w:tc>
          <w:tcPr>
            <w:tcW w:w="2639" w:type="dxa"/>
            <w:tcBorders>
              <w:top w:val="nil"/>
              <w:left w:val="nil"/>
              <w:bottom w:val="single" w:sz="4" w:space="0" w:color="auto"/>
              <w:right w:val="single" w:sz="4" w:space="0" w:color="auto"/>
            </w:tcBorders>
            <w:shd w:val="clear" w:color="auto" w:fill="auto"/>
            <w:noWrap/>
            <w:vAlign w:val="center"/>
            <w:hideMark/>
          </w:tcPr>
          <w:p w14:paraId="0E7FC9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6C12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67FDA9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Салтыки</w:t>
            </w:r>
          </w:p>
        </w:tc>
        <w:tc>
          <w:tcPr>
            <w:tcW w:w="2127" w:type="dxa"/>
            <w:tcBorders>
              <w:top w:val="nil"/>
              <w:left w:val="nil"/>
              <w:bottom w:val="single" w:sz="4" w:space="0" w:color="auto"/>
              <w:right w:val="single" w:sz="4" w:space="0" w:color="auto"/>
            </w:tcBorders>
            <w:shd w:val="clear" w:color="auto" w:fill="auto"/>
            <w:noWrap/>
            <w:vAlign w:val="center"/>
            <w:hideMark/>
          </w:tcPr>
          <w:p w14:paraId="095F94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8D2CD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8BB8D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743</w:t>
            </w:r>
          </w:p>
        </w:tc>
        <w:tc>
          <w:tcPr>
            <w:tcW w:w="2639" w:type="dxa"/>
            <w:tcBorders>
              <w:top w:val="nil"/>
              <w:left w:val="nil"/>
              <w:bottom w:val="single" w:sz="4" w:space="0" w:color="auto"/>
              <w:right w:val="single" w:sz="4" w:space="0" w:color="auto"/>
            </w:tcBorders>
            <w:shd w:val="clear" w:color="auto" w:fill="auto"/>
            <w:noWrap/>
            <w:vAlign w:val="center"/>
            <w:hideMark/>
          </w:tcPr>
          <w:p w14:paraId="3E200F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F06C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88527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Новая Смаиль</w:t>
            </w:r>
          </w:p>
        </w:tc>
        <w:tc>
          <w:tcPr>
            <w:tcW w:w="2127" w:type="dxa"/>
            <w:tcBorders>
              <w:top w:val="nil"/>
              <w:left w:val="nil"/>
              <w:bottom w:val="single" w:sz="4" w:space="0" w:color="auto"/>
              <w:right w:val="single" w:sz="4" w:space="0" w:color="auto"/>
            </w:tcBorders>
            <w:shd w:val="clear" w:color="auto" w:fill="auto"/>
            <w:noWrap/>
            <w:vAlign w:val="center"/>
            <w:hideMark/>
          </w:tcPr>
          <w:p w14:paraId="474726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F52877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5FE81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744</w:t>
            </w:r>
          </w:p>
        </w:tc>
        <w:tc>
          <w:tcPr>
            <w:tcW w:w="2639" w:type="dxa"/>
            <w:tcBorders>
              <w:top w:val="nil"/>
              <w:left w:val="nil"/>
              <w:bottom w:val="single" w:sz="4" w:space="0" w:color="auto"/>
              <w:right w:val="single" w:sz="4" w:space="0" w:color="auto"/>
            </w:tcBorders>
            <w:shd w:val="clear" w:color="auto" w:fill="auto"/>
            <w:noWrap/>
            <w:vAlign w:val="center"/>
            <w:hideMark/>
          </w:tcPr>
          <w:p w14:paraId="7FC006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4D5D1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9C24A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Вотинцы</w:t>
            </w:r>
          </w:p>
        </w:tc>
        <w:tc>
          <w:tcPr>
            <w:tcW w:w="2127" w:type="dxa"/>
            <w:tcBorders>
              <w:top w:val="nil"/>
              <w:left w:val="nil"/>
              <w:bottom w:val="single" w:sz="4" w:space="0" w:color="auto"/>
              <w:right w:val="single" w:sz="4" w:space="0" w:color="auto"/>
            </w:tcBorders>
            <w:shd w:val="clear" w:color="auto" w:fill="auto"/>
            <w:noWrap/>
            <w:vAlign w:val="center"/>
            <w:hideMark/>
          </w:tcPr>
          <w:p w14:paraId="4DAFE0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393B3B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2443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745</w:t>
            </w:r>
          </w:p>
        </w:tc>
        <w:tc>
          <w:tcPr>
            <w:tcW w:w="2639" w:type="dxa"/>
            <w:tcBorders>
              <w:top w:val="nil"/>
              <w:left w:val="nil"/>
              <w:bottom w:val="single" w:sz="4" w:space="0" w:color="auto"/>
              <w:right w:val="single" w:sz="4" w:space="0" w:color="auto"/>
            </w:tcBorders>
            <w:shd w:val="clear" w:color="auto" w:fill="auto"/>
            <w:noWrap/>
            <w:vAlign w:val="center"/>
            <w:hideMark/>
          </w:tcPr>
          <w:p w14:paraId="2640C9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6DB4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1A3A5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Фроловская</w:t>
            </w:r>
          </w:p>
        </w:tc>
        <w:tc>
          <w:tcPr>
            <w:tcW w:w="2127" w:type="dxa"/>
            <w:tcBorders>
              <w:top w:val="nil"/>
              <w:left w:val="nil"/>
              <w:bottom w:val="single" w:sz="4" w:space="0" w:color="auto"/>
              <w:right w:val="single" w:sz="4" w:space="0" w:color="auto"/>
            </w:tcBorders>
            <w:shd w:val="clear" w:color="auto" w:fill="auto"/>
            <w:noWrap/>
            <w:vAlign w:val="center"/>
            <w:hideMark/>
          </w:tcPr>
          <w:p w14:paraId="2E1CD7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3A915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62B5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746</w:t>
            </w:r>
          </w:p>
        </w:tc>
        <w:tc>
          <w:tcPr>
            <w:tcW w:w="2639" w:type="dxa"/>
            <w:tcBorders>
              <w:top w:val="nil"/>
              <w:left w:val="nil"/>
              <w:bottom w:val="single" w:sz="4" w:space="0" w:color="auto"/>
              <w:right w:val="single" w:sz="4" w:space="0" w:color="auto"/>
            </w:tcBorders>
            <w:shd w:val="clear" w:color="auto" w:fill="auto"/>
            <w:noWrap/>
            <w:vAlign w:val="center"/>
            <w:hideMark/>
          </w:tcPr>
          <w:p w14:paraId="09D001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BC682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99037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Маловитлино 3</w:t>
            </w:r>
          </w:p>
        </w:tc>
        <w:tc>
          <w:tcPr>
            <w:tcW w:w="2127" w:type="dxa"/>
            <w:tcBorders>
              <w:top w:val="nil"/>
              <w:left w:val="nil"/>
              <w:bottom w:val="single" w:sz="4" w:space="0" w:color="auto"/>
              <w:right w:val="single" w:sz="4" w:space="0" w:color="auto"/>
            </w:tcBorders>
            <w:shd w:val="clear" w:color="auto" w:fill="auto"/>
            <w:noWrap/>
            <w:vAlign w:val="center"/>
            <w:hideMark/>
          </w:tcPr>
          <w:p w14:paraId="0CA6B3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68AED4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E722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747</w:t>
            </w:r>
          </w:p>
        </w:tc>
        <w:tc>
          <w:tcPr>
            <w:tcW w:w="2639" w:type="dxa"/>
            <w:tcBorders>
              <w:top w:val="nil"/>
              <w:left w:val="nil"/>
              <w:bottom w:val="single" w:sz="4" w:space="0" w:color="auto"/>
              <w:right w:val="single" w:sz="4" w:space="0" w:color="auto"/>
            </w:tcBorders>
            <w:shd w:val="clear" w:color="auto" w:fill="auto"/>
            <w:noWrap/>
            <w:vAlign w:val="center"/>
            <w:hideMark/>
          </w:tcPr>
          <w:p w14:paraId="7D30FA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053E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33FB3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Соломино</w:t>
            </w:r>
          </w:p>
        </w:tc>
        <w:tc>
          <w:tcPr>
            <w:tcW w:w="2127" w:type="dxa"/>
            <w:tcBorders>
              <w:top w:val="nil"/>
              <w:left w:val="nil"/>
              <w:bottom w:val="single" w:sz="4" w:space="0" w:color="auto"/>
              <w:right w:val="single" w:sz="4" w:space="0" w:color="auto"/>
            </w:tcBorders>
            <w:shd w:val="clear" w:color="auto" w:fill="auto"/>
            <w:noWrap/>
            <w:vAlign w:val="center"/>
            <w:hideMark/>
          </w:tcPr>
          <w:p w14:paraId="6DE648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FE9DD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ABC73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748</w:t>
            </w:r>
          </w:p>
        </w:tc>
        <w:tc>
          <w:tcPr>
            <w:tcW w:w="2639" w:type="dxa"/>
            <w:tcBorders>
              <w:top w:val="nil"/>
              <w:left w:val="nil"/>
              <w:bottom w:val="single" w:sz="4" w:space="0" w:color="auto"/>
              <w:right w:val="single" w:sz="4" w:space="0" w:color="auto"/>
            </w:tcBorders>
            <w:shd w:val="clear" w:color="auto" w:fill="auto"/>
            <w:noWrap/>
            <w:vAlign w:val="center"/>
            <w:hideMark/>
          </w:tcPr>
          <w:p w14:paraId="7AB78C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8E84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C762A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Ардашиха</w:t>
            </w:r>
          </w:p>
        </w:tc>
        <w:tc>
          <w:tcPr>
            <w:tcW w:w="2127" w:type="dxa"/>
            <w:tcBorders>
              <w:top w:val="nil"/>
              <w:left w:val="nil"/>
              <w:bottom w:val="single" w:sz="4" w:space="0" w:color="auto"/>
              <w:right w:val="single" w:sz="4" w:space="0" w:color="auto"/>
            </w:tcBorders>
            <w:shd w:val="clear" w:color="auto" w:fill="auto"/>
            <w:noWrap/>
            <w:vAlign w:val="center"/>
            <w:hideMark/>
          </w:tcPr>
          <w:p w14:paraId="0C3A27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A85AA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F9A0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749</w:t>
            </w:r>
          </w:p>
        </w:tc>
        <w:tc>
          <w:tcPr>
            <w:tcW w:w="2639" w:type="dxa"/>
            <w:tcBorders>
              <w:top w:val="nil"/>
              <w:left w:val="nil"/>
              <w:bottom w:val="single" w:sz="4" w:space="0" w:color="auto"/>
              <w:right w:val="single" w:sz="4" w:space="0" w:color="auto"/>
            </w:tcBorders>
            <w:shd w:val="clear" w:color="auto" w:fill="auto"/>
            <w:noWrap/>
            <w:vAlign w:val="center"/>
            <w:hideMark/>
          </w:tcPr>
          <w:p w14:paraId="52983A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09BB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515FD7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Липовка</w:t>
            </w:r>
          </w:p>
        </w:tc>
        <w:tc>
          <w:tcPr>
            <w:tcW w:w="2127" w:type="dxa"/>
            <w:tcBorders>
              <w:top w:val="nil"/>
              <w:left w:val="nil"/>
              <w:bottom w:val="single" w:sz="4" w:space="0" w:color="auto"/>
              <w:right w:val="single" w:sz="4" w:space="0" w:color="auto"/>
            </w:tcBorders>
            <w:shd w:val="clear" w:color="auto" w:fill="auto"/>
            <w:noWrap/>
            <w:vAlign w:val="center"/>
            <w:hideMark/>
          </w:tcPr>
          <w:p w14:paraId="64DF89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D6742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AA0D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750</w:t>
            </w:r>
          </w:p>
        </w:tc>
        <w:tc>
          <w:tcPr>
            <w:tcW w:w="2639" w:type="dxa"/>
            <w:tcBorders>
              <w:top w:val="nil"/>
              <w:left w:val="nil"/>
              <w:bottom w:val="single" w:sz="4" w:space="0" w:color="auto"/>
              <w:right w:val="single" w:sz="4" w:space="0" w:color="auto"/>
            </w:tcBorders>
            <w:shd w:val="clear" w:color="auto" w:fill="auto"/>
            <w:noWrap/>
            <w:vAlign w:val="center"/>
            <w:hideMark/>
          </w:tcPr>
          <w:p w14:paraId="55E65B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5D96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E5445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Новый Ирюк</w:t>
            </w:r>
          </w:p>
        </w:tc>
        <w:tc>
          <w:tcPr>
            <w:tcW w:w="2127" w:type="dxa"/>
            <w:tcBorders>
              <w:top w:val="nil"/>
              <w:left w:val="nil"/>
              <w:bottom w:val="single" w:sz="4" w:space="0" w:color="auto"/>
              <w:right w:val="single" w:sz="4" w:space="0" w:color="auto"/>
            </w:tcBorders>
            <w:shd w:val="clear" w:color="auto" w:fill="auto"/>
            <w:noWrap/>
            <w:vAlign w:val="center"/>
            <w:hideMark/>
          </w:tcPr>
          <w:p w14:paraId="01F09D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78D36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3257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751</w:t>
            </w:r>
          </w:p>
        </w:tc>
        <w:tc>
          <w:tcPr>
            <w:tcW w:w="2639" w:type="dxa"/>
            <w:tcBorders>
              <w:top w:val="nil"/>
              <w:left w:val="nil"/>
              <w:bottom w:val="single" w:sz="4" w:space="0" w:color="auto"/>
              <w:right w:val="single" w:sz="4" w:space="0" w:color="auto"/>
            </w:tcBorders>
            <w:shd w:val="clear" w:color="auto" w:fill="auto"/>
            <w:noWrap/>
            <w:vAlign w:val="center"/>
            <w:hideMark/>
          </w:tcPr>
          <w:p w14:paraId="6257AD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AA5D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ACB4E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Малый Полом</w:t>
            </w:r>
          </w:p>
        </w:tc>
        <w:tc>
          <w:tcPr>
            <w:tcW w:w="2127" w:type="dxa"/>
            <w:tcBorders>
              <w:top w:val="nil"/>
              <w:left w:val="nil"/>
              <w:bottom w:val="single" w:sz="4" w:space="0" w:color="auto"/>
              <w:right w:val="single" w:sz="4" w:space="0" w:color="auto"/>
            </w:tcBorders>
            <w:shd w:val="clear" w:color="auto" w:fill="auto"/>
            <w:noWrap/>
            <w:vAlign w:val="center"/>
            <w:hideMark/>
          </w:tcPr>
          <w:p w14:paraId="0491A5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DA115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0521B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752</w:t>
            </w:r>
          </w:p>
        </w:tc>
        <w:tc>
          <w:tcPr>
            <w:tcW w:w="2639" w:type="dxa"/>
            <w:tcBorders>
              <w:top w:val="nil"/>
              <w:left w:val="nil"/>
              <w:bottom w:val="single" w:sz="4" w:space="0" w:color="auto"/>
              <w:right w:val="single" w:sz="4" w:space="0" w:color="auto"/>
            </w:tcBorders>
            <w:shd w:val="clear" w:color="auto" w:fill="auto"/>
            <w:noWrap/>
            <w:vAlign w:val="center"/>
            <w:hideMark/>
          </w:tcPr>
          <w:p w14:paraId="78FFD4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84D8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87CFD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Чеглаки</w:t>
            </w:r>
          </w:p>
        </w:tc>
        <w:tc>
          <w:tcPr>
            <w:tcW w:w="2127" w:type="dxa"/>
            <w:tcBorders>
              <w:top w:val="nil"/>
              <w:left w:val="nil"/>
              <w:bottom w:val="single" w:sz="4" w:space="0" w:color="auto"/>
              <w:right w:val="single" w:sz="4" w:space="0" w:color="auto"/>
            </w:tcBorders>
            <w:shd w:val="clear" w:color="auto" w:fill="auto"/>
            <w:noWrap/>
            <w:vAlign w:val="center"/>
            <w:hideMark/>
          </w:tcPr>
          <w:p w14:paraId="7E25FF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61A3D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2D7B8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753</w:t>
            </w:r>
          </w:p>
        </w:tc>
        <w:tc>
          <w:tcPr>
            <w:tcW w:w="2639" w:type="dxa"/>
            <w:tcBorders>
              <w:top w:val="nil"/>
              <w:left w:val="nil"/>
              <w:bottom w:val="single" w:sz="4" w:space="0" w:color="auto"/>
              <w:right w:val="single" w:sz="4" w:space="0" w:color="auto"/>
            </w:tcBorders>
            <w:shd w:val="clear" w:color="auto" w:fill="auto"/>
            <w:noWrap/>
            <w:vAlign w:val="center"/>
            <w:hideMark/>
          </w:tcPr>
          <w:p w14:paraId="38DE4E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6880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B06B1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Высоково</w:t>
            </w:r>
          </w:p>
        </w:tc>
        <w:tc>
          <w:tcPr>
            <w:tcW w:w="2127" w:type="dxa"/>
            <w:tcBorders>
              <w:top w:val="nil"/>
              <w:left w:val="nil"/>
              <w:bottom w:val="single" w:sz="4" w:space="0" w:color="auto"/>
              <w:right w:val="single" w:sz="4" w:space="0" w:color="auto"/>
            </w:tcBorders>
            <w:shd w:val="clear" w:color="auto" w:fill="auto"/>
            <w:noWrap/>
            <w:vAlign w:val="center"/>
            <w:hideMark/>
          </w:tcPr>
          <w:p w14:paraId="6AC0FA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43874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D68E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754</w:t>
            </w:r>
          </w:p>
        </w:tc>
        <w:tc>
          <w:tcPr>
            <w:tcW w:w="2639" w:type="dxa"/>
            <w:tcBorders>
              <w:top w:val="nil"/>
              <w:left w:val="nil"/>
              <w:bottom w:val="single" w:sz="4" w:space="0" w:color="auto"/>
              <w:right w:val="single" w:sz="4" w:space="0" w:color="auto"/>
            </w:tcBorders>
            <w:shd w:val="clear" w:color="auto" w:fill="auto"/>
            <w:noWrap/>
            <w:vAlign w:val="center"/>
            <w:hideMark/>
          </w:tcPr>
          <w:p w14:paraId="5637BE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96D8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CF321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Алыповцы</w:t>
            </w:r>
          </w:p>
        </w:tc>
        <w:tc>
          <w:tcPr>
            <w:tcW w:w="2127" w:type="dxa"/>
            <w:tcBorders>
              <w:top w:val="nil"/>
              <w:left w:val="nil"/>
              <w:bottom w:val="single" w:sz="4" w:space="0" w:color="auto"/>
              <w:right w:val="single" w:sz="4" w:space="0" w:color="auto"/>
            </w:tcBorders>
            <w:shd w:val="clear" w:color="auto" w:fill="auto"/>
            <w:noWrap/>
            <w:vAlign w:val="center"/>
            <w:hideMark/>
          </w:tcPr>
          <w:p w14:paraId="564828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8C4ED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EA8C8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755</w:t>
            </w:r>
          </w:p>
        </w:tc>
        <w:tc>
          <w:tcPr>
            <w:tcW w:w="2639" w:type="dxa"/>
            <w:tcBorders>
              <w:top w:val="nil"/>
              <w:left w:val="nil"/>
              <w:bottom w:val="single" w:sz="4" w:space="0" w:color="auto"/>
              <w:right w:val="single" w:sz="4" w:space="0" w:color="auto"/>
            </w:tcBorders>
            <w:shd w:val="clear" w:color="auto" w:fill="auto"/>
            <w:noWrap/>
            <w:vAlign w:val="center"/>
            <w:hideMark/>
          </w:tcPr>
          <w:p w14:paraId="4C214C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71DE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F6E2E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Салкым-Чишма</w:t>
            </w:r>
          </w:p>
        </w:tc>
        <w:tc>
          <w:tcPr>
            <w:tcW w:w="2127" w:type="dxa"/>
            <w:tcBorders>
              <w:top w:val="nil"/>
              <w:left w:val="nil"/>
              <w:bottom w:val="single" w:sz="4" w:space="0" w:color="auto"/>
              <w:right w:val="single" w:sz="4" w:space="0" w:color="auto"/>
            </w:tcBorders>
            <w:shd w:val="clear" w:color="auto" w:fill="auto"/>
            <w:noWrap/>
            <w:vAlign w:val="center"/>
            <w:hideMark/>
          </w:tcPr>
          <w:p w14:paraId="1108FA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C16074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BA74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756</w:t>
            </w:r>
          </w:p>
        </w:tc>
        <w:tc>
          <w:tcPr>
            <w:tcW w:w="2639" w:type="dxa"/>
            <w:tcBorders>
              <w:top w:val="nil"/>
              <w:left w:val="nil"/>
              <w:bottom w:val="single" w:sz="4" w:space="0" w:color="auto"/>
              <w:right w:val="single" w:sz="4" w:space="0" w:color="auto"/>
            </w:tcBorders>
            <w:shd w:val="clear" w:color="auto" w:fill="auto"/>
            <w:noWrap/>
            <w:vAlign w:val="center"/>
            <w:hideMark/>
          </w:tcPr>
          <w:p w14:paraId="290271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D6D0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51048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Булычевы</w:t>
            </w:r>
          </w:p>
        </w:tc>
        <w:tc>
          <w:tcPr>
            <w:tcW w:w="2127" w:type="dxa"/>
            <w:tcBorders>
              <w:top w:val="nil"/>
              <w:left w:val="nil"/>
              <w:bottom w:val="single" w:sz="4" w:space="0" w:color="auto"/>
              <w:right w:val="single" w:sz="4" w:space="0" w:color="auto"/>
            </w:tcBorders>
            <w:shd w:val="clear" w:color="auto" w:fill="auto"/>
            <w:noWrap/>
            <w:vAlign w:val="center"/>
            <w:hideMark/>
          </w:tcPr>
          <w:p w14:paraId="2CC6A7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E83B8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2277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757</w:t>
            </w:r>
          </w:p>
        </w:tc>
        <w:tc>
          <w:tcPr>
            <w:tcW w:w="2639" w:type="dxa"/>
            <w:tcBorders>
              <w:top w:val="nil"/>
              <w:left w:val="nil"/>
              <w:bottom w:val="single" w:sz="4" w:space="0" w:color="auto"/>
              <w:right w:val="single" w:sz="4" w:space="0" w:color="auto"/>
            </w:tcBorders>
            <w:shd w:val="clear" w:color="auto" w:fill="auto"/>
            <w:noWrap/>
            <w:vAlign w:val="center"/>
            <w:hideMark/>
          </w:tcPr>
          <w:p w14:paraId="495041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6DF1C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84BA2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68B3A3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Бахта</w:t>
            </w:r>
          </w:p>
        </w:tc>
      </w:tr>
      <w:tr w:rsidR="008F6BD7" w:rsidRPr="008F6BD7" w14:paraId="6A5A803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E4A64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758</w:t>
            </w:r>
          </w:p>
        </w:tc>
        <w:tc>
          <w:tcPr>
            <w:tcW w:w="2639" w:type="dxa"/>
            <w:tcBorders>
              <w:top w:val="nil"/>
              <w:left w:val="nil"/>
              <w:bottom w:val="single" w:sz="4" w:space="0" w:color="auto"/>
              <w:right w:val="single" w:sz="4" w:space="0" w:color="auto"/>
            </w:tcBorders>
            <w:shd w:val="clear" w:color="auto" w:fill="auto"/>
            <w:noWrap/>
            <w:vAlign w:val="center"/>
            <w:hideMark/>
          </w:tcPr>
          <w:p w14:paraId="770496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1D67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108DB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Большой Перелаз</w:t>
            </w:r>
          </w:p>
        </w:tc>
        <w:tc>
          <w:tcPr>
            <w:tcW w:w="2127" w:type="dxa"/>
            <w:tcBorders>
              <w:top w:val="nil"/>
              <w:left w:val="nil"/>
              <w:bottom w:val="single" w:sz="4" w:space="0" w:color="auto"/>
              <w:right w:val="single" w:sz="4" w:space="0" w:color="auto"/>
            </w:tcBorders>
            <w:shd w:val="clear" w:color="auto" w:fill="auto"/>
            <w:noWrap/>
            <w:vAlign w:val="center"/>
            <w:hideMark/>
          </w:tcPr>
          <w:p w14:paraId="3BD80C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1CA10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CF581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759</w:t>
            </w:r>
          </w:p>
        </w:tc>
        <w:tc>
          <w:tcPr>
            <w:tcW w:w="2639" w:type="dxa"/>
            <w:tcBorders>
              <w:top w:val="nil"/>
              <w:left w:val="nil"/>
              <w:bottom w:val="single" w:sz="4" w:space="0" w:color="auto"/>
              <w:right w:val="single" w:sz="4" w:space="0" w:color="auto"/>
            </w:tcBorders>
            <w:shd w:val="clear" w:color="auto" w:fill="auto"/>
            <w:noWrap/>
            <w:vAlign w:val="center"/>
            <w:hideMark/>
          </w:tcPr>
          <w:p w14:paraId="617E2B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048C5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2BAD6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Беляево</w:t>
            </w:r>
          </w:p>
        </w:tc>
        <w:tc>
          <w:tcPr>
            <w:tcW w:w="2127" w:type="dxa"/>
            <w:tcBorders>
              <w:top w:val="nil"/>
              <w:left w:val="nil"/>
              <w:bottom w:val="single" w:sz="4" w:space="0" w:color="auto"/>
              <w:right w:val="single" w:sz="4" w:space="0" w:color="auto"/>
            </w:tcBorders>
            <w:shd w:val="clear" w:color="auto" w:fill="auto"/>
            <w:noWrap/>
            <w:vAlign w:val="center"/>
            <w:hideMark/>
          </w:tcPr>
          <w:p w14:paraId="14D291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00C50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5A0E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760</w:t>
            </w:r>
          </w:p>
        </w:tc>
        <w:tc>
          <w:tcPr>
            <w:tcW w:w="2639" w:type="dxa"/>
            <w:tcBorders>
              <w:top w:val="nil"/>
              <w:left w:val="nil"/>
              <w:bottom w:val="single" w:sz="4" w:space="0" w:color="auto"/>
              <w:right w:val="single" w:sz="4" w:space="0" w:color="auto"/>
            </w:tcBorders>
            <w:shd w:val="clear" w:color="auto" w:fill="auto"/>
            <w:noWrap/>
            <w:vAlign w:val="center"/>
            <w:hideMark/>
          </w:tcPr>
          <w:p w14:paraId="5FDF2B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9360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3FB39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Шленники</w:t>
            </w:r>
          </w:p>
        </w:tc>
        <w:tc>
          <w:tcPr>
            <w:tcW w:w="2127" w:type="dxa"/>
            <w:tcBorders>
              <w:top w:val="nil"/>
              <w:left w:val="nil"/>
              <w:bottom w:val="single" w:sz="4" w:space="0" w:color="auto"/>
              <w:right w:val="single" w:sz="4" w:space="0" w:color="auto"/>
            </w:tcBorders>
            <w:shd w:val="clear" w:color="auto" w:fill="auto"/>
            <w:noWrap/>
            <w:vAlign w:val="center"/>
            <w:hideMark/>
          </w:tcPr>
          <w:p w14:paraId="77DE5F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096B4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D944A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761</w:t>
            </w:r>
          </w:p>
        </w:tc>
        <w:tc>
          <w:tcPr>
            <w:tcW w:w="2639" w:type="dxa"/>
            <w:tcBorders>
              <w:top w:val="nil"/>
              <w:left w:val="nil"/>
              <w:bottom w:val="single" w:sz="4" w:space="0" w:color="auto"/>
              <w:right w:val="single" w:sz="4" w:space="0" w:color="auto"/>
            </w:tcBorders>
            <w:shd w:val="clear" w:color="auto" w:fill="auto"/>
            <w:noWrap/>
            <w:vAlign w:val="center"/>
            <w:hideMark/>
          </w:tcPr>
          <w:p w14:paraId="5CF650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6B6E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48B5B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Ключи</w:t>
            </w:r>
          </w:p>
        </w:tc>
        <w:tc>
          <w:tcPr>
            <w:tcW w:w="2127" w:type="dxa"/>
            <w:tcBorders>
              <w:top w:val="nil"/>
              <w:left w:val="nil"/>
              <w:bottom w:val="single" w:sz="4" w:space="0" w:color="auto"/>
              <w:right w:val="single" w:sz="4" w:space="0" w:color="auto"/>
            </w:tcBorders>
            <w:shd w:val="clear" w:color="auto" w:fill="auto"/>
            <w:noWrap/>
            <w:vAlign w:val="center"/>
            <w:hideMark/>
          </w:tcPr>
          <w:p w14:paraId="514242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348F5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6503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762</w:t>
            </w:r>
          </w:p>
        </w:tc>
        <w:tc>
          <w:tcPr>
            <w:tcW w:w="2639" w:type="dxa"/>
            <w:tcBorders>
              <w:top w:val="nil"/>
              <w:left w:val="nil"/>
              <w:bottom w:val="single" w:sz="4" w:space="0" w:color="auto"/>
              <w:right w:val="single" w:sz="4" w:space="0" w:color="auto"/>
            </w:tcBorders>
            <w:shd w:val="clear" w:color="auto" w:fill="auto"/>
            <w:noWrap/>
            <w:vAlign w:val="center"/>
            <w:hideMark/>
          </w:tcPr>
          <w:p w14:paraId="584E5D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782F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AC774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Петруненки</w:t>
            </w:r>
          </w:p>
        </w:tc>
        <w:tc>
          <w:tcPr>
            <w:tcW w:w="2127" w:type="dxa"/>
            <w:tcBorders>
              <w:top w:val="nil"/>
              <w:left w:val="nil"/>
              <w:bottom w:val="single" w:sz="4" w:space="0" w:color="auto"/>
              <w:right w:val="single" w:sz="4" w:space="0" w:color="auto"/>
            </w:tcBorders>
            <w:shd w:val="clear" w:color="auto" w:fill="auto"/>
            <w:noWrap/>
            <w:vAlign w:val="center"/>
            <w:hideMark/>
          </w:tcPr>
          <w:p w14:paraId="20C0A9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DF8BB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6ABF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763</w:t>
            </w:r>
          </w:p>
        </w:tc>
        <w:tc>
          <w:tcPr>
            <w:tcW w:w="2639" w:type="dxa"/>
            <w:tcBorders>
              <w:top w:val="nil"/>
              <w:left w:val="nil"/>
              <w:bottom w:val="single" w:sz="4" w:space="0" w:color="auto"/>
              <w:right w:val="single" w:sz="4" w:space="0" w:color="auto"/>
            </w:tcBorders>
            <w:shd w:val="clear" w:color="auto" w:fill="auto"/>
            <w:noWrap/>
            <w:vAlign w:val="center"/>
            <w:hideMark/>
          </w:tcPr>
          <w:p w14:paraId="334C66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F3C7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72939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Помаскины</w:t>
            </w:r>
          </w:p>
        </w:tc>
        <w:tc>
          <w:tcPr>
            <w:tcW w:w="2127" w:type="dxa"/>
            <w:tcBorders>
              <w:top w:val="nil"/>
              <w:left w:val="nil"/>
              <w:bottom w:val="single" w:sz="4" w:space="0" w:color="auto"/>
              <w:right w:val="single" w:sz="4" w:space="0" w:color="auto"/>
            </w:tcBorders>
            <w:shd w:val="clear" w:color="auto" w:fill="auto"/>
            <w:noWrap/>
            <w:vAlign w:val="center"/>
            <w:hideMark/>
          </w:tcPr>
          <w:p w14:paraId="3393EC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6304B4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6FEF2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764</w:t>
            </w:r>
          </w:p>
        </w:tc>
        <w:tc>
          <w:tcPr>
            <w:tcW w:w="2639" w:type="dxa"/>
            <w:tcBorders>
              <w:top w:val="nil"/>
              <w:left w:val="nil"/>
              <w:bottom w:val="single" w:sz="4" w:space="0" w:color="auto"/>
              <w:right w:val="single" w:sz="4" w:space="0" w:color="auto"/>
            </w:tcBorders>
            <w:shd w:val="clear" w:color="auto" w:fill="auto"/>
            <w:noWrap/>
            <w:vAlign w:val="center"/>
            <w:hideMark/>
          </w:tcPr>
          <w:p w14:paraId="6DA318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F538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E77EB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Михеевщина</w:t>
            </w:r>
          </w:p>
        </w:tc>
        <w:tc>
          <w:tcPr>
            <w:tcW w:w="2127" w:type="dxa"/>
            <w:tcBorders>
              <w:top w:val="nil"/>
              <w:left w:val="nil"/>
              <w:bottom w:val="single" w:sz="4" w:space="0" w:color="auto"/>
              <w:right w:val="single" w:sz="4" w:space="0" w:color="auto"/>
            </w:tcBorders>
            <w:shd w:val="clear" w:color="auto" w:fill="auto"/>
            <w:noWrap/>
            <w:vAlign w:val="center"/>
            <w:hideMark/>
          </w:tcPr>
          <w:p w14:paraId="098A35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E4B69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C48A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765</w:t>
            </w:r>
          </w:p>
        </w:tc>
        <w:tc>
          <w:tcPr>
            <w:tcW w:w="2639" w:type="dxa"/>
            <w:tcBorders>
              <w:top w:val="nil"/>
              <w:left w:val="nil"/>
              <w:bottom w:val="single" w:sz="4" w:space="0" w:color="auto"/>
              <w:right w:val="single" w:sz="4" w:space="0" w:color="auto"/>
            </w:tcBorders>
            <w:shd w:val="clear" w:color="auto" w:fill="auto"/>
            <w:noWrap/>
            <w:vAlign w:val="center"/>
            <w:hideMark/>
          </w:tcPr>
          <w:p w14:paraId="70025B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6B89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97BE3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Кугалки</w:t>
            </w:r>
          </w:p>
        </w:tc>
        <w:tc>
          <w:tcPr>
            <w:tcW w:w="2127" w:type="dxa"/>
            <w:tcBorders>
              <w:top w:val="nil"/>
              <w:left w:val="nil"/>
              <w:bottom w:val="single" w:sz="4" w:space="0" w:color="auto"/>
              <w:right w:val="single" w:sz="4" w:space="0" w:color="auto"/>
            </w:tcBorders>
            <w:shd w:val="clear" w:color="auto" w:fill="auto"/>
            <w:noWrap/>
            <w:vAlign w:val="center"/>
            <w:hideMark/>
          </w:tcPr>
          <w:p w14:paraId="10C4AB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8BF3B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83CEC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766</w:t>
            </w:r>
          </w:p>
        </w:tc>
        <w:tc>
          <w:tcPr>
            <w:tcW w:w="2639" w:type="dxa"/>
            <w:tcBorders>
              <w:top w:val="nil"/>
              <w:left w:val="nil"/>
              <w:bottom w:val="single" w:sz="4" w:space="0" w:color="auto"/>
              <w:right w:val="single" w:sz="4" w:space="0" w:color="auto"/>
            </w:tcBorders>
            <w:shd w:val="clear" w:color="auto" w:fill="auto"/>
            <w:noWrap/>
            <w:vAlign w:val="center"/>
            <w:hideMark/>
          </w:tcPr>
          <w:p w14:paraId="3452BF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7B8F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03F45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Шабуры</w:t>
            </w:r>
          </w:p>
        </w:tc>
        <w:tc>
          <w:tcPr>
            <w:tcW w:w="2127" w:type="dxa"/>
            <w:tcBorders>
              <w:top w:val="nil"/>
              <w:left w:val="nil"/>
              <w:bottom w:val="single" w:sz="4" w:space="0" w:color="auto"/>
              <w:right w:val="single" w:sz="4" w:space="0" w:color="auto"/>
            </w:tcBorders>
            <w:shd w:val="clear" w:color="auto" w:fill="auto"/>
            <w:noWrap/>
            <w:vAlign w:val="center"/>
            <w:hideMark/>
          </w:tcPr>
          <w:p w14:paraId="2662D6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9E3BF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5AEF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767</w:t>
            </w:r>
          </w:p>
        </w:tc>
        <w:tc>
          <w:tcPr>
            <w:tcW w:w="2639" w:type="dxa"/>
            <w:tcBorders>
              <w:top w:val="nil"/>
              <w:left w:val="nil"/>
              <w:bottom w:val="single" w:sz="4" w:space="0" w:color="auto"/>
              <w:right w:val="single" w:sz="4" w:space="0" w:color="auto"/>
            </w:tcBorders>
            <w:shd w:val="clear" w:color="auto" w:fill="auto"/>
            <w:noWrap/>
            <w:vAlign w:val="center"/>
            <w:hideMark/>
          </w:tcPr>
          <w:p w14:paraId="0A9567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AFE2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68B7C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Лытка</w:t>
            </w:r>
          </w:p>
        </w:tc>
        <w:tc>
          <w:tcPr>
            <w:tcW w:w="2127" w:type="dxa"/>
            <w:tcBorders>
              <w:top w:val="nil"/>
              <w:left w:val="nil"/>
              <w:bottom w:val="single" w:sz="4" w:space="0" w:color="auto"/>
              <w:right w:val="single" w:sz="4" w:space="0" w:color="auto"/>
            </w:tcBorders>
            <w:shd w:val="clear" w:color="auto" w:fill="auto"/>
            <w:noWrap/>
            <w:vAlign w:val="center"/>
            <w:hideMark/>
          </w:tcPr>
          <w:p w14:paraId="0034F4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844A2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6E96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768</w:t>
            </w:r>
          </w:p>
        </w:tc>
        <w:tc>
          <w:tcPr>
            <w:tcW w:w="2639" w:type="dxa"/>
            <w:tcBorders>
              <w:top w:val="nil"/>
              <w:left w:val="nil"/>
              <w:bottom w:val="single" w:sz="4" w:space="0" w:color="auto"/>
              <w:right w:val="single" w:sz="4" w:space="0" w:color="auto"/>
            </w:tcBorders>
            <w:shd w:val="clear" w:color="auto" w:fill="auto"/>
            <w:noWrap/>
            <w:vAlign w:val="center"/>
            <w:hideMark/>
          </w:tcPr>
          <w:p w14:paraId="7498F6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471C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20DD8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Медяны</w:t>
            </w:r>
          </w:p>
        </w:tc>
        <w:tc>
          <w:tcPr>
            <w:tcW w:w="2127" w:type="dxa"/>
            <w:tcBorders>
              <w:top w:val="nil"/>
              <w:left w:val="nil"/>
              <w:bottom w:val="single" w:sz="4" w:space="0" w:color="auto"/>
              <w:right w:val="single" w:sz="4" w:space="0" w:color="auto"/>
            </w:tcBorders>
            <w:shd w:val="clear" w:color="auto" w:fill="auto"/>
            <w:noWrap/>
            <w:vAlign w:val="center"/>
            <w:hideMark/>
          </w:tcPr>
          <w:p w14:paraId="482842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CF68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1EA8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769</w:t>
            </w:r>
          </w:p>
        </w:tc>
        <w:tc>
          <w:tcPr>
            <w:tcW w:w="2639" w:type="dxa"/>
            <w:tcBorders>
              <w:top w:val="nil"/>
              <w:left w:val="nil"/>
              <w:bottom w:val="single" w:sz="4" w:space="0" w:color="auto"/>
              <w:right w:val="single" w:sz="4" w:space="0" w:color="auto"/>
            </w:tcBorders>
            <w:shd w:val="clear" w:color="auto" w:fill="auto"/>
            <w:noWrap/>
            <w:vAlign w:val="center"/>
            <w:hideMark/>
          </w:tcPr>
          <w:p w14:paraId="0C2465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B637B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2872A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С.Красное</w:t>
            </w:r>
          </w:p>
        </w:tc>
        <w:tc>
          <w:tcPr>
            <w:tcW w:w="2127" w:type="dxa"/>
            <w:tcBorders>
              <w:top w:val="nil"/>
              <w:left w:val="nil"/>
              <w:bottom w:val="single" w:sz="4" w:space="0" w:color="auto"/>
              <w:right w:val="single" w:sz="4" w:space="0" w:color="auto"/>
            </w:tcBorders>
            <w:shd w:val="clear" w:color="auto" w:fill="auto"/>
            <w:noWrap/>
            <w:vAlign w:val="center"/>
            <w:hideMark/>
          </w:tcPr>
          <w:p w14:paraId="768315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D941A9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FA7F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770</w:t>
            </w:r>
          </w:p>
        </w:tc>
        <w:tc>
          <w:tcPr>
            <w:tcW w:w="2639" w:type="dxa"/>
            <w:tcBorders>
              <w:top w:val="nil"/>
              <w:left w:val="nil"/>
              <w:bottom w:val="single" w:sz="4" w:space="0" w:color="auto"/>
              <w:right w:val="single" w:sz="4" w:space="0" w:color="auto"/>
            </w:tcBorders>
            <w:shd w:val="clear" w:color="auto" w:fill="auto"/>
            <w:noWrap/>
            <w:vAlign w:val="center"/>
            <w:hideMark/>
          </w:tcPr>
          <w:p w14:paraId="7CFA65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1136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85360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Старки</w:t>
            </w:r>
          </w:p>
        </w:tc>
        <w:tc>
          <w:tcPr>
            <w:tcW w:w="2127" w:type="dxa"/>
            <w:tcBorders>
              <w:top w:val="nil"/>
              <w:left w:val="nil"/>
              <w:bottom w:val="single" w:sz="4" w:space="0" w:color="auto"/>
              <w:right w:val="single" w:sz="4" w:space="0" w:color="auto"/>
            </w:tcBorders>
            <w:shd w:val="clear" w:color="auto" w:fill="auto"/>
            <w:noWrap/>
            <w:vAlign w:val="center"/>
            <w:hideMark/>
          </w:tcPr>
          <w:p w14:paraId="01AAB9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C2061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5CCD5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771</w:t>
            </w:r>
          </w:p>
        </w:tc>
        <w:tc>
          <w:tcPr>
            <w:tcW w:w="2639" w:type="dxa"/>
            <w:tcBorders>
              <w:top w:val="nil"/>
              <w:left w:val="nil"/>
              <w:bottom w:val="single" w:sz="4" w:space="0" w:color="auto"/>
              <w:right w:val="single" w:sz="4" w:space="0" w:color="auto"/>
            </w:tcBorders>
            <w:shd w:val="clear" w:color="auto" w:fill="auto"/>
            <w:noWrap/>
            <w:vAlign w:val="center"/>
            <w:hideMark/>
          </w:tcPr>
          <w:p w14:paraId="1E1D99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A2CF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0F1D8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Русские Тимши</w:t>
            </w:r>
          </w:p>
        </w:tc>
        <w:tc>
          <w:tcPr>
            <w:tcW w:w="2127" w:type="dxa"/>
            <w:tcBorders>
              <w:top w:val="nil"/>
              <w:left w:val="nil"/>
              <w:bottom w:val="single" w:sz="4" w:space="0" w:color="auto"/>
              <w:right w:val="single" w:sz="4" w:space="0" w:color="auto"/>
            </w:tcBorders>
            <w:shd w:val="clear" w:color="auto" w:fill="auto"/>
            <w:noWrap/>
            <w:vAlign w:val="center"/>
            <w:hideMark/>
          </w:tcPr>
          <w:p w14:paraId="48FA05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6F899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070E5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772</w:t>
            </w:r>
          </w:p>
        </w:tc>
        <w:tc>
          <w:tcPr>
            <w:tcW w:w="2639" w:type="dxa"/>
            <w:tcBorders>
              <w:top w:val="nil"/>
              <w:left w:val="nil"/>
              <w:bottom w:val="single" w:sz="4" w:space="0" w:color="auto"/>
              <w:right w:val="single" w:sz="4" w:space="0" w:color="auto"/>
            </w:tcBorders>
            <w:shd w:val="clear" w:color="auto" w:fill="auto"/>
            <w:noWrap/>
            <w:vAlign w:val="center"/>
            <w:hideMark/>
          </w:tcPr>
          <w:p w14:paraId="461B28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FCE7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354B0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Кленовица</w:t>
            </w:r>
          </w:p>
        </w:tc>
        <w:tc>
          <w:tcPr>
            <w:tcW w:w="2127" w:type="dxa"/>
            <w:tcBorders>
              <w:top w:val="nil"/>
              <w:left w:val="nil"/>
              <w:bottom w:val="single" w:sz="4" w:space="0" w:color="auto"/>
              <w:right w:val="single" w:sz="4" w:space="0" w:color="auto"/>
            </w:tcBorders>
            <w:shd w:val="clear" w:color="auto" w:fill="auto"/>
            <w:noWrap/>
            <w:vAlign w:val="center"/>
            <w:hideMark/>
          </w:tcPr>
          <w:p w14:paraId="130539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B06E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FDD3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773</w:t>
            </w:r>
          </w:p>
        </w:tc>
        <w:tc>
          <w:tcPr>
            <w:tcW w:w="2639" w:type="dxa"/>
            <w:tcBorders>
              <w:top w:val="nil"/>
              <w:left w:val="nil"/>
              <w:bottom w:val="single" w:sz="4" w:space="0" w:color="auto"/>
              <w:right w:val="single" w:sz="4" w:space="0" w:color="auto"/>
            </w:tcBorders>
            <w:shd w:val="clear" w:color="auto" w:fill="auto"/>
            <w:noWrap/>
            <w:vAlign w:val="center"/>
            <w:hideMark/>
          </w:tcPr>
          <w:p w14:paraId="2BB5FB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7BC0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9A6B6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Ахманово</w:t>
            </w:r>
          </w:p>
        </w:tc>
        <w:tc>
          <w:tcPr>
            <w:tcW w:w="2127" w:type="dxa"/>
            <w:tcBorders>
              <w:top w:val="nil"/>
              <w:left w:val="nil"/>
              <w:bottom w:val="single" w:sz="4" w:space="0" w:color="auto"/>
              <w:right w:val="single" w:sz="4" w:space="0" w:color="auto"/>
            </w:tcBorders>
            <w:shd w:val="clear" w:color="auto" w:fill="auto"/>
            <w:noWrap/>
            <w:vAlign w:val="center"/>
            <w:hideMark/>
          </w:tcPr>
          <w:p w14:paraId="1BAC51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58F37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842C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774</w:t>
            </w:r>
          </w:p>
        </w:tc>
        <w:tc>
          <w:tcPr>
            <w:tcW w:w="2639" w:type="dxa"/>
            <w:tcBorders>
              <w:top w:val="nil"/>
              <w:left w:val="nil"/>
              <w:bottom w:val="single" w:sz="4" w:space="0" w:color="auto"/>
              <w:right w:val="single" w:sz="4" w:space="0" w:color="auto"/>
            </w:tcBorders>
            <w:shd w:val="clear" w:color="auto" w:fill="auto"/>
            <w:noWrap/>
            <w:vAlign w:val="center"/>
            <w:hideMark/>
          </w:tcPr>
          <w:p w14:paraId="04A2A0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0223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31F01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Ветошкино</w:t>
            </w:r>
          </w:p>
        </w:tc>
        <w:tc>
          <w:tcPr>
            <w:tcW w:w="2127" w:type="dxa"/>
            <w:tcBorders>
              <w:top w:val="nil"/>
              <w:left w:val="nil"/>
              <w:bottom w:val="single" w:sz="4" w:space="0" w:color="auto"/>
              <w:right w:val="single" w:sz="4" w:space="0" w:color="auto"/>
            </w:tcBorders>
            <w:shd w:val="clear" w:color="auto" w:fill="auto"/>
            <w:noWrap/>
            <w:vAlign w:val="center"/>
            <w:hideMark/>
          </w:tcPr>
          <w:p w14:paraId="3784D1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B0F4E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8806F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775</w:t>
            </w:r>
          </w:p>
        </w:tc>
        <w:tc>
          <w:tcPr>
            <w:tcW w:w="2639" w:type="dxa"/>
            <w:tcBorders>
              <w:top w:val="nil"/>
              <w:left w:val="nil"/>
              <w:bottom w:val="single" w:sz="4" w:space="0" w:color="auto"/>
              <w:right w:val="single" w:sz="4" w:space="0" w:color="auto"/>
            </w:tcBorders>
            <w:shd w:val="clear" w:color="auto" w:fill="auto"/>
            <w:noWrap/>
            <w:vAlign w:val="center"/>
            <w:hideMark/>
          </w:tcPr>
          <w:p w14:paraId="52480A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BFDB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4B4278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Исток</w:t>
            </w:r>
          </w:p>
        </w:tc>
        <w:tc>
          <w:tcPr>
            <w:tcW w:w="2127" w:type="dxa"/>
            <w:tcBorders>
              <w:top w:val="nil"/>
              <w:left w:val="nil"/>
              <w:bottom w:val="single" w:sz="4" w:space="0" w:color="auto"/>
              <w:right w:val="single" w:sz="4" w:space="0" w:color="auto"/>
            </w:tcBorders>
            <w:shd w:val="clear" w:color="auto" w:fill="auto"/>
            <w:noWrap/>
            <w:vAlign w:val="center"/>
            <w:hideMark/>
          </w:tcPr>
          <w:p w14:paraId="50057D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0397C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8AF5D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776</w:t>
            </w:r>
          </w:p>
        </w:tc>
        <w:tc>
          <w:tcPr>
            <w:tcW w:w="2639" w:type="dxa"/>
            <w:tcBorders>
              <w:top w:val="nil"/>
              <w:left w:val="nil"/>
              <w:bottom w:val="single" w:sz="4" w:space="0" w:color="auto"/>
              <w:right w:val="single" w:sz="4" w:space="0" w:color="auto"/>
            </w:tcBorders>
            <w:shd w:val="clear" w:color="auto" w:fill="auto"/>
            <w:noWrap/>
            <w:vAlign w:val="center"/>
            <w:hideMark/>
          </w:tcPr>
          <w:p w14:paraId="4AAEDA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1401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78524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Бажелка</w:t>
            </w:r>
          </w:p>
        </w:tc>
        <w:tc>
          <w:tcPr>
            <w:tcW w:w="2127" w:type="dxa"/>
            <w:tcBorders>
              <w:top w:val="nil"/>
              <w:left w:val="nil"/>
              <w:bottom w:val="single" w:sz="4" w:space="0" w:color="auto"/>
              <w:right w:val="single" w:sz="4" w:space="0" w:color="auto"/>
            </w:tcBorders>
            <w:shd w:val="clear" w:color="auto" w:fill="auto"/>
            <w:noWrap/>
            <w:vAlign w:val="center"/>
            <w:hideMark/>
          </w:tcPr>
          <w:p w14:paraId="79D15D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3233B6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E296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777</w:t>
            </w:r>
          </w:p>
        </w:tc>
        <w:tc>
          <w:tcPr>
            <w:tcW w:w="2639" w:type="dxa"/>
            <w:tcBorders>
              <w:top w:val="nil"/>
              <w:left w:val="nil"/>
              <w:bottom w:val="single" w:sz="4" w:space="0" w:color="auto"/>
              <w:right w:val="single" w:sz="4" w:space="0" w:color="auto"/>
            </w:tcBorders>
            <w:shd w:val="clear" w:color="auto" w:fill="auto"/>
            <w:noWrap/>
            <w:vAlign w:val="center"/>
            <w:hideMark/>
          </w:tcPr>
          <w:p w14:paraId="13BCDA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0BA9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0D7A03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Бажинцы</w:t>
            </w:r>
          </w:p>
        </w:tc>
        <w:tc>
          <w:tcPr>
            <w:tcW w:w="2127" w:type="dxa"/>
            <w:tcBorders>
              <w:top w:val="nil"/>
              <w:left w:val="nil"/>
              <w:bottom w:val="single" w:sz="4" w:space="0" w:color="auto"/>
              <w:right w:val="single" w:sz="4" w:space="0" w:color="auto"/>
            </w:tcBorders>
            <w:shd w:val="clear" w:color="auto" w:fill="auto"/>
            <w:noWrap/>
            <w:vAlign w:val="center"/>
            <w:hideMark/>
          </w:tcPr>
          <w:p w14:paraId="1CDE9C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AB2C4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9AA3D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778</w:t>
            </w:r>
          </w:p>
        </w:tc>
        <w:tc>
          <w:tcPr>
            <w:tcW w:w="2639" w:type="dxa"/>
            <w:tcBorders>
              <w:top w:val="nil"/>
              <w:left w:val="nil"/>
              <w:bottom w:val="single" w:sz="4" w:space="0" w:color="auto"/>
              <w:right w:val="single" w:sz="4" w:space="0" w:color="auto"/>
            </w:tcBorders>
            <w:shd w:val="clear" w:color="auto" w:fill="auto"/>
            <w:noWrap/>
            <w:vAlign w:val="center"/>
            <w:hideMark/>
          </w:tcPr>
          <w:p w14:paraId="330A01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E2D3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5DF88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Мелеть</w:t>
            </w:r>
          </w:p>
        </w:tc>
        <w:tc>
          <w:tcPr>
            <w:tcW w:w="2127" w:type="dxa"/>
            <w:tcBorders>
              <w:top w:val="nil"/>
              <w:left w:val="nil"/>
              <w:bottom w:val="single" w:sz="4" w:space="0" w:color="auto"/>
              <w:right w:val="single" w:sz="4" w:space="0" w:color="auto"/>
            </w:tcBorders>
            <w:shd w:val="clear" w:color="auto" w:fill="auto"/>
            <w:noWrap/>
            <w:vAlign w:val="center"/>
            <w:hideMark/>
          </w:tcPr>
          <w:p w14:paraId="3B961B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61FE8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CDE9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779</w:t>
            </w:r>
          </w:p>
        </w:tc>
        <w:tc>
          <w:tcPr>
            <w:tcW w:w="2639" w:type="dxa"/>
            <w:tcBorders>
              <w:top w:val="nil"/>
              <w:left w:val="nil"/>
              <w:bottom w:val="single" w:sz="4" w:space="0" w:color="auto"/>
              <w:right w:val="single" w:sz="4" w:space="0" w:color="auto"/>
            </w:tcBorders>
            <w:shd w:val="clear" w:color="auto" w:fill="auto"/>
            <w:noWrap/>
            <w:vAlign w:val="center"/>
            <w:hideMark/>
          </w:tcPr>
          <w:p w14:paraId="5B90E5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C8E2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5B4F6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Шмелиха</w:t>
            </w:r>
          </w:p>
        </w:tc>
        <w:tc>
          <w:tcPr>
            <w:tcW w:w="2127" w:type="dxa"/>
            <w:tcBorders>
              <w:top w:val="nil"/>
              <w:left w:val="nil"/>
              <w:bottom w:val="single" w:sz="4" w:space="0" w:color="auto"/>
              <w:right w:val="single" w:sz="4" w:space="0" w:color="auto"/>
            </w:tcBorders>
            <w:shd w:val="clear" w:color="auto" w:fill="auto"/>
            <w:noWrap/>
            <w:vAlign w:val="center"/>
            <w:hideMark/>
          </w:tcPr>
          <w:p w14:paraId="5A675C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7EFDE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C6E20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780</w:t>
            </w:r>
          </w:p>
        </w:tc>
        <w:tc>
          <w:tcPr>
            <w:tcW w:w="2639" w:type="dxa"/>
            <w:tcBorders>
              <w:top w:val="nil"/>
              <w:left w:val="nil"/>
              <w:bottom w:val="single" w:sz="4" w:space="0" w:color="auto"/>
              <w:right w:val="single" w:sz="4" w:space="0" w:color="auto"/>
            </w:tcBorders>
            <w:shd w:val="clear" w:color="auto" w:fill="auto"/>
            <w:noWrap/>
            <w:vAlign w:val="center"/>
            <w:hideMark/>
          </w:tcPr>
          <w:p w14:paraId="17E7E6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795D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8FC24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Песковка</w:t>
            </w:r>
          </w:p>
        </w:tc>
        <w:tc>
          <w:tcPr>
            <w:tcW w:w="2127" w:type="dxa"/>
            <w:tcBorders>
              <w:top w:val="nil"/>
              <w:left w:val="nil"/>
              <w:bottom w:val="single" w:sz="4" w:space="0" w:color="auto"/>
              <w:right w:val="single" w:sz="4" w:space="0" w:color="auto"/>
            </w:tcBorders>
            <w:shd w:val="clear" w:color="auto" w:fill="auto"/>
            <w:noWrap/>
            <w:vAlign w:val="center"/>
            <w:hideMark/>
          </w:tcPr>
          <w:p w14:paraId="2C0FC1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24980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E050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781</w:t>
            </w:r>
          </w:p>
        </w:tc>
        <w:tc>
          <w:tcPr>
            <w:tcW w:w="2639" w:type="dxa"/>
            <w:tcBorders>
              <w:top w:val="nil"/>
              <w:left w:val="nil"/>
              <w:bottom w:val="single" w:sz="4" w:space="0" w:color="auto"/>
              <w:right w:val="single" w:sz="4" w:space="0" w:color="auto"/>
            </w:tcBorders>
            <w:shd w:val="clear" w:color="auto" w:fill="auto"/>
            <w:noWrap/>
            <w:vAlign w:val="center"/>
            <w:hideMark/>
          </w:tcPr>
          <w:p w14:paraId="5D7586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BD23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30D47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Баричи</w:t>
            </w:r>
          </w:p>
        </w:tc>
        <w:tc>
          <w:tcPr>
            <w:tcW w:w="2127" w:type="dxa"/>
            <w:tcBorders>
              <w:top w:val="nil"/>
              <w:left w:val="nil"/>
              <w:bottom w:val="single" w:sz="4" w:space="0" w:color="auto"/>
              <w:right w:val="single" w:sz="4" w:space="0" w:color="auto"/>
            </w:tcBorders>
            <w:shd w:val="clear" w:color="auto" w:fill="auto"/>
            <w:noWrap/>
            <w:vAlign w:val="center"/>
            <w:hideMark/>
          </w:tcPr>
          <w:p w14:paraId="5F81F1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91C0B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E975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782</w:t>
            </w:r>
          </w:p>
        </w:tc>
        <w:tc>
          <w:tcPr>
            <w:tcW w:w="2639" w:type="dxa"/>
            <w:tcBorders>
              <w:top w:val="nil"/>
              <w:left w:val="nil"/>
              <w:bottom w:val="single" w:sz="4" w:space="0" w:color="auto"/>
              <w:right w:val="single" w:sz="4" w:space="0" w:color="auto"/>
            </w:tcBorders>
            <w:shd w:val="clear" w:color="auto" w:fill="auto"/>
            <w:noWrap/>
            <w:vAlign w:val="center"/>
            <w:hideMark/>
          </w:tcPr>
          <w:p w14:paraId="243D31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A655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A26BD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Северный</w:t>
            </w:r>
          </w:p>
        </w:tc>
        <w:tc>
          <w:tcPr>
            <w:tcW w:w="2127" w:type="dxa"/>
            <w:tcBorders>
              <w:top w:val="nil"/>
              <w:left w:val="nil"/>
              <w:bottom w:val="single" w:sz="4" w:space="0" w:color="auto"/>
              <w:right w:val="single" w:sz="4" w:space="0" w:color="auto"/>
            </w:tcBorders>
            <w:shd w:val="clear" w:color="auto" w:fill="auto"/>
            <w:noWrap/>
            <w:vAlign w:val="center"/>
            <w:hideMark/>
          </w:tcPr>
          <w:p w14:paraId="7B5352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6E8EE2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99E9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783</w:t>
            </w:r>
          </w:p>
        </w:tc>
        <w:tc>
          <w:tcPr>
            <w:tcW w:w="2639" w:type="dxa"/>
            <w:tcBorders>
              <w:top w:val="nil"/>
              <w:left w:val="nil"/>
              <w:bottom w:val="single" w:sz="4" w:space="0" w:color="auto"/>
              <w:right w:val="single" w:sz="4" w:space="0" w:color="auto"/>
            </w:tcBorders>
            <w:shd w:val="clear" w:color="auto" w:fill="auto"/>
            <w:noWrap/>
            <w:vAlign w:val="center"/>
            <w:hideMark/>
          </w:tcPr>
          <w:p w14:paraId="0BAEB4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4AE4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C2529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Лазари</w:t>
            </w:r>
          </w:p>
        </w:tc>
        <w:tc>
          <w:tcPr>
            <w:tcW w:w="2127" w:type="dxa"/>
            <w:tcBorders>
              <w:top w:val="nil"/>
              <w:left w:val="nil"/>
              <w:bottom w:val="single" w:sz="4" w:space="0" w:color="auto"/>
              <w:right w:val="single" w:sz="4" w:space="0" w:color="auto"/>
            </w:tcBorders>
            <w:shd w:val="clear" w:color="auto" w:fill="auto"/>
            <w:noWrap/>
            <w:vAlign w:val="center"/>
            <w:hideMark/>
          </w:tcPr>
          <w:p w14:paraId="38B5F0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D9FAB2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104DB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784</w:t>
            </w:r>
          </w:p>
        </w:tc>
        <w:tc>
          <w:tcPr>
            <w:tcW w:w="2639" w:type="dxa"/>
            <w:tcBorders>
              <w:top w:val="nil"/>
              <w:left w:val="nil"/>
              <w:bottom w:val="single" w:sz="4" w:space="0" w:color="auto"/>
              <w:right w:val="single" w:sz="4" w:space="0" w:color="auto"/>
            </w:tcBorders>
            <w:shd w:val="clear" w:color="auto" w:fill="auto"/>
            <w:noWrap/>
            <w:vAlign w:val="center"/>
            <w:hideMark/>
          </w:tcPr>
          <w:p w14:paraId="527149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2DC5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A03F5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Редькино</w:t>
            </w:r>
          </w:p>
        </w:tc>
        <w:tc>
          <w:tcPr>
            <w:tcW w:w="2127" w:type="dxa"/>
            <w:tcBorders>
              <w:top w:val="nil"/>
              <w:left w:val="nil"/>
              <w:bottom w:val="single" w:sz="4" w:space="0" w:color="auto"/>
              <w:right w:val="single" w:sz="4" w:space="0" w:color="auto"/>
            </w:tcBorders>
            <w:shd w:val="clear" w:color="auto" w:fill="auto"/>
            <w:noWrap/>
            <w:vAlign w:val="center"/>
            <w:hideMark/>
          </w:tcPr>
          <w:p w14:paraId="04EB30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45A45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175F3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785</w:t>
            </w:r>
          </w:p>
        </w:tc>
        <w:tc>
          <w:tcPr>
            <w:tcW w:w="2639" w:type="dxa"/>
            <w:tcBorders>
              <w:top w:val="nil"/>
              <w:left w:val="nil"/>
              <w:bottom w:val="single" w:sz="4" w:space="0" w:color="auto"/>
              <w:right w:val="single" w:sz="4" w:space="0" w:color="auto"/>
            </w:tcBorders>
            <w:shd w:val="clear" w:color="auto" w:fill="auto"/>
            <w:noWrap/>
            <w:vAlign w:val="center"/>
            <w:hideMark/>
          </w:tcPr>
          <w:p w14:paraId="24FBF0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4855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220C78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Подберезы</w:t>
            </w:r>
          </w:p>
        </w:tc>
        <w:tc>
          <w:tcPr>
            <w:tcW w:w="2127" w:type="dxa"/>
            <w:tcBorders>
              <w:top w:val="nil"/>
              <w:left w:val="nil"/>
              <w:bottom w:val="single" w:sz="4" w:space="0" w:color="auto"/>
              <w:right w:val="single" w:sz="4" w:space="0" w:color="auto"/>
            </w:tcBorders>
            <w:shd w:val="clear" w:color="auto" w:fill="auto"/>
            <w:noWrap/>
            <w:vAlign w:val="center"/>
            <w:hideMark/>
          </w:tcPr>
          <w:p w14:paraId="5373C4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71A36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BD4D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786</w:t>
            </w:r>
          </w:p>
        </w:tc>
        <w:tc>
          <w:tcPr>
            <w:tcW w:w="2639" w:type="dxa"/>
            <w:tcBorders>
              <w:top w:val="nil"/>
              <w:left w:val="nil"/>
              <w:bottom w:val="single" w:sz="4" w:space="0" w:color="auto"/>
              <w:right w:val="single" w:sz="4" w:space="0" w:color="auto"/>
            </w:tcBorders>
            <w:shd w:val="clear" w:color="auto" w:fill="auto"/>
            <w:noWrap/>
            <w:vAlign w:val="center"/>
            <w:hideMark/>
          </w:tcPr>
          <w:p w14:paraId="4E59E4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98DB5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7C879B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Озерская</w:t>
            </w:r>
          </w:p>
        </w:tc>
        <w:tc>
          <w:tcPr>
            <w:tcW w:w="2127" w:type="dxa"/>
            <w:tcBorders>
              <w:top w:val="nil"/>
              <w:left w:val="nil"/>
              <w:bottom w:val="single" w:sz="4" w:space="0" w:color="auto"/>
              <w:right w:val="single" w:sz="4" w:space="0" w:color="auto"/>
            </w:tcBorders>
            <w:shd w:val="clear" w:color="auto" w:fill="auto"/>
            <w:noWrap/>
            <w:vAlign w:val="center"/>
            <w:hideMark/>
          </w:tcPr>
          <w:p w14:paraId="79536C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8A99D1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974C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787</w:t>
            </w:r>
          </w:p>
        </w:tc>
        <w:tc>
          <w:tcPr>
            <w:tcW w:w="2639" w:type="dxa"/>
            <w:tcBorders>
              <w:top w:val="nil"/>
              <w:left w:val="nil"/>
              <w:bottom w:val="single" w:sz="4" w:space="0" w:color="auto"/>
              <w:right w:val="single" w:sz="4" w:space="0" w:color="auto"/>
            </w:tcBorders>
            <w:shd w:val="clear" w:color="auto" w:fill="auto"/>
            <w:noWrap/>
            <w:vAlign w:val="center"/>
            <w:hideMark/>
          </w:tcPr>
          <w:p w14:paraId="315F15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B98C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45555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Витля</w:t>
            </w:r>
          </w:p>
        </w:tc>
        <w:tc>
          <w:tcPr>
            <w:tcW w:w="2127" w:type="dxa"/>
            <w:tcBorders>
              <w:top w:val="nil"/>
              <w:left w:val="nil"/>
              <w:bottom w:val="single" w:sz="4" w:space="0" w:color="auto"/>
              <w:right w:val="single" w:sz="4" w:space="0" w:color="auto"/>
            </w:tcBorders>
            <w:shd w:val="clear" w:color="auto" w:fill="auto"/>
            <w:noWrap/>
            <w:vAlign w:val="center"/>
            <w:hideMark/>
          </w:tcPr>
          <w:p w14:paraId="28C2EA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97E9E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FB53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788</w:t>
            </w:r>
          </w:p>
        </w:tc>
        <w:tc>
          <w:tcPr>
            <w:tcW w:w="2639" w:type="dxa"/>
            <w:tcBorders>
              <w:top w:val="nil"/>
              <w:left w:val="nil"/>
              <w:bottom w:val="single" w:sz="4" w:space="0" w:color="auto"/>
              <w:right w:val="single" w:sz="4" w:space="0" w:color="auto"/>
            </w:tcBorders>
            <w:shd w:val="clear" w:color="auto" w:fill="auto"/>
            <w:noWrap/>
            <w:vAlign w:val="center"/>
            <w:hideMark/>
          </w:tcPr>
          <w:p w14:paraId="2DC86D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121A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3AA13C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Подсобное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14:paraId="569F26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B33E3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8F569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789</w:t>
            </w:r>
          </w:p>
        </w:tc>
        <w:tc>
          <w:tcPr>
            <w:tcW w:w="2639" w:type="dxa"/>
            <w:tcBorders>
              <w:top w:val="nil"/>
              <w:left w:val="nil"/>
              <w:bottom w:val="single" w:sz="4" w:space="0" w:color="auto"/>
              <w:right w:val="single" w:sz="4" w:space="0" w:color="auto"/>
            </w:tcBorders>
            <w:shd w:val="clear" w:color="auto" w:fill="auto"/>
            <w:noWrap/>
            <w:vAlign w:val="center"/>
            <w:hideMark/>
          </w:tcPr>
          <w:p w14:paraId="49EDCA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8F66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25F0C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Нижние Булдаки</w:t>
            </w:r>
          </w:p>
        </w:tc>
        <w:tc>
          <w:tcPr>
            <w:tcW w:w="2127" w:type="dxa"/>
            <w:tcBorders>
              <w:top w:val="nil"/>
              <w:left w:val="nil"/>
              <w:bottom w:val="single" w:sz="4" w:space="0" w:color="auto"/>
              <w:right w:val="single" w:sz="4" w:space="0" w:color="auto"/>
            </w:tcBorders>
            <w:shd w:val="clear" w:color="auto" w:fill="auto"/>
            <w:noWrap/>
            <w:vAlign w:val="center"/>
            <w:hideMark/>
          </w:tcPr>
          <w:p w14:paraId="63655D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F318E9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6796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790</w:t>
            </w:r>
          </w:p>
        </w:tc>
        <w:tc>
          <w:tcPr>
            <w:tcW w:w="2639" w:type="dxa"/>
            <w:tcBorders>
              <w:top w:val="nil"/>
              <w:left w:val="nil"/>
              <w:bottom w:val="single" w:sz="4" w:space="0" w:color="auto"/>
              <w:right w:val="single" w:sz="4" w:space="0" w:color="auto"/>
            </w:tcBorders>
            <w:shd w:val="clear" w:color="auto" w:fill="auto"/>
            <w:noWrap/>
            <w:vAlign w:val="center"/>
            <w:hideMark/>
          </w:tcPr>
          <w:p w14:paraId="2DFD26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AC1E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D1500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 Ключи</w:t>
            </w:r>
          </w:p>
        </w:tc>
        <w:tc>
          <w:tcPr>
            <w:tcW w:w="2127" w:type="dxa"/>
            <w:tcBorders>
              <w:top w:val="nil"/>
              <w:left w:val="nil"/>
              <w:bottom w:val="single" w:sz="4" w:space="0" w:color="auto"/>
              <w:right w:val="single" w:sz="4" w:space="0" w:color="auto"/>
            </w:tcBorders>
            <w:shd w:val="clear" w:color="auto" w:fill="auto"/>
            <w:noWrap/>
            <w:vAlign w:val="center"/>
            <w:hideMark/>
          </w:tcPr>
          <w:p w14:paraId="09CD2C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E301C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37C0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791</w:t>
            </w:r>
          </w:p>
        </w:tc>
        <w:tc>
          <w:tcPr>
            <w:tcW w:w="2639" w:type="dxa"/>
            <w:tcBorders>
              <w:top w:val="nil"/>
              <w:left w:val="nil"/>
              <w:bottom w:val="single" w:sz="4" w:space="0" w:color="auto"/>
              <w:right w:val="single" w:sz="4" w:space="0" w:color="auto"/>
            </w:tcBorders>
            <w:shd w:val="clear" w:color="auto" w:fill="auto"/>
            <w:noWrap/>
            <w:vAlign w:val="center"/>
            <w:hideMark/>
          </w:tcPr>
          <w:p w14:paraId="34E758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394F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3A806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Буторинская</w:t>
            </w:r>
          </w:p>
        </w:tc>
        <w:tc>
          <w:tcPr>
            <w:tcW w:w="2127" w:type="dxa"/>
            <w:tcBorders>
              <w:top w:val="nil"/>
              <w:left w:val="nil"/>
              <w:bottom w:val="single" w:sz="4" w:space="0" w:color="auto"/>
              <w:right w:val="single" w:sz="4" w:space="0" w:color="auto"/>
            </w:tcBorders>
            <w:shd w:val="clear" w:color="auto" w:fill="auto"/>
            <w:noWrap/>
            <w:vAlign w:val="center"/>
            <w:hideMark/>
          </w:tcPr>
          <w:p w14:paraId="100F0F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45D48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C884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792</w:t>
            </w:r>
          </w:p>
        </w:tc>
        <w:tc>
          <w:tcPr>
            <w:tcW w:w="2639" w:type="dxa"/>
            <w:tcBorders>
              <w:top w:val="nil"/>
              <w:left w:val="nil"/>
              <w:bottom w:val="single" w:sz="4" w:space="0" w:color="auto"/>
              <w:right w:val="single" w:sz="4" w:space="0" w:color="auto"/>
            </w:tcBorders>
            <w:shd w:val="clear" w:color="auto" w:fill="auto"/>
            <w:noWrap/>
            <w:vAlign w:val="center"/>
            <w:hideMark/>
          </w:tcPr>
          <w:p w14:paraId="76917A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0314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F35F7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Копылы</w:t>
            </w:r>
          </w:p>
        </w:tc>
        <w:tc>
          <w:tcPr>
            <w:tcW w:w="2127" w:type="dxa"/>
            <w:tcBorders>
              <w:top w:val="nil"/>
              <w:left w:val="nil"/>
              <w:bottom w:val="single" w:sz="4" w:space="0" w:color="auto"/>
              <w:right w:val="single" w:sz="4" w:space="0" w:color="auto"/>
            </w:tcBorders>
            <w:shd w:val="clear" w:color="auto" w:fill="auto"/>
            <w:noWrap/>
            <w:vAlign w:val="center"/>
            <w:hideMark/>
          </w:tcPr>
          <w:p w14:paraId="545A0A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C6F51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F78A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793</w:t>
            </w:r>
          </w:p>
        </w:tc>
        <w:tc>
          <w:tcPr>
            <w:tcW w:w="2639" w:type="dxa"/>
            <w:tcBorders>
              <w:top w:val="nil"/>
              <w:left w:val="nil"/>
              <w:bottom w:val="single" w:sz="4" w:space="0" w:color="auto"/>
              <w:right w:val="single" w:sz="4" w:space="0" w:color="auto"/>
            </w:tcBorders>
            <w:shd w:val="clear" w:color="auto" w:fill="auto"/>
            <w:noWrap/>
            <w:vAlign w:val="center"/>
            <w:hideMark/>
          </w:tcPr>
          <w:p w14:paraId="2590C3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A240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4872C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Сутяга</w:t>
            </w:r>
          </w:p>
        </w:tc>
        <w:tc>
          <w:tcPr>
            <w:tcW w:w="2127" w:type="dxa"/>
            <w:tcBorders>
              <w:top w:val="nil"/>
              <w:left w:val="nil"/>
              <w:bottom w:val="single" w:sz="4" w:space="0" w:color="auto"/>
              <w:right w:val="single" w:sz="4" w:space="0" w:color="auto"/>
            </w:tcBorders>
            <w:shd w:val="clear" w:color="auto" w:fill="auto"/>
            <w:noWrap/>
            <w:vAlign w:val="center"/>
            <w:hideMark/>
          </w:tcPr>
          <w:p w14:paraId="20B076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5432D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B640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794</w:t>
            </w:r>
          </w:p>
        </w:tc>
        <w:tc>
          <w:tcPr>
            <w:tcW w:w="2639" w:type="dxa"/>
            <w:tcBorders>
              <w:top w:val="nil"/>
              <w:left w:val="nil"/>
              <w:bottom w:val="single" w:sz="4" w:space="0" w:color="auto"/>
              <w:right w:val="single" w:sz="4" w:space="0" w:color="auto"/>
            </w:tcBorders>
            <w:shd w:val="clear" w:color="auto" w:fill="auto"/>
            <w:noWrap/>
            <w:vAlign w:val="center"/>
            <w:hideMark/>
          </w:tcPr>
          <w:p w14:paraId="55E604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39A1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61F3F1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Бобровы</w:t>
            </w:r>
          </w:p>
        </w:tc>
        <w:tc>
          <w:tcPr>
            <w:tcW w:w="2127" w:type="dxa"/>
            <w:tcBorders>
              <w:top w:val="nil"/>
              <w:left w:val="nil"/>
              <w:bottom w:val="single" w:sz="4" w:space="0" w:color="auto"/>
              <w:right w:val="single" w:sz="4" w:space="0" w:color="auto"/>
            </w:tcBorders>
            <w:shd w:val="clear" w:color="auto" w:fill="auto"/>
            <w:noWrap/>
            <w:vAlign w:val="center"/>
            <w:hideMark/>
          </w:tcPr>
          <w:p w14:paraId="667825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7A6BF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B2E52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795</w:t>
            </w:r>
          </w:p>
        </w:tc>
        <w:tc>
          <w:tcPr>
            <w:tcW w:w="2639" w:type="dxa"/>
            <w:tcBorders>
              <w:top w:val="nil"/>
              <w:left w:val="nil"/>
              <w:bottom w:val="single" w:sz="4" w:space="0" w:color="auto"/>
              <w:right w:val="single" w:sz="4" w:space="0" w:color="auto"/>
            </w:tcBorders>
            <w:shd w:val="clear" w:color="auto" w:fill="auto"/>
            <w:noWrap/>
            <w:vAlign w:val="center"/>
            <w:hideMark/>
          </w:tcPr>
          <w:p w14:paraId="3B1E97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FA964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4089FF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Хмелевая</w:t>
            </w:r>
          </w:p>
        </w:tc>
        <w:tc>
          <w:tcPr>
            <w:tcW w:w="2127" w:type="dxa"/>
            <w:tcBorders>
              <w:top w:val="nil"/>
              <w:left w:val="nil"/>
              <w:bottom w:val="single" w:sz="4" w:space="0" w:color="auto"/>
              <w:right w:val="single" w:sz="4" w:space="0" w:color="auto"/>
            </w:tcBorders>
            <w:shd w:val="clear" w:color="auto" w:fill="auto"/>
            <w:noWrap/>
            <w:vAlign w:val="center"/>
            <w:hideMark/>
          </w:tcPr>
          <w:p w14:paraId="0911FF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B1C41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8D50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796</w:t>
            </w:r>
          </w:p>
        </w:tc>
        <w:tc>
          <w:tcPr>
            <w:tcW w:w="2639" w:type="dxa"/>
            <w:tcBorders>
              <w:top w:val="nil"/>
              <w:left w:val="nil"/>
              <w:bottom w:val="single" w:sz="4" w:space="0" w:color="auto"/>
              <w:right w:val="single" w:sz="4" w:space="0" w:color="auto"/>
            </w:tcBorders>
            <w:shd w:val="clear" w:color="auto" w:fill="auto"/>
            <w:noWrap/>
            <w:vAlign w:val="center"/>
            <w:hideMark/>
          </w:tcPr>
          <w:p w14:paraId="314F7F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E216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9748A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Ацвеж</w:t>
            </w:r>
          </w:p>
        </w:tc>
        <w:tc>
          <w:tcPr>
            <w:tcW w:w="2127" w:type="dxa"/>
            <w:tcBorders>
              <w:top w:val="nil"/>
              <w:left w:val="nil"/>
              <w:bottom w:val="single" w:sz="4" w:space="0" w:color="auto"/>
              <w:right w:val="single" w:sz="4" w:space="0" w:color="auto"/>
            </w:tcBorders>
            <w:shd w:val="clear" w:color="auto" w:fill="auto"/>
            <w:noWrap/>
            <w:vAlign w:val="center"/>
            <w:hideMark/>
          </w:tcPr>
          <w:p w14:paraId="36E0D7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06D48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0BBF1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797</w:t>
            </w:r>
          </w:p>
        </w:tc>
        <w:tc>
          <w:tcPr>
            <w:tcW w:w="2639" w:type="dxa"/>
            <w:tcBorders>
              <w:top w:val="nil"/>
              <w:left w:val="nil"/>
              <w:bottom w:val="single" w:sz="4" w:space="0" w:color="auto"/>
              <w:right w:val="single" w:sz="4" w:space="0" w:color="auto"/>
            </w:tcBorders>
            <w:shd w:val="clear" w:color="auto" w:fill="auto"/>
            <w:noWrap/>
            <w:vAlign w:val="center"/>
            <w:hideMark/>
          </w:tcPr>
          <w:p w14:paraId="053945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2E35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64D58B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С.Козловаж</w:t>
            </w:r>
          </w:p>
        </w:tc>
        <w:tc>
          <w:tcPr>
            <w:tcW w:w="2127" w:type="dxa"/>
            <w:tcBorders>
              <w:top w:val="nil"/>
              <w:left w:val="nil"/>
              <w:bottom w:val="single" w:sz="4" w:space="0" w:color="auto"/>
              <w:right w:val="single" w:sz="4" w:space="0" w:color="auto"/>
            </w:tcBorders>
            <w:shd w:val="clear" w:color="auto" w:fill="auto"/>
            <w:noWrap/>
            <w:vAlign w:val="center"/>
            <w:hideMark/>
          </w:tcPr>
          <w:p w14:paraId="6F4EA4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58844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13D3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798</w:t>
            </w:r>
          </w:p>
        </w:tc>
        <w:tc>
          <w:tcPr>
            <w:tcW w:w="2639" w:type="dxa"/>
            <w:tcBorders>
              <w:top w:val="nil"/>
              <w:left w:val="nil"/>
              <w:bottom w:val="single" w:sz="4" w:space="0" w:color="auto"/>
              <w:right w:val="single" w:sz="4" w:space="0" w:color="auto"/>
            </w:tcBorders>
            <w:shd w:val="clear" w:color="auto" w:fill="auto"/>
            <w:noWrap/>
            <w:vAlign w:val="center"/>
            <w:hideMark/>
          </w:tcPr>
          <w:p w14:paraId="3FB6DE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8C64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56080D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Пестовы</w:t>
            </w:r>
          </w:p>
        </w:tc>
        <w:tc>
          <w:tcPr>
            <w:tcW w:w="2127" w:type="dxa"/>
            <w:tcBorders>
              <w:top w:val="nil"/>
              <w:left w:val="nil"/>
              <w:bottom w:val="single" w:sz="4" w:space="0" w:color="auto"/>
              <w:right w:val="single" w:sz="4" w:space="0" w:color="auto"/>
            </w:tcBorders>
            <w:shd w:val="clear" w:color="auto" w:fill="auto"/>
            <w:noWrap/>
            <w:vAlign w:val="center"/>
            <w:hideMark/>
          </w:tcPr>
          <w:p w14:paraId="0DF991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8EED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0D888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799</w:t>
            </w:r>
          </w:p>
        </w:tc>
        <w:tc>
          <w:tcPr>
            <w:tcW w:w="2639" w:type="dxa"/>
            <w:tcBorders>
              <w:top w:val="nil"/>
              <w:left w:val="nil"/>
              <w:bottom w:val="single" w:sz="4" w:space="0" w:color="auto"/>
              <w:right w:val="single" w:sz="4" w:space="0" w:color="auto"/>
            </w:tcBorders>
            <w:shd w:val="clear" w:color="auto" w:fill="auto"/>
            <w:noWrap/>
            <w:vAlign w:val="center"/>
            <w:hideMark/>
          </w:tcPr>
          <w:p w14:paraId="3DEE84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6544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203D5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Гребенята</w:t>
            </w:r>
          </w:p>
        </w:tc>
        <w:tc>
          <w:tcPr>
            <w:tcW w:w="2127" w:type="dxa"/>
            <w:tcBorders>
              <w:top w:val="nil"/>
              <w:left w:val="nil"/>
              <w:bottom w:val="single" w:sz="4" w:space="0" w:color="auto"/>
              <w:right w:val="single" w:sz="4" w:space="0" w:color="auto"/>
            </w:tcBorders>
            <w:shd w:val="clear" w:color="auto" w:fill="auto"/>
            <w:noWrap/>
            <w:vAlign w:val="center"/>
            <w:hideMark/>
          </w:tcPr>
          <w:p w14:paraId="682827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6DEE7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2BC9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800</w:t>
            </w:r>
          </w:p>
        </w:tc>
        <w:tc>
          <w:tcPr>
            <w:tcW w:w="2639" w:type="dxa"/>
            <w:tcBorders>
              <w:top w:val="nil"/>
              <w:left w:val="nil"/>
              <w:bottom w:val="single" w:sz="4" w:space="0" w:color="auto"/>
              <w:right w:val="single" w:sz="4" w:space="0" w:color="auto"/>
            </w:tcBorders>
            <w:shd w:val="clear" w:color="auto" w:fill="auto"/>
            <w:noWrap/>
            <w:vAlign w:val="center"/>
            <w:hideMark/>
          </w:tcPr>
          <w:p w14:paraId="37E2F9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8F95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4577A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Высокораменское</w:t>
            </w:r>
          </w:p>
        </w:tc>
        <w:tc>
          <w:tcPr>
            <w:tcW w:w="2127" w:type="dxa"/>
            <w:tcBorders>
              <w:top w:val="nil"/>
              <w:left w:val="nil"/>
              <w:bottom w:val="single" w:sz="4" w:space="0" w:color="auto"/>
              <w:right w:val="single" w:sz="4" w:space="0" w:color="auto"/>
            </w:tcBorders>
            <w:shd w:val="clear" w:color="auto" w:fill="auto"/>
            <w:noWrap/>
            <w:vAlign w:val="center"/>
            <w:hideMark/>
          </w:tcPr>
          <w:p w14:paraId="1AF072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9820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56100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801</w:t>
            </w:r>
          </w:p>
        </w:tc>
        <w:tc>
          <w:tcPr>
            <w:tcW w:w="2639" w:type="dxa"/>
            <w:tcBorders>
              <w:top w:val="nil"/>
              <w:left w:val="nil"/>
              <w:bottom w:val="single" w:sz="4" w:space="0" w:color="auto"/>
              <w:right w:val="single" w:sz="4" w:space="0" w:color="auto"/>
            </w:tcBorders>
            <w:shd w:val="clear" w:color="auto" w:fill="auto"/>
            <w:noWrap/>
            <w:vAlign w:val="center"/>
            <w:hideMark/>
          </w:tcPr>
          <w:p w14:paraId="65536E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C775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1AEBAC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Татарщина</w:t>
            </w:r>
          </w:p>
        </w:tc>
        <w:tc>
          <w:tcPr>
            <w:tcW w:w="2127" w:type="dxa"/>
            <w:tcBorders>
              <w:top w:val="nil"/>
              <w:left w:val="nil"/>
              <w:bottom w:val="single" w:sz="4" w:space="0" w:color="auto"/>
              <w:right w:val="single" w:sz="4" w:space="0" w:color="auto"/>
            </w:tcBorders>
            <w:shd w:val="clear" w:color="auto" w:fill="auto"/>
            <w:noWrap/>
            <w:vAlign w:val="center"/>
            <w:hideMark/>
          </w:tcPr>
          <w:p w14:paraId="5E4712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44C8C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21BEB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802</w:t>
            </w:r>
          </w:p>
        </w:tc>
        <w:tc>
          <w:tcPr>
            <w:tcW w:w="2639" w:type="dxa"/>
            <w:tcBorders>
              <w:top w:val="nil"/>
              <w:left w:val="nil"/>
              <w:bottom w:val="single" w:sz="4" w:space="0" w:color="auto"/>
              <w:right w:val="single" w:sz="4" w:space="0" w:color="auto"/>
            </w:tcBorders>
            <w:shd w:val="clear" w:color="auto" w:fill="auto"/>
            <w:noWrap/>
            <w:vAlign w:val="center"/>
            <w:hideMark/>
          </w:tcPr>
          <w:p w14:paraId="1421FE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2942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4F5AC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Чахловка</w:t>
            </w:r>
          </w:p>
        </w:tc>
        <w:tc>
          <w:tcPr>
            <w:tcW w:w="2127" w:type="dxa"/>
            <w:tcBorders>
              <w:top w:val="nil"/>
              <w:left w:val="nil"/>
              <w:bottom w:val="single" w:sz="4" w:space="0" w:color="auto"/>
              <w:right w:val="single" w:sz="4" w:space="0" w:color="auto"/>
            </w:tcBorders>
            <w:shd w:val="clear" w:color="auto" w:fill="auto"/>
            <w:noWrap/>
            <w:vAlign w:val="center"/>
            <w:hideMark/>
          </w:tcPr>
          <w:p w14:paraId="5FE9D9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2B1CD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D888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803</w:t>
            </w:r>
          </w:p>
        </w:tc>
        <w:tc>
          <w:tcPr>
            <w:tcW w:w="2639" w:type="dxa"/>
            <w:tcBorders>
              <w:top w:val="nil"/>
              <w:left w:val="nil"/>
              <w:bottom w:val="single" w:sz="4" w:space="0" w:color="auto"/>
              <w:right w:val="single" w:sz="4" w:space="0" w:color="auto"/>
            </w:tcBorders>
            <w:shd w:val="clear" w:color="auto" w:fill="auto"/>
            <w:noWrap/>
            <w:vAlign w:val="center"/>
            <w:hideMark/>
          </w:tcPr>
          <w:p w14:paraId="640C18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F25B6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24E5D4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Торопово</w:t>
            </w:r>
          </w:p>
        </w:tc>
        <w:tc>
          <w:tcPr>
            <w:tcW w:w="2127" w:type="dxa"/>
            <w:tcBorders>
              <w:top w:val="nil"/>
              <w:left w:val="nil"/>
              <w:bottom w:val="single" w:sz="4" w:space="0" w:color="auto"/>
              <w:right w:val="single" w:sz="4" w:space="0" w:color="auto"/>
            </w:tcBorders>
            <w:shd w:val="clear" w:color="auto" w:fill="auto"/>
            <w:noWrap/>
            <w:vAlign w:val="center"/>
            <w:hideMark/>
          </w:tcPr>
          <w:p w14:paraId="200573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68D87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FDDC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804</w:t>
            </w:r>
          </w:p>
        </w:tc>
        <w:tc>
          <w:tcPr>
            <w:tcW w:w="2639" w:type="dxa"/>
            <w:tcBorders>
              <w:top w:val="nil"/>
              <w:left w:val="nil"/>
              <w:bottom w:val="single" w:sz="4" w:space="0" w:color="auto"/>
              <w:right w:val="single" w:sz="4" w:space="0" w:color="auto"/>
            </w:tcBorders>
            <w:shd w:val="clear" w:color="auto" w:fill="auto"/>
            <w:noWrap/>
            <w:vAlign w:val="center"/>
            <w:hideMark/>
          </w:tcPr>
          <w:p w14:paraId="61F6E7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1178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14CB8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Заводской</w:t>
            </w:r>
          </w:p>
        </w:tc>
        <w:tc>
          <w:tcPr>
            <w:tcW w:w="2127" w:type="dxa"/>
            <w:tcBorders>
              <w:top w:val="nil"/>
              <w:left w:val="nil"/>
              <w:bottom w:val="single" w:sz="4" w:space="0" w:color="auto"/>
              <w:right w:val="single" w:sz="4" w:space="0" w:color="auto"/>
            </w:tcBorders>
            <w:shd w:val="clear" w:color="auto" w:fill="auto"/>
            <w:noWrap/>
            <w:vAlign w:val="center"/>
            <w:hideMark/>
          </w:tcPr>
          <w:p w14:paraId="675509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853008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5449A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805</w:t>
            </w:r>
          </w:p>
        </w:tc>
        <w:tc>
          <w:tcPr>
            <w:tcW w:w="2639" w:type="dxa"/>
            <w:tcBorders>
              <w:top w:val="nil"/>
              <w:left w:val="nil"/>
              <w:bottom w:val="single" w:sz="4" w:space="0" w:color="auto"/>
              <w:right w:val="single" w:sz="4" w:space="0" w:color="auto"/>
            </w:tcBorders>
            <w:shd w:val="clear" w:color="auto" w:fill="auto"/>
            <w:noWrap/>
            <w:vAlign w:val="center"/>
            <w:hideMark/>
          </w:tcPr>
          <w:p w14:paraId="33DCA2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4CE1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A7611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Жарники</w:t>
            </w:r>
          </w:p>
        </w:tc>
        <w:tc>
          <w:tcPr>
            <w:tcW w:w="2127" w:type="dxa"/>
            <w:tcBorders>
              <w:top w:val="nil"/>
              <w:left w:val="nil"/>
              <w:bottom w:val="single" w:sz="4" w:space="0" w:color="auto"/>
              <w:right w:val="single" w:sz="4" w:space="0" w:color="auto"/>
            </w:tcBorders>
            <w:shd w:val="clear" w:color="auto" w:fill="auto"/>
            <w:noWrap/>
            <w:vAlign w:val="center"/>
            <w:hideMark/>
          </w:tcPr>
          <w:p w14:paraId="2E93D4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F339B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4956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806</w:t>
            </w:r>
          </w:p>
        </w:tc>
        <w:tc>
          <w:tcPr>
            <w:tcW w:w="2639" w:type="dxa"/>
            <w:tcBorders>
              <w:top w:val="nil"/>
              <w:left w:val="nil"/>
              <w:bottom w:val="single" w:sz="4" w:space="0" w:color="auto"/>
              <w:right w:val="single" w:sz="4" w:space="0" w:color="auto"/>
            </w:tcBorders>
            <w:shd w:val="clear" w:color="auto" w:fill="auto"/>
            <w:noWrap/>
            <w:vAlign w:val="center"/>
            <w:hideMark/>
          </w:tcPr>
          <w:p w14:paraId="4F8D08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8CD2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57BE4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Гаряевы</w:t>
            </w:r>
          </w:p>
        </w:tc>
        <w:tc>
          <w:tcPr>
            <w:tcW w:w="2127" w:type="dxa"/>
            <w:tcBorders>
              <w:top w:val="nil"/>
              <w:left w:val="nil"/>
              <w:bottom w:val="single" w:sz="4" w:space="0" w:color="auto"/>
              <w:right w:val="single" w:sz="4" w:space="0" w:color="auto"/>
            </w:tcBorders>
            <w:shd w:val="clear" w:color="auto" w:fill="auto"/>
            <w:noWrap/>
            <w:vAlign w:val="center"/>
            <w:hideMark/>
          </w:tcPr>
          <w:p w14:paraId="5CFD13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9FD3A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FA76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807</w:t>
            </w:r>
          </w:p>
        </w:tc>
        <w:tc>
          <w:tcPr>
            <w:tcW w:w="2639" w:type="dxa"/>
            <w:tcBorders>
              <w:top w:val="nil"/>
              <w:left w:val="nil"/>
              <w:bottom w:val="single" w:sz="4" w:space="0" w:color="auto"/>
              <w:right w:val="single" w:sz="4" w:space="0" w:color="auto"/>
            </w:tcBorders>
            <w:shd w:val="clear" w:color="auto" w:fill="auto"/>
            <w:noWrap/>
            <w:vAlign w:val="center"/>
            <w:hideMark/>
          </w:tcPr>
          <w:p w14:paraId="279B36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7A7A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5DBE0B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Кардаковы</w:t>
            </w:r>
          </w:p>
        </w:tc>
        <w:tc>
          <w:tcPr>
            <w:tcW w:w="2127" w:type="dxa"/>
            <w:tcBorders>
              <w:top w:val="nil"/>
              <w:left w:val="nil"/>
              <w:bottom w:val="single" w:sz="4" w:space="0" w:color="auto"/>
              <w:right w:val="single" w:sz="4" w:space="0" w:color="auto"/>
            </w:tcBorders>
            <w:shd w:val="clear" w:color="auto" w:fill="auto"/>
            <w:noWrap/>
            <w:vAlign w:val="center"/>
            <w:hideMark/>
          </w:tcPr>
          <w:p w14:paraId="5EBA2E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EB882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87F3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808</w:t>
            </w:r>
          </w:p>
        </w:tc>
        <w:tc>
          <w:tcPr>
            <w:tcW w:w="2639" w:type="dxa"/>
            <w:tcBorders>
              <w:top w:val="nil"/>
              <w:left w:val="nil"/>
              <w:bottom w:val="single" w:sz="4" w:space="0" w:color="auto"/>
              <w:right w:val="single" w:sz="4" w:space="0" w:color="auto"/>
            </w:tcBorders>
            <w:shd w:val="clear" w:color="auto" w:fill="auto"/>
            <w:noWrap/>
            <w:vAlign w:val="center"/>
            <w:hideMark/>
          </w:tcPr>
          <w:p w14:paraId="2F9FFD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BA9F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D9726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Шохорда</w:t>
            </w:r>
          </w:p>
        </w:tc>
        <w:tc>
          <w:tcPr>
            <w:tcW w:w="2127" w:type="dxa"/>
            <w:tcBorders>
              <w:top w:val="nil"/>
              <w:left w:val="nil"/>
              <w:bottom w:val="single" w:sz="4" w:space="0" w:color="auto"/>
              <w:right w:val="single" w:sz="4" w:space="0" w:color="auto"/>
            </w:tcBorders>
            <w:shd w:val="clear" w:color="auto" w:fill="auto"/>
            <w:noWrap/>
            <w:vAlign w:val="center"/>
            <w:hideMark/>
          </w:tcPr>
          <w:p w14:paraId="6A9EE6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6F2DD5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2D383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809</w:t>
            </w:r>
          </w:p>
        </w:tc>
        <w:tc>
          <w:tcPr>
            <w:tcW w:w="2639" w:type="dxa"/>
            <w:tcBorders>
              <w:top w:val="nil"/>
              <w:left w:val="nil"/>
              <w:bottom w:val="single" w:sz="4" w:space="0" w:color="auto"/>
              <w:right w:val="single" w:sz="4" w:space="0" w:color="auto"/>
            </w:tcBorders>
            <w:shd w:val="clear" w:color="auto" w:fill="auto"/>
            <w:noWrap/>
            <w:vAlign w:val="center"/>
            <w:hideMark/>
          </w:tcPr>
          <w:p w14:paraId="275A7B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3186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80CAD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Холмы</w:t>
            </w:r>
          </w:p>
        </w:tc>
        <w:tc>
          <w:tcPr>
            <w:tcW w:w="2127" w:type="dxa"/>
            <w:tcBorders>
              <w:top w:val="nil"/>
              <w:left w:val="nil"/>
              <w:bottom w:val="single" w:sz="4" w:space="0" w:color="auto"/>
              <w:right w:val="single" w:sz="4" w:space="0" w:color="auto"/>
            </w:tcBorders>
            <w:shd w:val="clear" w:color="auto" w:fill="auto"/>
            <w:noWrap/>
            <w:vAlign w:val="center"/>
            <w:hideMark/>
          </w:tcPr>
          <w:p w14:paraId="49784B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6D42E1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21D0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810</w:t>
            </w:r>
          </w:p>
        </w:tc>
        <w:tc>
          <w:tcPr>
            <w:tcW w:w="2639" w:type="dxa"/>
            <w:tcBorders>
              <w:top w:val="nil"/>
              <w:left w:val="nil"/>
              <w:bottom w:val="single" w:sz="4" w:space="0" w:color="auto"/>
              <w:right w:val="single" w:sz="4" w:space="0" w:color="auto"/>
            </w:tcBorders>
            <w:shd w:val="clear" w:color="auto" w:fill="auto"/>
            <w:noWrap/>
            <w:vAlign w:val="center"/>
            <w:hideMark/>
          </w:tcPr>
          <w:p w14:paraId="025A20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B08F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4E8CA2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П.Ленинская Искра</w:t>
            </w:r>
          </w:p>
        </w:tc>
        <w:tc>
          <w:tcPr>
            <w:tcW w:w="2127" w:type="dxa"/>
            <w:tcBorders>
              <w:top w:val="nil"/>
              <w:left w:val="nil"/>
              <w:bottom w:val="single" w:sz="4" w:space="0" w:color="auto"/>
              <w:right w:val="single" w:sz="4" w:space="0" w:color="auto"/>
            </w:tcBorders>
            <w:shd w:val="clear" w:color="auto" w:fill="auto"/>
            <w:noWrap/>
            <w:vAlign w:val="center"/>
            <w:hideMark/>
          </w:tcPr>
          <w:p w14:paraId="043957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3ADCD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4F87F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811</w:t>
            </w:r>
          </w:p>
        </w:tc>
        <w:tc>
          <w:tcPr>
            <w:tcW w:w="2639" w:type="dxa"/>
            <w:tcBorders>
              <w:top w:val="nil"/>
              <w:left w:val="nil"/>
              <w:bottom w:val="single" w:sz="4" w:space="0" w:color="auto"/>
              <w:right w:val="single" w:sz="4" w:space="0" w:color="auto"/>
            </w:tcBorders>
            <w:shd w:val="clear" w:color="auto" w:fill="auto"/>
            <w:noWrap/>
            <w:vAlign w:val="center"/>
            <w:hideMark/>
          </w:tcPr>
          <w:p w14:paraId="3C356B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7927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AE3B4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Соловецкое</w:t>
            </w:r>
          </w:p>
        </w:tc>
        <w:tc>
          <w:tcPr>
            <w:tcW w:w="2127" w:type="dxa"/>
            <w:tcBorders>
              <w:top w:val="nil"/>
              <w:left w:val="nil"/>
              <w:bottom w:val="single" w:sz="4" w:space="0" w:color="auto"/>
              <w:right w:val="single" w:sz="4" w:space="0" w:color="auto"/>
            </w:tcBorders>
            <w:shd w:val="clear" w:color="auto" w:fill="auto"/>
            <w:noWrap/>
            <w:vAlign w:val="center"/>
            <w:hideMark/>
          </w:tcPr>
          <w:p w14:paraId="5C82A6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5E7C1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C36D1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812</w:t>
            </w:r>
          </w:p>
        </w:tc>
        <w:tc>
          <w:tcPr>
            <w:tcW w:w="2639" w:type="dxa"/>
            <w:tcBorders>
              <w:top w:val="nil"/>
              <w:left w:val="nil"/>
              <w:bottom w:val="single" w:sz="4" w:space="0" w:color="auto"/>
              <w:right w:val="single" w:sz="4" w:space="0" w:color="auto"/>
            </w:tcBorders>
            <w:shd w:val="clear" w:color="auto" w:fill="auto"/>
            <w:noWrap/>
            <w:vAlign w:val="center"/>
            <w:hideMark/>
          </w:tcPr>
          <w:p w14:paraId="1E020B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903F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BD7E8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Красава</w:t>
            </w:r>
          </w:p>
        </w:tc>
        <w:tc>
          <w:tcPr>
            <w:tcW w:w="2127" w:type="dxa"/>
            <w:tcBorders>
              <w:top w:val="nil"/>
              <w:left w:val="nil"/>
              <w:bottom w:val="single" w:sz="4" w:space="0" w:color="auto"/>
              <w:right w:val="single" w:sz="4" w:space="0" w:color="auto"/>
            </w:tcBorders>
            <w:shd w:val="clear" w:color="auto" w:fill="auto"/>
            <w:noWrap/>
            <w:vAlign w:val="center"/>
            <w:hideMark/>
          </w:tcPr>
          <w:p w14:paraId="54EEE8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7AF9F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CA78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813</w:t>
            </w:r>
          </w:p>
        </w:tc>
        <w:tc>
          <w:tcPr>
            <w:tcW w:w="2639" w:type="dxa"/>
            <w:tcBorders>
              <w:top w:val="nil"/>
              <w:left w:val="nil"/>
              <w:bottom w:val="single" w:sz="4" w:space="0" w:color="auto"/>
              <w:right w:val="single" w:sz="4" w:space="0" w:color="auto"/>
            </w:tcBorders>
            <w:shd w:val="clear" w:color="auto" w:fill="auto"/>
            <w:noWrap/>
            <w:vAlign w:val="center"/>
            <w:hideMark/>
          </w:tcPr>
          <w:p w14:paraId="15792A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522E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FDA16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 Октябрьское</w:t>
            </w:r>
          </w:p>
        </w:tc>
        <w:tc>
          <w:tcPr>
            <w:tcW w:w="2127" w:type="dxa"/>
            <w:tcBorders>
              <w:top w:val="nil"/>
              <w:left w:val="nil"/>
              <w:bottom w:val="single" w:sz="4" w:space="0" w:color="auto"/>
              <w:right w:val="single" w:sz="4" w:space="0" w:color="auto"/>
            </w:tcBorders>
            <w:shd w:val="clear" w:color="auto" w:fill="auto"/>
            <w:noWrap/>
            <w:vAlign w:val="center"/>
            <w:hideMark/>
          </w:tcPr>
          <w:p w14:paraId="2CA8EC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E106C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D40F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814</w:t>
            </w:r>
          </w:p>
        </w:tc>
        <w:tc>
          <w:tcPr>
            <w:tcW w:w="2639" w:type="dxa"/>
            <w:tcBorders>
              <w:top w:val="nil"/>
              <w:left w:val="nil"/>
              <w:bottom w:val="single" w:sz="4" w:space="0" w:color="auto"/>
              <w:right w:val="single" w:sz="4" w:space="0" w:color="auto"/>
            </w:tcBorders>
            <w:shd w:val="clear" w:color="auto" w:fill="auto"/>
            <w:noWrap/>
            <w:vAlign w:val="center"/>
            <w:hideMark/>
          </w:tcPr>
          <w:p w14:paraId="295571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E0E6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7E6B1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Октябрьское</w:t>
            </w:r>
          </w:p>
        </w:tc>
        <w:tc>
          <w:tcPr>
            <w:tcW w:w="2127" w:type="dxa"/>
            <w:tcBorders>
              <w:top w:val="nil"/>
              <w:left w:val="nil"/>
              <w:bottom w:val="single" w:sz="4" w:space="0" w:color="auto"/>
              <w:right w:val="single" w:sz="4" w:space="0" w:color="auto"/>
            </w:tcBorders>
            <w:shd w:val="clear" w:color="auto" w:fill="auto"/>
            <w:noWrap/>
            <w:vAlign w:val="center"/>
            <w:hideMark/>
          </w:tcPr>
          <w:p w14:paraId="783C21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6B2FD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CDDC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815</w:t>
            </w:r>
          </w:p>
        </w:tc>
        <w:tc>
          <w:tcPr>
            <w:tcW w:w="2639" w:type="dxa"/>
            <w:tcBorders>
              <w:top w:val="nil"/>
              <w:left w:val="nil"/>
              <w:bottom w:val="single" w:sz="4" w:space="0" w:color="auto"/>
              <w:right w:val="single" w:sz="4" w:space="0" w:color="auto"/>
            </w:tcBorders>
            <w:shd w:val="clear" w:color="auto" w:fill="auto"/>
            <w:noWrap/>
            <w:vAlign w:val="center"/>
            <w:hideMark/>
          </w:tcPr>
          <w:p w14:paraId="388698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9180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4EFBD3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Восток</w:t>
            </w:r>
          </w:p>
        </w:tc>
        <w:tc>
          <w:tcPr>
            <w:tcW w:w="2127" w:type="dxa"/>
            <w:tcBorders>
              <w:top w:val="nil"/>
              <w:left w:val="nil"/>
              <w:bottom w:val="single" w:sz="4" w:space="0" w:color="auto"/>
              <w:right w:val="single" w:sz="4" w:space="0" w:color="auto"/>
            </w:tcBorders>
            <w:shd w:val="clear" w:color="auto" w:fill="auto"/>
            <w:noWrap/>
            <w:vAlign w:val="center"/>
            <w:hideMark/>
          </w:tcPr>
          <w:p w14:paraId="2DFEA0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A9A52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17F9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816</w:t>
            </w:r>
          </w:p>
        </w:tc>
        <w:tc>
          <w:tcPr>
            <w:tcW w:w="2639" w:type="dxa"/>
            <w:tcBorders>
              <w:top w:val="nil"/>
              <w:left w:val="nil"/>
              <w:bottom w:val="single" w:sz="4" w:space="0" w:color="auto"/>
              <w:right w:val="single" w:sz="4" w:space="0" w:color="auto"/>
            </w:tcBorders>
            <w:shd w:val="clear" w:color="auto" w:fill="auto"/>
            <w:noWrap/>
            <w:vAlign w:val="center"/>
            <w:hideMark/>
          </w:tcPr>
          <w:p w14:paraId="4DDA7A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88C6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072664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Бечева</w:t>
            </w:r>
          </w:p>
        </w:tc>
        <w:tc>
          <w:tcPr>
            <w:tcW w:w="2127" w:type="dxa"/>
            <w:tcBorders>
              <w:top w:val="nil"/>
              <w:left w:val="nil"/>
              <w:bottom w:val="single" w:sz="4" w:space="0" w:color="auto"/>
              <w:right w:val="single" w:sz="4" w:space="0" w:color="auto"/>
            </w:tcBorders>
            <w:shd w:val="clear" w:color="auto" w:fill="auto"/>
            <w:noWrap/>
            <w:vAlign w:val="center"/>
            <w:hideMark/>
          </w:tcPr>
          <w:p w14:paraId="66EDC4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45400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317A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817</w:t>
            </w:r>
          </w:p>
        </w:tc>
        <w:tc>
          <w:tcPr>
            <w:tcW w:w="2639" w:type="dxa"/>
            <w:tcBorders>
              <w:top w:val="nil"/>
              <w:left w:val="nil"/>
              <w:bottom w:val="single" w:sz="4" w:space="0" w:color="auto"/>
              <w:right w:val="single" w:sz="4" w:space="0" w:color="auto"/>
            </w:tcBorders>
            <w:shd w:val="clear" w:color="auto" w:fill="auto"/>
            <w:noWrap/>
            <w:vAlign w:val="center"/>
            <w:hideMark/>
          </w:tcPr>
          <w:p w14:paraId="2A429A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364E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365D0D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Шабалины</w:t>
            </w:r>
          </w:p>
        </w:tc>
        <w:tc>
          <w:tcPr>
            <w:tcW w:w="2127" w:type="dxa"/>
            <w:tcBorders>
              <w:top w:val="nil"/>
              <w:left w:val="nil"/>
              <w:bottom w:val="single" w:sz="4" w:space="0" w:color="auto"/>
              <w:right w:val="single" w:sz="4" w:space="0" w:color="auto"/>
            </w:tcBorders>
            <w:shd w:val="clear" w:color="auto" w:fill="auto"/>
            <w:noWrap/>
            <w:vAlign w:val="center"/>
            <w:hideMark/>
          </w:tcPr>
          <w:p w14:paraId="2AED43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ACFDF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B540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818</w:t>
            </w:r>
          </w:p>
        </w:tc>
        <w:tc>
          <w:tcPr>
            <w:tcW w:w="2639" w:type="dxa"/>
            <w:tcBorders>
              <w:top w:val="nil"/>
              <w:left w:val="nil"/>
              <w:bottom w:val="single" w:sz="4" w:space="0" w:color="auto"/>
              <w:right w:val="single" w:sz="4" w:space="0" w:color="auto"/>
            </w:tcBorders>
            <w:shd w:val="clear" w:color="auto" w:fill="auto"/>
            <w:noWrap/>
            <w:vAlign w:val="center"/>
            <w:hideMark/>
          </w:tcPr>
          <w:p w14:paraId="767E1B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FFB4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2CC67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Сенниковы</w:t>
            </w:r>
          </w:p>
        </w:tc>
        <w:tc>
          <w:tcPr>
            <w:tcW w:w="2127" w:type="dxa"/>
            <w:tcBorders>
              <w:top w:val="nil"/>
              <w:left w:val="nil"/>
              <w:bottom w:val="single" w:sz="4" w:space="0" w:color="auto"/>
              <w:right w:val="single" w:sz="4" w:space="0" w:color="auto"/>
            </w:tcBorders>
            <w:shd w:val="clear" w:color="auto" w:fill="auto"/>
            <w:noWrap/>
            <w:vAlign w:val="center"/>
            <w:hideMark/>
          </w:tcPr>
          <w:p w14:paraId="46B401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07EA60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9751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819</w:t>
            </w:r>
          </w:p>
        </w:tc>
        <w:tc>
          <w:tcPr>
            <w:tcW w:w="2639" w:type="dxa"/>
            <w:tcBorders>
              <w:top w:val="nil"/>
              <w:left w:val="nil"/>
              <w:bottom w:val="single" w:sz="4" w:space="0" w:color="auto"/>
              <w:right w:val="single" w:sz="4" w:space="0" w:color="auto"/>
            </w:tcBorders>
            <w:shd w:val="clear" w:color="auto" w:fill="auto"/>
            <w:noWrap/>
            <w:vAlign w:val="center"/>
            <w:hideMark/>
          </w:tcPr>
          <w:p w14:paraId="65114B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852B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6EFB7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Соловецкое</w:t>
            </w:r>
          </w:p>
        </w:tc>
        <w:tc>
          <w:tcPr>
            <w:tcW w:w="2127" w:type="dxa"/>
            <w:tcBorders>
              <w:top w:val="nil"/>
              <w:left w:val="nil"/>
              <w:bottom w:val="single" w:sz="4" w:space="0" w:color="auto"/>
              <w:right w:val="single" w:sz="4" w:space="0" w:color="auto"/>
            </w:tcBorders>
            <w:shd w:val="clear" w:color="auto" w:fill="auto"/>
            <w:noWrap/>
            <w:vAlign w:val="center"/>
            <w:hideMark/>
          </w:tcPr>
          <w:p w14:paraId="354CDB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A1B1F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5B420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820</w:t>
            </w:r>
          </w:p>
        </w:tc>
        <w:tc>
          <w:tcPr>
            <w:tcW w:w="2639" w:type="dxa"/>
            <w:tcBorders>
              <w:top w:val="nil"/>
              <w:left w:val="nil"/>
              <w:bottom w:val="single" w:sz="4" w:space="0" w:color="auto"/>
              <w:right w:val="single" w:sz="4" w:space="0" w:color="auto"/>
            </w:tcBorders>
            <w:shd w:val="clear" w:color="auto" w:fill="auto"/>
            <w:noWrap/>
            <w:vAlign w:val="center"/>
            <w:hideMark/>
          </w:tcPr>
          <w:p w14:paraId="1A5947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0BA8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504ABC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Чернятьевская</w:t>
            </w:r>
          </w:p>
        </w:tc>
        <w:tc>
          <w:tcPr>
            <w:tcW w:w="2127" w:type="dxa"/>
            <w:tcBorders>
              <w:top w:val="nil"/>
              <w:left w:val="nil"/>
              <w:bottom w:val="single" w:sz="4" w:space="0" w:color="auto"/>
              <w:right w:val="single" w:sz="4" w:space="0" w:color="auto"/>
            </w:tcBorders>
            <w:shd w:val="clear" w:color="auto" w:fill="auto"/>
            <w:noWrap/>
            <w:vAlign w:val="center"/>
            <w:hideMark/>
          </w:tcPr>
          <w:p w14:paraId="5E2A16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A42C3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35F1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821</w:t>
            </w:r>
          </w:p>
        </w:tc>
        <w:tc>
          <w:tcPr>
            <w:tcW w:w="2639" w:type="dxa"/>
            <w:tcBorders>
              <w:top w:val="nil"/>
              <w:left w:val="nil"/>
              <w:bottom w:val="single" w:sz="4" w:space="0" w:color="auto"/>
              <w:right w:val="single" w:sz="4" w:space="0" w:color="auto"/>
            </w:tcBorders>
            <w:shd w:val="clear" w:color="auto" w:fill="auto"/>
            <w:noWrap/>
            <w:vAlign w:val="center"/>
            <w:hideMark/>
          </w:tcPr>
          <w:p w14:paraId="35705E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D2E5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FC559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Благовещенское</w:t>
            </w:r>
          </w:p>
        </w:tc>
        <w:tc>
          <w:tcPr>
            <w:tcW w:w="2127" w:type="dxa"/>
            <w:tcBorders>
              <w:top w:val="nil"/>
              <w:left w:val="nil"/>
              <w:bottom w:val="single" w:sz="4" w:space="0" w:color="auto"/>
              <w:right w:val="single" w:sz="4" w:space="0" w:color="auto"/>
            </w:tcBorders>
            <w:shd w:val="clear" w:color="auto" w:fill="auto"/>
            <w:noWrap/>
            <w:vAlign w:val="center"/>
            <w:hideMark/>
          </w:tcPr>
          <w:p w14:paraId="311235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0668A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41E9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822</w:t>
            </w:r>
          </w:p>
        </w:tc>
        <w:tc>
          <w:tcPr>
            <w:tcW w:w="2639" w:type="dxa"/>
            <w:tcBorders>
              <w:top w:val="nil"/>
              <w:left w:val="nil"/>
              <w:bottom w:val="single" w:sz="4" w:space="0" w:color="auto"/>
              <w:right w:val="single" w:sz="4" w:space="0" w:color="auto"/>
            </w:tcBorders>
            <w:shd w:val="clear" w:color="auto" w:fill="auto"/>
            <w:noWrap/>
            <w:vAlign w:val="center"/>
            <w:hideMark/>
          </w:tcPr>
          <w:p w14:paraId="6EB3BF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CA7E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36371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Захватаево</w:t>
            </w:r>
          </w:p>
        </w:tc>
        <w:tc>
          <w:tcPr>
            <w:tcW w:w="2127" w:type="dxa"/>
            <w:tcBorders>
              <w:top w:val="nil"/>
              <w:left w:val="nil"/>
              <w:bottom w:val="single" w:sz="4" w:space="0" w:color="auto"/>
              <w:right w:val="single" w:sz="4" w:space="0" w:color="auto"/>
            </w:tcBorders>
            <w:shd w:val="clear" w:color="auto" w:fill="auto"/>
            <w:noWrap/>
            <w:vAlign w:val="center"/>
            <w:hideMark/>
          </w:tcPr>
          <w:p w14:paraId="491490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64AA2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E94D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823</w:t>
            </w:r>
          </w:p>
        </w:tc>
        <w:tc>
          <w:tcPr>
            <w:tcW w:w="2639" w:type="dxa"/>
            <w:tcBorders>
              <w:top w:val="nil"/>
              <w:left w:val="nil"/>
              <w:bottom w:val="single" w:sz="4" w:space="0" w:color="auto"/>
              <w:right w:val="single" w:sz="4" w:space="0" w:color="auto"/>
            </w:tcBorders>
            <w:shd w:val="clear" w:color="auto" w:fill="auto"/>
            <w:noWrap/>
            <w:vAlign w:val="center"/>
            <w:hideMark/>
          </w:tcPr>
          <w:p w14:paraId="7E4252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659C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2272F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Пронино</w:t>
            </w:r>
          </w:p>
        </w:tc>
        <w:tc>
          <w:tcPr>
            <w:tcW w:w="2127" w:type="dxa"/>
            <w:tcBorders>
              <w:top w:val="nil"/>
              <w:left w:val="nil"/>
              <w:bottom w:val="single" w:sz="4" w:space="0" w:color="auto"/>
              <w:right w:val="single" w:sz="4" w:space="0" w:color="auto"/>
            </w:tcBorders>
            <w:shd w:val="clear" w:color="auto" w:fill="auto"/>
            <w:noWrap/>
            <w:vAlign w:val="center"/>
            <w:hideMark/>
          </w:tcPr>
          <w:p w14:paraId="744767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53A44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E1C1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824</w:t>
            </w:r>
          </w:p>
        </w:tc>
        <w:tc>
          <w:tcPr>
            <w:tcW w:w="2639" w:type="dxa"/>
            <w:tcBorders>
              <w:top w:val="nil"/>
              <w:left w:val="nil"/>
              <w:bottom w:val="single" w:sz="4" w:space="0" w:color="auto"/>
              <w:right w:val="single" w:sz="4" w:space="0" w:color="auto"/>
            </w:tcBorders>
            <w:shd w:val="clear" w:color="auto" w:fill="auto"/>
            <w:noWrap/>
            <w:vAlign w:val="center"/>
            <w:hideMark/>
          </w:tcPr>
          <w:p w14:paraId="61BB43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1902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22765F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Бережана</w:t>
            </w:r>
          </w:p>
        </w:tc>
        <w:tc>
          <w:tcPr>
            <w:tcW w:w="2127" w:type="dxa"/>
            <w:tcBorders>
              <w:top w:val="nil"/>
              <w:left w:val="nil"/>
              <w:bottom w:val="single" w:sz="4" w:space="0" w:color="auto"/>
              <w:right w:val="single" w:sz="4" w:space="0" w:color="auto"/>
            </w:tcBorders>
            <w:shd w:val="clear" w:color="auto" w:fill="auto"/>
            <w:noWrap/>
            <w:vAlign w:val="center"/>
            <w:hideMark/>
          </w:tcPr>
          <w:p w14:paraId="32287D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FE0B73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D16E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825</w:t>
            </w:r>
          </w:p>
        </w:tc>
        <w:tc>
          <w:tcPr>
            <w:tcW w:w="2639" w:type="dxa"/>
            <w:tcBorders>
              <w:top w:val="nil"/>
              <w:left w:val="nil"/>
              <w:bottom w:val="single" w:sz="4" w:space="0" w:color="auto"/>
              <w:right w:val="single" w:sz="4" w:space="0" w:color="auto"/>
            </w:tcBorders>
            <w:shd w:val="clear" w:color="auto" w:fill="auto"/>
            <w:noWrap/>
            <w:vAlign w:val="center"/>
            <w:hideMark/>
          </w:tcPr>
          <w:p w14:paraId="3A783F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3607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DD439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Бисерово</w:t>
            </w:r>
          </w:p>
        </w:tc>
        <w:tc>
          <w:tcPr>
            <w:tcW w:w="2127" w:type="dxa"/>
            <w:tcBorders>
              <w:top w:val="nil"/>
              <w:left w:val="nil"/>
              <w:bottom w:val="single" w:sz="4" w:space="0" w:color="auto"/>
              <w:right w:val="single" w:sz="4" w:space="0" w:color="auto"/>
            </w:tcBorders>
            <w:shd w:val="clear" w:color="auto" w:fill="auto"/>
            <w:noWrap/>
            <w:vAlign w:val="center"/>
            <w:hideMark/>
          </w:tcPr>
          <w:p w14:paraId="31A05B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8FC8E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E1CF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826</w:t>
            </w:r>
          </w:p>
        </w:tc>
        <w:tc>
          <w:tcPr>
            <w:tcW w:w="2639" w:type="dxa"/>
            <w:tcBorders>
              <w:top w:val="nil"/>
              <w:left w:val="nil"/>
              <w:bottom w:val="single" w:sz="4" w:space="0" w:color="auto"/>
              <w:right w:val="single" w:sz="4" w:space="0" w:color="auto"/>
            </w:tcBorders>
            <w:shd w:val="clear" w:color="auto" w:fill="auto"/>
            <w:noWrap/>
            <w:vAlign w:val="center"/>
            <w:hideMark/>
          </w:tcPr>
          <w:p w14:paraId="63F10A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34BA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EDF52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Бор</w:t>
            </w:r>
          </w:p>
        </w:tc>
        <w:tc>
          <w:tcPr>
            <w:tcW w:w="2127" w:type="dxa"/>
            <w:tcBorders>
              <w:top w:val="nil"/>
              <w:left w:val="nil"/>
              <w:bottom w:val="single" w:sz="4" w:space="0" w:color="auto"/>
              <w:right w:val="single" w:sz="4" w:space="0" w:color="auto"/>
            </w:tcBorders>
            <w:shd w:val="clear" w:color="auto" w:fill="auto"/>
            <w:noWrap/>
            <w:vAlign w:val="center"/>
            <w:hideMark/>
          </w:tcPr>
          <w:p w14:paraId="6875F0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99D54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1B42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827</w:t>
            </w:r>
          </w:p>
        </w:tc>
        <w:tc>
          <w:tcPr>
            <w:tcW w:w="2639" w:type="dxa"/>
            <w:tcBorders>
              <w:top w:val="nil"/>
              <w:left w:val="nil"/>
              <w:bottom w:val="single" w:sz="4" w:space="0" w:color="auto"/>
              <w:right w:val="single" w:sz="4" w:space="0" w:color="auto"/>
            </w:tcBorders>
            <w:shd w:val="clear" w:color="auto" w:fill="auto"/>
            <w:noWrap/>
            <w:vAlign w:val="center"/>
            <w:hideMark/>
          </w:tcPr>
          <w:p w14:paraId="22D10B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AA39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56F78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Балезенки</w:t>
            </w:r>
          </w:p>
        </w:tc>
        <w:tc>
          <w:tcPr>
            <w:tcW w:w="2127" w:type="dxa"/>
            <w:tcBorders>
              <w:top w:val="nil"/>
              <w:left w:val="nil"/>
              <w:bottom w:val="single" w:sz="4" w:space="0" w:color="auto"/>
              <w:right w:val="single" w:sz="4" w:space="0" w:color="auto"/>
            </w:tcBorders>
            <w:shd w:val="clear" w:color="auto" w:fill="auto"/>
            <w:noWrap/>
            <w:vAlign w:val="center"/>
            <w:hideMark/>
          </w:tcPr>
          <w:p w14:paraId="6065CD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FAFD27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9849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828</w:t>
            </w:r>
          </w:p>
        </w:tc>
        <w:tc>
          <w:tcPr>
            <w:tcW w:w="2639" w:type="dxa"/>
            <w:tcBorders>
              <w:top w:val="nil"/>
              <w:left w:val="nil"/>
              <w:bottom w:val="single" w:sz="4" w:space="0" w:color="auto"/>
              <w:right w:val="single" w:sz="4" w:space="0" w:color="auto"/>
            </w:tcBorders>
            <w:shd w:val="clear" w:color="auto" w:fill="auto"/>
            <w:noWrap/>
            <w:vAlign w:val="center"/>
            <w:hideMark/>
          </w:tcPr>
          <w:p w14:paraId="115065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5B09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397B6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Юнка</w:t>
            </w:r>
          </w:p>
        </w:tc>
        <w:tc>
          <w:tcPr>
            <w:tcW w:w="2127" w:type="dxa"/>
            <w:tcBorders>
              <w:top w:val="nil"/>
              <w:left w:val="nil"/>
              <w:bottom w:val="single" w:sz="4" w:space="0" w:color="auto"/>
              <w:right w:val="single" w:sz="4" w:space="0" w:color="auto"/>
            </w:tcBorders>
            <w:shd w:val="clear" w:color="auto" w:fill="auto"/>
            <w:noWrap/>
            <w:vAlign w:val="center"/>
            <w:hideMark/>
          </w:tcPr>
          <w:p w14:paraId="2E3CDB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4F6B4F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2ADA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829</w:t>
            </w:r>
          </w:p>
        </w:tc>
        <w:tc>
          <w:tcPr>
            <w:tcW w:w="2639" w:type="dxa"/>
            <w:tcBorders>
              <w:top w:val="nil"/>
              <w:left w:val="nil"/>
              <w:bottom w:val="single" w:sz="4" w:space="0" w:color="auto"/>
              <w:right w:val="single" w:sz="4" w:space="0" w:color="auto"/>
            </w:tcBorders>
            <w:shd w:val="clear" w:color="auto" w:fill="auto"/>
            <w:noWrap/>
            <w:vAlign w:val="center"/>
            <w:hideMark/>
          </w:tcPr>
          <w:p w14:paraId="51FFF4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5ED5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Кильмезский</w:t>
            </w:r>
          </w:p>
        </w:tc>
        <w:tc>
          <w:tcPr>
            <w:tcW w:w="2268" w:type="dxa"/>
            <w:tcBorders>
              <w:top w:val="nil"/>
              <w:left w:val="nil"/>
              <w:bottom w:val="single" w:sz="4" w:space="0" w:color="auto"/>
              <w:right w:val="single" w:sz="4" w:space="0" w:color="auto"/>
            </w:tcBorders>
            <w:shd w:val="clear" w:color="auto" w:fill="auto"/>
            <w:noWrap/>
            <w:vAlign w:val="center"/>
            <w:hideMark/>
          </w:tcPr>
          <w:p w14:paraId="482EB3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Моторки</w:t>
            </w:r>
          </w:p>
        </w:tc>
        <w:tc>
          <w:tcPr>
            <w:tcW w:w="2127" w:type="dxa"/>
            <w:tcBorders>
              <w:top w:val="nil"/>
              <w:left w:val="nil"/>
              <w:bottom w:val="single" w:sz="4" w:space="0" w:color="auto"/>
              <w:right w:val="single" w:sz="4" w:space="0" w:color="auto"/>
            </w:tcBorders>
            <w:shd w:val="clear" w:color="auto" w:fill="auto"/>
            <w:noWrap/>
            <w:vAlign w:val="center"/>
            <w:hideMark/>
          </w:tcPr>
          <w:p w14:paraId="42BA6D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23970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8A0D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830</w:t>
            </w:r>
          </w:p>
        </w:tc>
        <w:tc>
          <w:tcPr>
            <w:tcW w:w="2639" w:type="dxa"/>
            <w:tcBorders>
              <w:top w:val="nil"/>
              <w:left w:val="nil"/>
              <w:bottom w:val="single" w:sz="4" w:space="0" w:color="auto"/>
              <w:right w:val="single" w:sz="4" w:space="0" w:color="auto"/>
            </w:tcBorders>
            <w:shd w:val="clear" w:color="auto" w:fill="auto"/>
            <w:noWrap/>
            <w:vAlign w:val="center"/>
            <w:hideMark/>
          </w:tcPr>
          <w:p w14:paraId="56440F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01CE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C55EC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Юфериха</w:t>
            </w:r>
          </w:p>
        </w:tc>
        <w:tc>
          <w:tcPr>
            <w:tcW w:w="2127" w:type="dxa"/>
            <w:tcBorders>
              <w:top w:val="nil"/>
              <w:left w:val="nil"/>
              <w:bottom w:val="single" w:sz="4" w:space="0" w:color="auto"/>
              <w:right w:val="single" w:sz="4" w:space="0" w:color="auto"/>
            </w:tcBorders>
            <w:shd w:val="clear" w:color="auto" w:fill="auto"/>
            <w:noWrap/>
            <w:vAlign w:val="center"/>
            <w:hideMark/>
          </w:tcPr>
          <w:p w14:paraId="475AC4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E5F328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065F4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831</w:t>
            </w:r>
          </w:p>
        </w:tc>
        <w:tc>
          <w:tcPr>
            <w:tcW w:w="2639" w:type="dxa"/>
            <w:tcBorders>
              <w:top w:val="nil"/>
              <w:left w:val="nil"/>
              <w:bottom w:val="single" w:sz="4" w:space="0" w:color="auto"/>
              <w:right w:val="single" w:sz="4" w:space="0" w:color="auto"/>
            </w:tcBorders>
            <w:shd w:val="clear" w:color="auto" w:fill="auto"/>
            <w:noWrap/>
            <w:vAlign w:val="center"/>
            <w:hideMark/>
          </w:tcPr>
          <w:p w14:paraId="1269A5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0622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861F4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Гари</w:t>
            </w:r>
          </w:p>
        </w:tc>
        <w:tc>
          <w:tcPr>
            <w:tcW w:w="2127" w:type="dxa"/>
            <w:tcBorders>
              <w:top w:val="nil"/>
              <w:left w:val="nil"/>
              <w:bottom w:val="single" w:sz="4" w:space="0" w:color="auto"/>
              <w:right w:val="single" w:sz="4" w:space="0" w:color="auto"/>
            </w:tcBorders>
            <w:shd w:val="clear" w:color="auto" w:fill="auto"/>
            <w:noWrap/>
            <w:vAlign w:val="center"/>
            <w:hideMark/>
          </w:tcPr>
          <w:p w14:paraId="40EBBA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D4A447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21E6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832</w:t>
            </w:r>
          </w:p>
        </w:tc>
        <w:tc>
          <w:tcPr>
            <w:tcW w:w="2639" w:type="dxa"/>
            <w:tcBorders>
              <w:top w:val="nil"/>
              <w:left w:val="nil"/>
              <w:bottom w:val="single" w:sz="4" w:space="0" w:color="auto"/>
              <w:right w:val="single" w:sz="4" w:space="0" w:color="auto"/>
            </w:tcBorders>
            <w:shd w:val="clear" w:color="auto" w:fill="auto"/>
            <w:noWrap/>
            <w:vAlign w:val="center"/>
            <w:hideMark/>
          </w:tcPr>
          <w:p w14:paraId="50990E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BF83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015F7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Субботичи</w:t>
            </w:r>
          </w:p>
        </w:tc>
        <w:tc>
          <w:tcPr>
            <w:tcW w:w="2127" w:type="dxa"/>
            <w:tcBorders>
              <w:top w:val="nil"/>
              <w:left w:val="nil"/>
              <w:bottom w:val="single" w:sz="4" w:space="0" w:color="auto"/>
              <w:right w:val="single" w:sz="4" w:space="0" w:color="auto"/>
            </w:tcBorders>
            <w:shd w:val="clear" w:color="auto" w:fill="auto"/>
            <w:noWrap/>
            <w:vAlign w:val="center"/>
            <w:hideMark/>
          </w:tcPr>
          <w:p w14:paraId="25B78A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5880A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53096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833</w:t>
            </w:r>
          </w:p>
        </w:tc>
        <w:tc>
          <w:tcPr>
            <w:tcW w:w="2639" w:type="dxa"/>
            <w:tcBorders>
              <w:top w:val="nil"/>
              <w:left w:val="nil"/>
              <w:bottom w:val="single" w:sz="4" w:space="0" w:color="auto"/>
              <w:right w:val="single" w:sz="4" w:space="0" w:color="auto"/>
            </w:tcBorders>
            <w:shd w:val="clear" w:color="auto" w:fill="auto"/>
            <w:noWrap/>
            <w:vAlign w:val="center"/>
            <w:hideMark/>
          </w:tcPr>
          <w:p w14:paraId="64055C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BB92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2FE10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Березник</w:t>
            </w:r>
          </w:p>
        </w:tc>
        <w:tc>
          <w:tcPr>
            <w:tcW w:w="2127" w:type="dxa"/>
            <w:tcBorders>
              <w:top w:val="nil"/>
              <w:left w:val="nil"/>
              <w:bottom w:val="single" w:sz="4" w:space="0" w:color="auto"/>
              <w:right w:val="single" w:sz="4" w:space="0" w:color="auto"/>
            </w:tcBorders>
            <w:shd w:val="clear" w:color="auto" w:fill="auto"/>
            <w:noWrap/>
            <w:vAlign w:val="center"/>
            <w:hideMark/>
          </w:tcPr>
          <w:p w14:paraId="67D4DE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5C102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4D74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834</w:t>
            </w:r>
          </w:p>
        </w:tc>
        <w:tc>
          <w:tcPr>
            <w:tcW w:w="2639" w:type="dxa"/>
            <w:tcBorders>
              <w:top w:val="nil"/>
              <w:left w:val="nil"/>
              <w:bottom w:val="single" w:sz="4" w:space="0" w:color="auto"/>
              <w:right w:val="single" w:sz="4" w:space="0" w:color="auto"/>
            </w:tcBorders>
            <w:shd w:val="clear" w:color="auto" w:fill="auto"/>
            <w:noWrap/>
            <w:vAlign w:val="center"/>
            <w:hideMark/>
          </w:tcPr>
          <w:p w14:paraId="288570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22F1F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4DA9D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Гребенки</w:t>
            </w:r>
          </w:p>
        </w:tc>
        <w:tc>
          <w:tcPr>
            <w:tcW w:w="2127" w:type="dxa"/>
            <w:tcBorders>
              <w:top w:val="nil"/>
              <w:left w:val="nil"/>
              <w:bottom w:val="single" w:sz="4" w:space="0" w:color="auto"/>
              <w:right w:val="single" w:sz="4" w:space="0" w:color="auto"/>
            </w:tcBorders>
            <w:shd w:val="clear" w:color="auto" w:fill="auto"/>
            <w:noWrap/>
            <w:vAlign w:val="center"/>
            <w:hideMark/>
          </w:tcPr>
          <w:p w14:paraId="51D9D8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88E71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E414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835</w:t>
            </w:r>
          </w:p>
        </w:tc>
        <w:tc>
          <w:tcPr>
            <w:tcW w:w="2639" w:type="dxa"/>
            <w:tcBorders>
              <w:top w:val="nil"/>
              <w:left w:val="nil"/>
              <w:bottom w:val="single" w:sz="4" w:space="0" w:color="auto"/>
              <w:right w:val="single" w:sz="4" w:space="0" w:color="auto"/>
            </w:tcBorders>
            <w:shd w:val="clear" w:color="auto" w:fill="auto"/>
            <w:noWrap/>
            <w:vAlign w:val="center"/>
            <w:hideMark/>
          </w:tcPr>
          <w:p w14:paraId="2BE935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C420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B245C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Курчум</w:t>
            </w:r>
          </w:p>
        </w:tc>
        <w:tc>
          <w:tcPr>
            <w:tcW w:w="2127" w:type="dxa"/>
            <w:tcBorders>
              <w:top w:val="nil"/>
              <w:left w:val="nil"/>
              <w:bottom w:val="single" w:sz="4" w:space="0" w:color="auto"/>
              <w:right w:val="single" w:sz="4" w:space="0" w:color="auto"/>
            </w:tcBorders>
            <w:shd w:val="clear" w:color="auto" w:fill="auto"/>
            <w:noWrap/>
            <w:vAlign w:val="center"/>
            <w:hideMark/>
          </w:tcPr>
          <w:p w14:paraId="3D00C4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A36A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C1577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836</w:t>
            </w:r>
          </w:p>
        </w:tc>
        <w:tc>
          <w:tcPr>
            <w:tcW w:w="2639" w:type="dxa"/>
            <w:tcBorders>
              <w:top w:val="nil"/>
              <w:left w:val="nil"/>
              <w:bottom w:val="single" w:sz="4" w:space="0" w:color="auto"/>
              <w:right w:val="single" w:sz="4" w:space="0" w:color="auto"/>
            </w:tcBorders>
            <w:shd w:val="clear" w:color="auto" w:fill="auto"/>
            <w:noWrap/>
            <w:vAlign w:val="center"/>
            <w:hideMark/>
          </w:tcPr>
          <w:p w14:paraId="3EA5B5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1DCA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FE589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Красный Яр</w:t>
            </w:r>
          </w:p>
        </w:tc>
        <w:tc>
          <w:tcPr>
            <w:tcW w:w="2127" w:type="dxa"/>
            <w:tcBorders>
              <w:top w:val="nil"/>
              <w:left w:val="nil"/>
              <w:bottom w:val="single" w:sz="4" w:space="0" w:color="auto"/>
              <w:right w:val="single" w:sz="4" w:space="0" w:color="auto"/>
            </w:tcBorders>
            <w:shd w:val="clear" w:color="auto" w:fill="auto"/>
            <w:noWrap/>
            <w:vAlign w:val="center"/>
            <w:hideMark/>
          </w:tcPr>
          <w:p w14:paraId="53E8AF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A09DD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2A0B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837</w:t>
            </w:r>
          </w:p>
        </w:tc>
        <w:tc>
          <w:tcPr>
            <w:tcW w:w="2639" w:type="dxa"/>
            <w:tcBorders>
              <w:top w:val="nil"/>
              <w:left w:val="nil"/>
              <w:bottom w:val="single" w:sz="4" w:space="0" w:color="auto"/>
              <w:right w:val="single" w:sz="4" w:space="0" w:color="auto"/>
            </w:tcBorders>
            <w:shd w:val="clear" w:color="auto" w:fill="auto"/>
            <w:noWrap/>
            <w:vAlign w:val="center"/>
            <w:hideMark/>
          </w:tcPr>
          <w:p w14:paraId="400A5B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7520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06FE8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Пашино</w:t>
            </w:r>
          </w:p>
        </w:tc>
        <w:tc>
          <w:tcPr>
            <w:tcW w:w="2127" w:type="dxa"/>
            <w:tcBorders>
              <w:top w:val="nil"/>
              <w:left w:val="nil"/>
              <w:bottom w:val="single" w:sz="4" w:space="0" w:color="auto"/>
              <w:right w:val="single" w:sz="4" w:space="0" w:color="auto"/>
            </w:tcBorders>
            <w:shd w:val="clear" w:color="auto" w:fill="auto"/>
            <w:noWrap/>
            <w:vAlign w:val="center"/>
            <w:hideMark/>
          </w:tcPr>
          <w:p w14:paraId="103CC6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B59DB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D349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838</w:t>
            </w:r>
          </w:p>
        </w:tc>
        <w:tc>
          <w:tcPr>
            <w:tcW w:w="2639" w:type="dxa"/>
            <w:tcBorders>
              <w:top w:val="nil"/>
              <w:left w:val="nil"/>
              <w:bottom w:val="single" w:sz="4" w:space="0" w:color="auto"/>
              <w:right w:val="single" w:sz="4" w:space="0" w:color="auto"/>
            </w:tcBorders>
            <w:shd w:val="clear" w:color="auto" w:fill="auto"/>
            <w:noWrap/>
            <w:vAlign w:val="center"/>
            <w:hideMark/>
          </w:tcPr>
          <w:p w14:paraId="76B291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B7D6E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60C8B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Лугиновка</w:t>
            </w:r>
          </w:p>
        </w:tc>
        <w:tc>
          <w:tcPr>
            <w:tcW w:w="2127" w:type="dxa"/>
            <w:tcBorders>
              <w:top w:val="nil"/>
              <w:left w:val="nil"/>
              <w:bottom w:val="single" w:sz="4" w:space="0" w:color="auto"/>
              <w:right w:val="single" w:sz="4" w:space="0" w:color="auto"/>
            </w:tcBorders>
            <w:shd w:val="clear" w:color="auto" w:fill="auto"/>
            <w:noWrap/>
            <w:vAlign w:val="center"/>
            <w:hideMark/>
          </w:tcPr>
          <w:p w14:paraId="3A4499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3735B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670D9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839</w:t>
            </w:r>
          </w:p>
        </w:tc>
        <w:tc>
          <w:tcPr>
            <w:tcW w:w="2639" w:type="dxa"/>
            <w:tcBorders>
              <w:top w:val="nil"/>
              <w:left w:val="nil"/>
              <w:bottom w:val="single" w:sz="4" w:space="0" w:color="auto"/>
              <w:right w:val="single" w:sz="4" w:space="0" w:color="auto"/>
            </w:tcBorders>
            <w:shd w:val="clear" w:color="auto" w:fill="auto"/>
            <w:noWrap/>
            <w:vAlign w:val="center"/>
            <w:hideMark/>
          </w:tcPr>
          <w:p w14:paraId="6262BF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532E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F1EFE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Колбины</w:t>
            </w:r>
          </w:p>
        </w:tc>
        <w:tc>
          <w:tcPr>
            <w:tcW w:w="2127" w:type="dxa"/>
            <w:tcBorders>
              <w:top w:val="nil"/>
              <w:left w:val="nil"/>
              <w:bottom w:val="single" w:sz="4" w:space="0" w:color="auto"/>
              <w:right w:val="single" w:sz="4" w:space="0" w:color="auto"/>
            </w:tcBorders>
            <w:shd w:val="clear" w:color="auto" w:fill="auto"/>
            <w:noWrap/>
            <w:vAlign w:val="center"/>
            <w:hideMark/>
          </w:tcPr>
          <w:p w14:paraId="132901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62F84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15A8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840</w:t>
            </w:r>
          </w:p>
        </w:tc>
        <w:tc>
          <w:tcPr>
            <w:tcW w:w="2639" w:type="dxa"/>
            <w:tcBorders>
              <w:top w:val="nil"/>
              <w:left w:val="nil"/>
              <w:bottom w:val="single" w:sz="4" w:space="0" w:color="auto"/>
              <w:right w:val="single" w:sz="4" w:space="0" w:color="auto"/>
            </w:tcBorders>
            <w:shd w:val="clear" w:color="auto" w:fill="auto"/>
            <w:noWrap/>
            <w:vAlign w:val="center"/>
            <w:hideMark/>
          </w:tcPr>
          <w:p w14:paraId="35E153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5CE6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70DAD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Рябово</w:t>
            </w:r>
          </w:p>
        </w:tc>
        <w:tc>
          <w:tcPr>
            <w:tcW w:w="2127" w:type="dxa"/>
            <w:tcBorders>
              <w:top w:val="nil"/>
              <w:left w:val="nil"/>
              <w:bottom w:val="single" w:sz="4" w:space="0" w:color="auto"/>
              <w:right w:val="single" w:sz="4" w:space="0" w:color="auto"/>
            </w:tcBorders>
            <w:shd w:val="clear" w:color="auto" w:fill="auto"/>
            <w:noWrap/>
            <w:vAlign w:val="center"/>
            <w:hideMark/>
          </w:tcPr>
          <w:p w14:paraId="52D3EE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8B9E4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DA72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841</w:t>
            </w:r>
          </w:p>
        </w:tc>
        <w:tc>
          <w:tcPr>
            <w:tcW w:w="2639" w:type="dxa"/>
            <w:tcBorders>
              <w:top w:val="nil"/>
              <w:left w:val="nil"/>
              <w:bottom w:val="single" w:sz="4" w:space="0" w:color="auto"/>
              <w:right w:val="single" w:sz="4" w:space="0" w:color="auto"/>
            </w:tcBorders>
            <w:shd w:val="clear" w:color="auto" w:fill="auto"/>
            <w:noWrap/>
            <w:vAlign w:val="center"/>
            <w:hideMark/>
          </w:tcPr>
          <w:p w14:paraId="496E8F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8B7D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F5F34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Чекоты</w:t>
            </w:r>
          </w:p>
        </w:tc>
        <w:tc>
          <w:tcPr>
            <w:tcW w:w="2127" w:type="dxa"/>
            <w:tcBorders>
              <w:top w:val="nil"/>
              <w:left w:val="nil"/>
              <w:bottom w:val="single" w:sz="4" w:space="0" w:color="auto"/>
              <w:right w:val="single" w:sz="4" w:space="0" w:color="auto"/>
            </w:tcBorders>
            <w:shd w:val="clear" w:color="auto" w:fill="auto"/>
            <w:noWrap/>
            <w:vAlign w:val="center"/>
            <w:hideMark/>
          </w:tcPr>
          <w:p w14:paraId="126AF0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E12EF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643AD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842</w:t>
            </w:r>
          </w:p>
        </w:tc>
        <w:tc>
          <w:tcPr>
            <w:tcW w:w="2639" w:type="dxa"/>
            <w:tcBorders>
              <w:top w:val="nil"/>
              <w:left w:val="nil"/>
              <w:bottom w:val="single" w:sz="4" w:space="0" w:color="auto"/>
              <w:right w:val="single" w:sz="4" w:space="0" w:color="auto"/>
            </w:tcBorders>
            <w:shd w:val="clear" w:color="auto" w:fill="auto"/>
            <w:noWrap/>
            <w:vAlign w:val="center"/>
            <w:hideMark/>
          </w:tcPr>
          <w:p w14:paraId="0D5C8D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A4FE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7EBE1A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Кожа</w:t>
            </w:r>
          </w:p>
        </w:tc>
        <w:tc>
          <w:tcPr>
            <w:tcW w:w="2127" w:type="dxa"/>
            <w:tcBorders>
              <w:top w:val="nil"/>
              <w:left w:val="nil"/>
              <w:bottom w:val="single" w:sz="4" w:space="0" w:color="auto"/>
              <w:right w:val="single" w:sz="4" w:space="0" w:color="auto"/>
            </w:tcBorders>
            <w:shd w:val="clear" w:color="auto" w:fill="auto"/>
            <w:noWrap/>
            <w:vAlign w:val="center"/>
            <w:hideMark/>
          </w:tcPr>
          <w:p w14:paraId="5E1565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15179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D372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843</w:t>
            </w:r>
          </w:p>
        </w:tc>
        <w:tc>
          <w:tcPr>
            <w:tcW w:w="2639" w:type="dxa"/>
            <w:tcBorders>
              <w:top w:val="nil"/>
              <w:left w:val="nil"/>
              <w:bottom w:val="single" w:sz="4" w:space="0" w:color="auto"/>
              <w:right w:val="single" w:sz="4" w:space="0" w:color="auto"/>
            </w:tcBorders>
            <w:shd w:val="clear" w:color="auto" w:fill="auto"/>
            <w:noWrap/>
            <w:vAlign w:val="center"/>
            <w:hideMark/>
          </w:tcPr>
          <w:p w14:paraId="7CE8F2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A732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C3718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Мишонки</w:t>
            </w:r>
          </w:p>
        </w:tc>
        <w:tc>
          <w:tcPr>
            <w:tcW w:w="2127" w:type="dxa"/>
            <w:tcBorders>
              <w:top w:val="nil"/>
              <w:left w:val="nil"/>
              <w:bottom w:val="single" w:sz="4" w:space="0" w:color="auto"/>
              <w:right w:val="single" w:sz="4" w:space="0" w:color="auto"/>
            </w:tcBorders>
            <w:shd w:val="clear" w:color="auto" w:fill="auto"/>
            <w:noWrap/>
            <w:vAlign w:val="center"/>
            <w:hideMark/>
          </w:tcPr>
          <w:p w14:paraId="08BE42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819B9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3634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844</w:t>
            </w:r>
          </w:p>
        </w:tc>
        <w:tc>
          <w:tcPr>
            <w:tcW w:w="2639" w:type="dxa"/>
            <w:tcBorders>
              <w:top w:val="nil"/>
              <w:left w:val="nil"/>
              <w:bottom w:val="single" w:sz="4" w:space="0" w:color="auto"/>
              <w:right w:val="single" w:sz="4" w:space="0" w:color="auto"/>
            </w:tcBorders>
            <w:shd w:val="clear" w:color="auto" w:fill="auto"/>
            <w:noWrap/>
            <w:vAlign w:val="center"/>
            <w:hideMark/>
          </w:tcPr>
          <w:p w14:paraId="247E56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B75D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E8432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Кочкино</w:t>
            </w:r>
          </w:p>
        </w:tc>
        <w:tc>
          <w:tcPr>
            <w:tcW w:w="2127" w:type="dxa"/>
            <w:tcBorders>
              <w:top w:val="nil"/>
              <w:left w:val="nil"/>
              <w:bottom w:val="single" w:sz="4" w:space="0" w:color="auto"/>
              <w:right w:val="single" w:sz="4" w:space="0" w:color="auto"/>
            </w:tcBorders>
            <w:shd w:val="clear" w:color="auto" w:fill="auto"/>
            <w:noWrap/>
            <w:vAlign w:val="center"/>
            <w:hideMark/>
          </w:tcPr>
          <w:p w14:paraId="50A4D4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A8BBB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3BD1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845</w:t>
            </w:r>
          </w:p>
        </w:tc>
        <w:tc>
          <w:tcPr>
            <w:tcW w:w="2639" w:type="dxa"/>
            <w:tcBorders>
              <w:top w:val="nil"/>
              <w:left w:val="nil"/>
              <w:bottom w:val="single" w:sz="4" w:space="0" w:color="auto"/>
              <w:right w:val="single" w:sz="4" w:space="0" w:color="auto"/>
            </w:tcBorders>
            <w:shd w:val="clear" w:color="auto" w:fill="auto"/>
            <w:noWrap/>
            <w:vAlign w:val="center"/>
            <w:hideMark/>
          </w:tcPr>
          <w:p w14:paraId="6AD33C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C9AB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7B9C5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Горюнок</w:t>
            </w:r>
          </w:p>
        </w:tc>
        <w:tc>
          <w:tcPr>
            <w:tcW w:w="2127" w:type="dxa"/>
            <w:tcBorders>
              <w:top w:val="nil"/>
              <w:left w:val="nil"/>
              <w:bottom w:val="single" w:sz="4" w:space="0" w:color="auto"/>
              <w:right w:val="single" w:sz="4" w:space="0" w:color="auto"/>
            </w:tcBorders>
            <w:shd w:val="clear" w:color="auto" w:fill="auto"/>
            <w:noWrap/>
            <w:vAlign w:val="center"/>
            <w:hideMark/>
          </w:tcPr>
          <w:p w14:paraId="7CCA6C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9DE3F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036C9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846</w:t>
            </w:r>
          </w:p>
        </w:tc>
        <w:tc>
          <w:tcPr>
            <w:tcW w:w="2639" w:type="dxa"/>
            <w:tcBorders>
              <w:top w:val="nil"/>
              <w:left w:val="nil"/>
              <w:bottom w:val="single" w:sz="4" w:space="0" w:color="auto"/>
              <w:right w:val="single" w:sz="4" w:space="0" w:color="auto"/>
            </w:tcBorders>
            <w:shd w:val="clear" w:color="auto" w:fill="auto"/>
            <w:noWrap/>
            <w:vAlign w:val="center"/>
            <w:hideMark/>
          </w:tcPr>
          <w:p w14:paraId="00EF5B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A77B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93132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Верхняя Тимофеевская</w:t>
            </w:r>
          </w:p>
        </w:tc>
        <w:tc>
          <w:tcPr>
            <w:tcW w:w="2127" w:type="dxa"/>
            <w:tcBorders>
              <w:top w:val="nil"/>
              <w:left w:val="nil"/>
              <w:bottom w:val="single" w:sz="4" w:space="0" w:color="auto"/>
              <w:right w:val="single" w:sz="4" w:space="0" w:color="auto"/>
            </w:tcBorders>
            <w:shd w:val="clear" w:color="auto" w:fill="auto"/>
            <w:noWrap/>
            <w:vAlign w:val="center"/>
            <w:hideMark/>
          </w:tcPr>
          <w:p w14:paraId="5F61B6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97DF4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3EDD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847</w:t>
            </w:r>
          </w:p>
        </w:tc>
        <w:tc>
          <w:tcPr>
            <w:tcW w:w="2639" w:type="dxa"/>
            <w:tcBorders>
              <w:top w:val="nil"/>
              <w:left w:val="nil"/>
              <w:bottom w:val="single" w:sz="4" w:space="0" w:color="auto"/>
              <w:right w:val="single" w:sz="4" w:space="0" w:color="auto"/>
            </w:tcBorders>
            <w:shd w:val="clear" w:color="auto" w:fill="auto"/>
            <w:noWrap/>
            <w:vAlign w:val="center"/>
            <w:hideMark/>
          </w:tcPr>
          <w:p w14:paraId="0CB644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7C67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AA68F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Лутошкино</w:t>
            </w:r>
          </w:p>
        </w:tc>
        <w:tc>
          <w:tcPr>
            <w:tcW w:w="2127" w:type="dxa"/>
            <w:tcBorders>
              <w:top w:val="nil"/>
              <w:left w:val="nil"/>
              <w:bottom w:val="single" w:sz="4" w:space="0" w:color="auto"/>
              <w:right w:val="single" w:sz="4" w:space="0" w:color="auto"/>
            </w:tcBorders>
            <w:shd w:val="clear" w:color="auto" w:fill="auto"/>
            <w:noWrap/>
            <w:vAlign w:val="center"/>
            <w:hideMark/>
          </w:tcPr>
          <w:p w14:paraId="32D215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88EEC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D5E74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848</w:t>
            </w:r>
          </w:p>
        </w:tc>
        <w:tc>
          <w:tcPr>
            <w:tcW w:w="2639" w:type="dxa"/>
            <w:tcBorders>
              <w:top w:val="nil"/>
              <w:left w:val="nil"/>
              <w:bottom w:val="single" w:sz="4" w:space="0" w:color="auto"/>
              <w:right w:val="single" w:sz="4" w:space="0" w:color="auto"/>
            </w:tcBorders>
            <w:shd w:val="clear" w:color="auto" w:fill="auto"/>
            <w:noWrap/>
            <w:vAlign w:val="center"/>
            <w:hideMark/>
          </w:tcPr>
          <w:p w14:paraId="4BA073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8D4A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87022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Ромаши</w:t>
            </w:r>
          </w:p>
        </w:tc>
        <w:tc>
          <w:tcPr>
            <w:tcW w:w="2127" w:type="dxa"/>
            <w:tcBorders>
              <w:top w:val="nil"/>
              <w:left w:val="nil"/>
              <w:bottom w:val="single" w:sz="4" w:space="0" w:color="auto"/>
              <w:right w:val="single" w:sz="4" w:space="0" w:color="auto"/>
            </w:tcBorders>
            <w:shd w:val="clear" w:color="auto" w:fill="auto"/>
            <w:noWrap/>
            <w:vAlign w:val="center"/>
            <w:hideMark/>
          </w:tcPr>
          <w:p w14:paraId="00DB5C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E0EBC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3E0E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849</w:t>
            </w:r>
          </w:p>
        </w:tc>
        <w:tc>
          <w:tcPr>
            <w:tcW w:w="2639" w:type="dxa"/>
            <w:tcBorders>
              <w:top w:val="nil"/>
              <w:left w:val="nil"/>
              <w:bottom w:val="single" w:sz="4" w:space="0" w:color="auto"/>
              <w:right w:val="single" w:sz="4" w:space="0" w:color="auto"/>
            </w:tcBorders>
            <w:shd w:val="clear" w:color="auto" w:fill="auto"/>
            <w:noWrap/>
            <w:vAlign w:val="center"/>
            <w:hideMark/>
          </w:tcPr>
          <w:p w14:paraId="51B4D8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D17D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CBD38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Коковихи</w:t>
            </w:r>
          </w:p>
        </w:tc>
        <w:tc>
          <w:tcPr>
            <w:tcW w:w="2127" w:type="dxa"/>
            <w:tcBorders>
              <w:top w:val="nil"/>
              <w:left w:val="nil"/>
              <w:bottom w:val="single" w:sz="4" w:space="0" w:color="auto"/>
              <w:right w:val="single" w:sz="4" w:space="0" w:color="auto"/>
            </w:tcBorders>
            <w:shd w:val="clear" w:color="auto" w:fill="auto"/>
            <w:noWrap/>
            <w:vAlign w:val="center"/>
            <w:hideMark/>
          </w:tcPr>
          <w:p w14:paraId="022267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E2043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BC21B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850</w:t>
            </w:r>
          </w:p>
        </w:tc>
        <w:tc>
          <w:tcPr>
            <w:tcW w:w="2639" w:type="dxa"/>
            <w:tcBorders>
              <w:top w:val="nil"/>
              <w:left w:val="nil"/>
              <w:bottom w:val="single" w:sz="4" w:space="0" w:color="auto"/>
              <w:right w:val="single" w:sz="4" w:space="0" w:color="auto"/>
            </w:tcBorders>
            <w:shd w:val="clear" w:color="auto" w:fill="auto"/>
            <w:noWrap/>
            <w:vAlign w:val="center"/>
            <w:hideMark/>
          </w:tcPr>
          <w:p w14:paraId="409644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D0D7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9E624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Мамаевщина</w:t>
            </w:r>
          </w:p>
        </w:tc>
        <w:tc>
          <w:tcPr>
            <w:tcW w:w="2127" w:type="dxa"/>
            <w:tcBorders>
              <w:top w:val="nil"/>
              <w:left w:val="nil"/>
              <w:bottom w:val="single" w:sz="4" w:space="0" w:color="auto"/>
              <w:right w:val="single" w:sz="4" w:space="0" w:color="auto"/>
            </w:tcBorders>
            <w:shd w:val="clear" w:color="auto" w:fill="auto"/>
            <w:noWrap/>
            <w:vAlign w:val="center"/>
            <w:hideMark/>
          </w:tcPr>
          <w:p w14:paraId="3D1DC3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6FB39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EC81E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851</w:t>
            </w:r>
          </w:p>
        </w:tc>
        <w:tc>
          <w:tcPr>
            <w:tcW w:w="2639" w:type="dxa"/>
            <w:tcBorders>
              <w:top w:val="nil"/>
              <w:left w:val="nil"/>
              <w:bottom w:val="single" w:sz="4" w:space="0" w:color="auto"/>
              <w:right w:val="single" w:sz="4" w:space="0" w:color="auto"/>
            </w:tcBorders>
            <w:shd w:val="clear" w:color="auto" w:fill="auto"/>
            <w:noWrap/>
            <w:vAlign w:val="center"/>
            <w:hideMark/>
          </w:tcPr>
          <w:p w14:paraId="4E4CA5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71B4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E158F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Даниловка</w:t>
            </w:r>
          </w:p>
        </w:tc>
        <w:tc>
          <w:tcPr>
            <w:tcW w:w="2127" w:type="dxa"/>
            <w:tcBorders>
              <w:top w:val="nil"/>
              <w:left w:val="nil"/>
              <w:bottom w:val="single" w:sz="4" w:space="0" w:color="auto"/>
              <w:right w:val="single" w:sz="4" w:space="0" w:color="auto"/>
            </w:tcBorders>
            <w:shd w:val="clear" w:color="auto" w:fill="auto"/>
            <w:noWrap/>
            <w:vAlign w:val="center"/>
            <w:hideMark/>
          </w:tcPr>
          <w:p w14:paraId="5C2632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6F663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4A18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852</w:t>
            </w:r>
          </w:p>
        </w:tc>
        <w:tc>
          <w:tcPr>
            <w:tcW w:w="2639" w:type="dxa"/>
            <w:tcBorders>
              <w:top w:val="nil"/>
              <w:left w:val="nil"/>
              <w:bottom w:val="single" w:sz="4" w:space="0" w:color="auto"/>
              <w:right w:val="single" w:sz="4" w:space="0" w:color="auto"/>
            </w:tcBorders>
            <w:shd w:val="clear" w:color="auto" w:fill="auto"/>
            <w:noWrap/>
            <w:vAlign w:val="center"/>
            <w:hideMark/>
          </w:tcPr>
          <w:p w14:paraId="6D9E96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0EDB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D04CC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Паломохино</w:t>
            </w:r>
          </w:p>
        </w:tc>
        <w:tc>
          <w:tcPr>
            <w:tcW w:w="2127" w:type="dxa"/>
            <w:tcBorders>
              <w:top w:val="nil"/>
              <w:left w:val="nil"/>
              <w:bottom w:val="single" w:sz="4" w:space="0" w:color="auto"/>
              <w:right w:val="single" w:sz="4" w:space="0" w:color="auto"/>
            </w:tcBorders>
            <w:shd w:val="clear" w:color="auto" w:fill="auto"/>
            <w:noWrap/>
            <w:vAlign w:val="center"/>
            <w:hideMark/>
          </w:tcPr>
          <w:p w14:paraId="6C2708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6687AD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CB0A3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853</w:t>
            </w:r>
          </w:p>
        </w:tc>
        <w:tc>
          <w:tcPr>
            <w:tcW w:w="2639" w:type="dxa"/>
            <w:tcBorders>
              <w:top w:val="nil"/>
              <w:left w:val="nil"/>
              <w:bottom w:val="single" w:sz="4" w:space="0" w:color="auto"/>
              <w:right w:val="single" w:sz="4" w:space="0" w:color="auto"/>
            </w:tcBorders>
            <w:shd w:val="clear" w:color="auto" w:fill="auto"/>
            <w:noWrap/>
            <w:vAlign w:val="center"/>
            <w:hideMark/>
          </w:tcPr>
          <w:p w14:paraId="5F869B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0736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1C528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Раменье</w:t>
            </w:r>
          </w:p>
        </w:tc>
        <w:tc>
          <w:tcPr>
            <w:tcW w:w="2127" w:type="dxa"/>
            <w:tcBorders>
              <w:top w:val="nil"/>
              <w:left w:val="nil"/>
              <w:bottom w:val="single" w:sz="4" w:space="0" w:color="auto"/>
              <w:right w:val="single" w:sz="4" w:space="0" w:color="auto"/>
            </w:tcBorders>
            <w:shd w:val="clear" w:color="auto" w:fill="auto"/>
            <w:noWrap/>
            <w:vAlign w:val="center"/>
            <w:hideMark/>
          </w:tcPr>
          <w:p w14:paraId="53B734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0F11A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3D4D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854</w:t>
            </w:r>
          </w:p>
        </w:tc>
        <w:tc>
          <w:tcPr>
            <w:tcW w:w="2639" w:type="dxa"/>
            <w:tcBorders>
              <w:top w:val="nil"/>
              <w:left w:val="nil"/>
              <w:bottom w:val="single" w:sz="4" w:space="0" w:color="auto"/>
              <w:right w:val="single" w:sz="4" w:space="0" w:color="auto"/>
            </w:tcBorders>
            <w:shd w:val="clear" w:color="auto" w:fill="auto"/>
            <w:noWrap/>
            <w:vAlign w:val="center"/>
            <w:hideMark/>
          </w:tcPr>
          <w:p w14:paraId="07D773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686C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415E2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Архангельское</w:t>
            </w:r>
          </w:p>
        </w:tc>
        <w:tc>
          <w:tcPr>
            <w:tcW w:w="2127" w:type="dxa"/>
            <w:tcBorders>
              <w:top w:val="nil"/>
              <w:left w:val="nil"/>
              <w:bottom w:val="single" w:sz="4" w:space="0" w:color="auto"/>
              <w:right w:val="single" w:sz="4" w:space="0" w:color="auto"/>
            </w:tcBorders>
            <w:shd w:val="clear" w:color="auto" w:fill="auto"/>
            <w:noWrap/>
            <w:vAlign w:val="center"/>
            <w:hideMark/>
          </w:tcPr>
          <w:p w14:paraId="26AE91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FE4CA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2590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855</w:t>
            </w:r>
          </w:p>
        </w:tc>
        <w:tc>
          <w:tcPr>
            <w:tcW w:w="2639" w:type="dxa"/>
            <w:tcBorders>
              <w:top w:val="nil"/>
              <w:left w:val="nil"/>
              <w:bottom w:val="single" w:sz="4" w:space="0" w:color="auto"/>
              <w:right w:val="single" w:sz="4" w:space="0" w:color="auto"/>
            </w:tcBorders>
            <w:shd w:val="clear" w:color="auto" w:fill="auto"/>
            <w:noWrap/>
            <w:vAlign w:val="center"/>
            <w:hideMark/>
          </w:tcPr>
          <w:p w14:paraId="272A63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3AFE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24651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Залесье</w:t>
            </w:r>
          </w:p>
        </w:tc>
        <w:tc>
          <w:tcPr>
            <w:tcW w:w="2127" w:type="dxa"/>
            <w:tcBorders>
              <w:top w:val="nil"/>
              <w:left w:val="nil"/>
              <w:bottom w:val="single" w:sz="4" w:space="0" w:color="auto"/>
              <w:right w:val="single" w:sz="4" w:space="0" w:color="auto"/>
            </w:tcBorders>
            <w:shd w:val="clear" w:color="auto" w:fill="auto"/>
            <w:noWrap/>
            <w:vAlign w:val="center"/>
            <w:hideMark/>
          </w:tcPr>
          <w:p w14:paraId="2EC3E3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48184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CE88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856</w:t>
            </w:r>
          </w:p>
        </w:tc>
        <w:tc>
          <w:tcPr>
            <w:tcW w:w="2639" w:type="dxa"/>
            <w:tcBorders>
              <w:top w:val="nil"/>
              <w:left w:val="nil"/>
              <w:bottom w:val="single" w:sz="4" w:space="0" w:color="auto"/>
              <w:right w:val="single" w:sz="4" w:space="0" w:color="auto"/>
            </w:tcBorders>
            <w:shd w:val="clear" w:color="auto" w:fill="auto"/>
            <w:noWrap/>
            <w:vAlign w:val="center"/>
            <w:hideMark/>
          </w:tcPr>
          <w:p w14:paraId="6F4D7E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FAD5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3D8E5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Малахи</w:t>
            </w:r>
          </w:p>
        </w:tc>
        <w:tc>
          <w:tcPr>
            <w:tcW w:w="2127" w:type="dxa"/>
            <w:tcBorders>
              <w:top w:val="nil"/>
              <w:left w:val="nil"/>
              <w:bottom w:val="single" w:sz="4" w:space="0" w:color="auto"/>
              <w:right w:val="single" w:sz="4" w:space="0" w:color="auto"/>
            </w:tcBorders>
            <w:shd w:val="clear" w:color="auto" w:fill="auto"/>
            <w:noWrap/>
            <w:vAlign w:val="center"/>
            <w:hideMark/>
          </w:tcPr>
          <w:p w14:paraId="42DD8B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627B7A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0D729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857</w:t>
            </w:r>
          </w:p>
        </w:tc>
        <w:tc>
          <w:tcPr>
            <w:tcW w:w="2639" w:type="dxa"/>
            <w:tcBorders>
              <w:top w:val="nil"/>
              <w:left w:val="nil"/>
              <w:bottom w:val="single" w:sz="4" w:space="0" w:color="auto"/>
              <w:right w:val="single" w:sz="4" w:space="0" w:color="auto"/>
            </w:tcBorders>
            <w:shd w:val="clear" w:color="auto" w:fill="auto"/>
            <w:noWrap/>
            <w:vAlign w:val="center"/>
            <w:hideMark/>
          </w:tcPr>
          <w:p w14:paraId="296448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2FB0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B8632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Гоньба</w:t>
            </w:r>
          </w:p>
        </w:tc>
        <w:tc>
          <w:tcPr>
            <w:tcW w:w="2127" w:type="dxa"/>
            <w:tcBorders>
              <w:top w:val="nil"/>
              <w:left w:val="nil"/>
              <w:bottom w:val="single" w:sz="4" w:space="0" w:color="auto"/>
              <w:right w:val="single" w:sz="4" w:space="0" w:color="auto"/>
            </w:tcBorders>
            <w:shd w:val="clear" w:color="auto" w:fill="auto"/>
            <w:noWrap/>
            <w:vAlign w:val="center"/>
            <w:hideMark/>
          </w:tcPr>
          <w:p w14:paraId="764AFF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8244C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CBCFC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858</w:t>
            </w:r>
          </w:p>
        </w:tc>
        <w:tc>
          <w:tcPr>
            <w:tcW w:w="2639" w:type="dxa"/>
            <w:tcBorders>
              <w:top w:val="nil"/>
              <w:left w:val="nil"/>
              <w:bottom w:val="single" w:sz="4" w:space="0" w:color="auto"/>
              <w:right w:val="single" w:sz="4" w:space="0" w:color="auto"/>
            </w:tcBorders>
            <w:shd w:val="clear" w:color="auto" w:fill="auto"/>
            <w:noWrap/>
            <w:vAlign w:val="center"/>
            <w:hideMark/>
          </w:tcPr>
          <w:p w14:paraId="69353F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D6B6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5A1EF4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Конец</w:t>
            </w:r>
          </w:p>
        </w:tc>
        <w:tc>
          <w:tcPr>
            <w:tcW w:w="2127" w:type="dxa"/>
            <w:tcBorders>
              <w:top w:val="nil"/>
              <w:left w:val="nil"/>
              <w:bottom w:val="single" w:sz="4" w:space="0" w:color="auto"/>
              <w:right w:val="single" w:sz="4" w:space="0" w:color="auto"/>
            </w:tcBorders>
            <w:shd w:val="clear" w:color="auto" w:fill="auto"/>
            <w:noWrap/>
            <w:vAlign w:val="center"/>
            <w:hideMark/>
          </w:tcPr>
          <w:p w14:paraId="709440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01B1DB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9654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859</w:t>
            </w:r>
          </w:p>
        </w:tc>
        <w:tc>
          <w:tcPr>
            <w:tcW w:w="2639" w:type="dxa"/>
            <w:tcBorders>
              <w:top w:val="nil"/>
              <w:left w:val="nil"/>
              <w:bottom w:val="single" w:sz="4" w:space="0" w:color="auto"/>
              <w:right w:val="single" w:sz="4" w:space="0" w:color="auto"/>
            </w:tcBorders>
            <w:shd w:val="clear" w:color="auto" w:fill="auto"/>
            <w:noWrap/>
            <w:vAlign w:val="center"/>
            <w:hideMark/>
          </w:tcPr>
          <w:p w14:paraId="5430A4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920AC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257879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Ившины</w:t>
            </w:r>
          </w:p>
        </w:tc>
        <w:tc>
          <w:tcPr>
            <w:tcW w:w="2127" w:type="dxa"/>
            <w:tcBorders>
              <w:top w:val="nil"/>
              <w:left w:val="nil"/>
              <w:bottom w:val="single" w:sz="4" w:space="0" w:color="auto"/>
              <w:right w:val="single" w:sz="4" w:space="0" w:color="auto"/>
            </w:tcBorders>
            <w:shd w:val="clear" w:color="auto" w:fill="auto"/>
            <w:noWrap/>
            <w:vAlign w:val="center"/>
            <w:hideMark/>
          </w:tcPr>
          <w:p w14:paraId="19DD0B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0F2DA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B5049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860</w:t>
            </w:r>
          </w:p>
        </w:tc>
        <w:tc>
          <w:tcPr>
            <w:tcW w:w="2639" w:type="dxa"/>
            <w:tcBorders>
              <w:top w:val="nil"/>
              <w:left w:val="nil"/>
              <w:bottom w:val="single" w:sz="4" w:space="0" w:color="auto"/>
              <w:right w:val="single" w:sz="4" w:space="0" w:color="auto"/>
            </w:tcBorders>
            <w:shd w:val="clear" w:color="auto" w:fill="auto"/>
            <w:noWrap/>
            <w:vAlign w:val="center"/>
            <w:hideMark/>
          </w:tcPr>
          <w:p w14:paraId="121BDB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CBAE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DE4B2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Старый Бурец</w:t>
            </w:r>
          </w:p>
        </w:tc>
        <w:tc>
          <w:tcPr>
            <w:tcW w:w="2127" w:type="dxa"/>
            <w:tcBorders>
              <w:top w:val="nil"/>
              <w:left w:val="nil"/>
              <w:bottom w:val="single" w:sz="4" w:space="0" w:color="auto"/>
              <w:right w:val="single" w:sz="4" w:space="0" w:color="auto"/>
            </w:tcBorders>
            <w:shd w:val="clear" w:color="auto" w:fill="auto"/>
            <w:noWrap/>
            <w:vAlign w:val="center"/>
            <w:hideMark/>
          </w:tcPr>
          <w:p w14:paraId="19A102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5B720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B5A2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861</w:t>
            </w:r>
          </w:p>
        </w:tc>
        <w:tc>
          <w:tcPr>
            <w:tcW w:w="2639" w:type="dxa"/>
            <w:tcBorders>
              <w:top w:val="nil"/>
              <w:left w:val="nil"/>
              <w:bottom w:val="single" w:sz="4" w:space="0" w:color="auto"/>
              <w:right w:val="single" w:sz="4" w:space="0" w:color="auto"/>
            </w:tcBorders>
            <w:shd w:val="clear" w:color="auto" w:fill="auto"/>
            <w:noWrap/>
            <w:vAlign w:val="center"/>
            <w:hideMark/>
          </w:tcPr>
          <w:p w14:paraId="4635D8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CD9B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CD962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Нолишки</w:t>
            </w:r>
          </w:p>
        </w:tc>
        <w:tc>
          <w:tcPr>
            <w:tcW w:w="2127" w:type="dxa"/>
            <w:tcBorders>
              <w:top w:val="nil"/>
              <w:left w:val="nil"/>
              <w:bottom w:val="single" w:sz="4" w:space="0" w:color="auto"/>
              <w:right w:val="single" w:sz="4" w:space="0" w:color="auto"/>
            </w:tcBorders>
            <w:shd w:val="clear" w:color="auto" w:fill="auto"/>
            <w:noWrap/>
            <w:vAlign w:val="center"/>
            <w:hideMark/>
          </w:tcPr>
          <w:p w14:paraId="1A9788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38248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3282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862</w:t>
            </w:r>
          </w:p>
        </w:tc>
        <w:tc>
          <w:tcPr>
            <w:tcW w:w="2639" w:type="dxa"/>
            <w:tcBorders>
              <w:top w:val="nil"/>
              <w:left w:val="nil"/>
              <w:bottom w:val="single" w:sz="4" w:space="0" w:color="auto"/>
              <w:right w:val="single" w:sz="4" w:space="0" w:color="auto"/>
            </w:tcBorders>
            <w:shd w:val="clear" w:color="auto" w:fill="auto"/>
            <w:noWrap/>
            <w:vAlign w:val="center"/>
            <w:hideMark/>
          </w:tcPr>
          <w:p w14:paraId="31BA1B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B515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CF7B4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Незамаи</w:t>
            </w:r>
          </w:p>
        </w:tc>
        <w:tc>
          <w:tcPr>
            <w:tcW w:w="2127" w:type="dxa"/>
            <w:tcBorders>
              <w:top w:val="nil"/>
              <w:left w:val="nil"/>
              <w:bottom w:val="single" w:sz="4" w:space="0" w:color="auto"/>
              <w:right w:val="single" w:sz="4" w:space="0" w:color="auto"/>
            </w:tcBorders>
            <w:shd w:val="clear" w:color="auto" w:fill="auto"/>
            <w:noWrap/>
            <w:vAlign w:val="center"/>
            <w:hideMark/>
          </w:tcPr>
          <w:p w14:paraId="45CED1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64138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6DDA8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863</w:t>
            </w:r>
          </w:p>
        </w:tc>
        <w:tc>
          <w:tcPr>
            <w:tcW w:w="2639" w:type="dxa"/>
            <w:tcBorders>
              <w:top w:val="nil"/>
              <w:left w:val="nil"/>
              <w:bottom w:val="single" w:sz="4" w:space="0" w:color="auto"/>
              <w:right w:val="single" w:sz="4" w:space="0" w:color="auto"/>
            </w:tcBorders>
            <w:shd w:val="clear" w:color="auto" w:fill="auto"/>
            <w:noWrap/>
            <w:vAlign w:val="center"/>
            <w:hideMark/>
          </w:tcPr>
          <w:p w14:paraId="409735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E4F1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115EC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Большой Сатнур</w:t>
            </w:r>
          </w:p>
        </w:tc>
        <w:tc>
          <w:tcPr>
            <w:tcW w:w="2127" w:type="dxa"/>
            <w:tcBorders>
              <w:top w:val="nil"/>
              <w:left w:val="nil"/>
              <w:bottom w:val="single" w:sz="4" w:space="0" w:color="auto"/>
              <w:right w:val="single" w:sz="4" w:space="0" w:color="auto"/>
            </w:tcBorders>
            <w:shd w:val="clear" w:color="auto" w:fill="auto"/>
            <w:noWrap/>
            <w:vAlign w:val="center"/>
            <w:hideMark/>
          </w:tcPr>
          <w:p w14:paraId="41257E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B9FE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84CE9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864</w:t>
            </w:r>
          </w:p>
        </w:tc>
        <w:tc>
          <w:tcPr>
            <w:tcW w:w="2639" w:type="dxa"/>
            <w:tcBorders>
              <w:top w:val="nil"/>
              <w:left w:val="nil"/>
              <w:bottom w:val="single" w:sz="4" w:space="0" w:color="auto"/>
              <w:right w:val="single" w:sz="4" w:space="0" w:color="auto"/>
            </w:tcBorders>
            <w:shd w:val="clear" w:color="auto" w:fill="auto"/>
            <w:noWrap/>
            <w:vAlign w:val="center"/>
            <w:hideMark/>
          </w:tcPr>
          <w:p w14:paraId="199AF8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94AC8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Тужинский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4ED2F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Кидалсоло</w:t>
            </w:r>
          </w:p>
        </w:tc>
        <w:tc>
          <w:tcPr>
            <w:tcW w:w="2127" w:type="dxa"/>
            <w:tcBorders>
              <w:top w:val="nil"/>
              <w:left w:val="nil"/>
              <w:bottom w:val="single" w:sz="4" w:space="0" w:color="auto"/>
              <w:right w:val="single" w:sz="4" w:space="0" w:color="auto"/>
            </w:tcBorders>
            <w:shd w:val="clear" w:color="auto" w:fill="auto"/>
            <w:noWrap/>
            <w:vAlign w:val="center"/>
            <w:hideMark/>
          </w:tcPr>
          <w:p w14:paraId="4A4AB9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01A40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D5D6A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865</w:t>
            </w:r>
          </w:p>
        </w:tc>
        <w:tc>
          <w:tcPr>
            <w:tcW w:w="2639" w:type="dxa"/>
            <w:tcBorders>
              <w:top w:val="nil"/>
              <w:left w:val="nil"/>
              <w:bottom w:val="single" w:sz="4" w:space="0" w:color="auto"/>
              <w:right w:val="single" w:sz="4" w:space="0" w:color="auto"/>
            </w:tcBorders>
            <w:shd w:val="clear" w:color="auto" w:fill="auto"/>
            <w:noWrap/>
            <w:vAlign w:val="center"/>
            <w:hideMark/>
          </w:tcPr>
          <w:p w14:paraId="53DCAE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2866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D0132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Васькино</w:t>
            </w:r>
          </w:p>
        </w:tc>
        <w:tc>
          <w:tcPr>
            <w:tcW w:w="2127" w:type="dxa"/>
            <w:tcBorders>
              <w:top w:val="nil"/>
              <w:left w:val="nil"/>
              <w:bottom w:val="single" w:sz="4" w:space="0" w:color="auto"/>
              <w:right w:val="single" w:sz="4" w:space="0" w:color="auto"/>
            </w:tcBorders>
            <w:shd w:val="clear" w:color="auto" w:fill="auto"/>
            <w:noWrap/>
            <w:vAlign w:val="center"/>
            <w:hideMark/>
          </w:tcPr>
          <w:p w14:paraId="21FCCA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BC3B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BFFDB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866</w:t>
            </w:r>
          </w:p>
        </w:tc>
        <w:tc>
          <w:tcPr>
            <w:tcW w:w="2639" w:type="dxa"/>
            <w:tcBorders>
              <w:top w:val="nil"/>
              <w:left w:val="nil"/>
              <w:bottom w:val="single" w:sz="4" w:space="0" w:color="auto"/>
              <w:right w:val="single" w:sz="4" w:space="0" w:color="auto"/>
            </w:tcBorders>
            <w:shd w:val="clear" w:color="auto" w:fill="auto"/>
            <w:noWrap/>
            <w:vAlign w:val="center"/>
            <w:hideMark/>
          </w:tcPr>
          <w:p w14:paraId="11A691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E1AAF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0CF70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Кресты</w:t>
            </w:r>
          </w:p>
        </w:tc>
        <w:tc>
          <w:tcPr>
            <w:tcW w:w="2127" w:type="dxa"/>
            <w:tcBorders>
              <w:top w:val="nil"/>
              <w:left w:val="nil"/>
              <w:bottom w:val="single" w:sz="4" w:space="0" w:color="auto"/>
              <w:right w:val="single" w:sz="4" w:space="0" w:color="auto"/>
            </w:tcBorders>
            <w:shd w:val="clear" w:color="auto" w:fill="auto"/>
            <w:noWrap/>
            <w:vAlign w:val="center"/>
            <w:hideMark/>
          </w:tcPr>
          <w:p w14:paraId="510E4D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8613B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553A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867</w:t>
            </w:r>
          </w:p>
        </w:tc>
        <w:tc>
          <w:tcPr>
            <w:tcW w:w="2639" w:type="dxa"/>
            <w:tcBorders>
              <w:top w:val="nil"/>
              <w:left w:val="nil"/>
              <w:bottom w:val="single" w:sz="4" w:space="0" w:color="auto"/>
              <w:right w:val="single" w:sz="4" w:space="0" w:color="auto"/>
            </w:tcBorders>
            <w:shd w:val="clear" w:color="auto" w:fill="auto"/>
            <w:noWrap/>
            <w:vAlign w:val="center"/>
            <w:hideMark/>
          </w:tcPr>
          <w:p w14:paraId="7CB28D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F9C5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512849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Логуновы</w:t>
            </w:r>
          </w:p>
        </w:tc>
        <w:tc>
          <w:tcPr>
            <w:tcW w:w="2127" w:type="dxa"/>
            <w:tcBorders>
              <w:top w:val="nil"/>
              <w:left w:val="nil"/>
              <w:bottom w:val="single" w:sz="4" w:space="0" w:color="auto"/>
              <w:right w:val="single" w:sz="4" w:space="0" w:color="auto"/>
            </w:tcBorders>
            <w:shd w:val="clear" w:color="auto" w:fill="auto"/>
            <w:noWrap/>
            <w:vAlign w:val="center"/>
            <w:hideMark/>
          </w:tcPr>
          <w:p w14:paraId="119BCF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2FA0C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FAF3D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868</w:t>
            </w:r>
          </w:p>
        </w:tc>
        <w:tc>
          <w:tcPr>
            <w:tcW w:w="2639" w:type="dxa"/>
            <w:tcBorders>
              <w:top w:val="nil"/>
              <w:left w:val="nil"/>
              <w:bottom w:val="single" w:sz="4" w:space="0" w:color="auto"/>
              <w:right w:val="single" w:sz="4" w:space="0" w:color="auto"/>
            </w:tcBorders>
            <w:shd w:val="clear" w:color="auto" w:fill="auto"/>
            <w:noWrap/>
            <w:vAlign w:val="center"/>
            <w:hideMark/>
          </w:tcPr>
          <w:p w14:paraId="70CEB8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98C6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115E9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Талица</w:t>
            </w:r>
          </w:p>
        </w:tc>
        <w:tc>
          <w:tcPr>
            <w:tcW w:w="2127" w:type="dxa"/>
            <w:tcBorders>
              <w:top w:val="nil"/>
              <w:left w:val="nil"/>
              <w:bottom w:val="single" w:sz="4" w:space="0" w:color="auto"/>
              <w:right w:val="single" w:sz="4" w:space="0" w:color="auto"/>
            </w:tcBorders>
            <w:shd w:val="clear" w:color="auto" w:fill="auto"/>
            <w:noWrap/>
            <w:vAlign w:val="center"/>
            <w:hideMark/>
          </w:tcPr>
          <w:p w14:paraId="10AD3D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B85AA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B3796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869</w:t>
            </w:r>
          </w:p>
        </w:tc>
        <w:tc>
          <w:tcPr>
            <w:tcW w:w="2639" w:type="dxa"/>
            <w:tcBorders>
              <w:top w:val="nil"/>
              <w:left w:val="nil"/>
              <w:bottom w:val="single" w:sz="4" w:space="0" w:color="auto"/>
              <w:right w:val="single" w:sz="4" w:space="0" w:color="auto"/>
            </w:tcBorders>
            <w:shd w:val="clear" w:color="auto" w:fill="auto"/>
            <w:noWrap/>
            <w:vAlign w:val="center"/>
            <w:hideMark/>
          </w:tcPr>
          <w:p w14:paraId="1E97C2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F0D2D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7A3A7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Кокино</w:t>
            </w:r>
          </w:p>
        </w:tc>
        <w:tc>
          <w:tcPr>
            <w:tcW w:w="2127" w:type="dxa"/>
            <w:tcBorders>
              <w:top w:val="nil"/>
              <w:left w:val="nil"/>
              <w:bottom w:val="single" w:sz="4" w:space="0" w:color="auto"/>
              <w:right w:val="single" w:sz="4" w:space="0" w:color="auto"/>
            </w:tcBorders>
            <w:shd w:val="clear" w:color="auto" w:fill="auto"/>
            <w:noWrap/>
            <w:vAlign w:val="center"/>
            <w:hideMark/>
          </w:tcPr>
          <w:p w14:paraId="5C5089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FBB94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7AA0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870</w:t>
            </w:r>
          </w:p>
        </w:tc>
        <w:tc>
          <w:tcPr>
            <w:tcW w:w="2639" w:type="dxa"/>
            <w:tcBorders>
              <w:top w:val="nil"/>
              <w:left w:val="nil"/>
              <w:bottom w:val="single" w:sz="4" w:space="0" w:color="auto"/>
              <w:right w:val="single" w:sz="4" w:space="0" w:color="auto"/>
            </w:tcBorders>
            <w:shd w:val="clear" w:color="auto" w:fill="auto"/>
            <w:noWrap/>
            <w:vAlign w:val="center"/>
            <w:hideMark/>
          </w:tcPr>
          <w:p w14:paraId="42671E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1C14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15567D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Осинцы</w:t>
            </w:r>
          </w:p>
        </w:tc>
        <w:tc>
          <w:tcPr>
            <w:tcW w:w="2127" w:type="dxa"/>
            <w:tcBorders>
              <w:top w:val="nil"/>
              <w:left w:val="nil"/>
              <w:bottom w:val="single" w:sz="4" w:space="0" w:color="auto"/>
              <w:right w:val="single" w:sz="4" w:space="0" w:color="auto"/>
            </w:tcBorders>
            <w:shd w:val="clear" w:color="auto" w:fill="auto"/>
            <w:noWrap/>
            <w:vAlign w:val="center"/>
            <w:hideMark/>
          </w:tcPr>
          <w:p w14:paraId="321A45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47565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FEAA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871</w:t>
            </w:r>
          </w:p>
        </w:tc>
        <w:tc>
          <w:tcPr>
            <w:tcW w:w="2639" w:type="dxa"/>
            <w:tcBorders>
              <w:top w:val="nil"/>
              <w:left w:val="nil"/>
              <w:bottom w:val="single" w:sz="4" w:space="0" w:color="auto"/>
              <w:right w:val="single" w:sz="4" w:space="0" w:color="auto"/>
            </w:tcBorders>
            <w:shd w:val="clear" w:color="auto" w:fill="auto"/>
            <w:noWrap/>
            <w:vAlign w:val="center"/>
            <w:hideMark/>
          </w:tcPr>
          <w:p w14:paraId="3FEE89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2768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BF17F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Березовка</w:t>
            </w:r>
          </w:p>
        </w:tc>
        <w:tc>
          <w:tcPr>
            <w:tcW w:w="2127" w:type="dxa"/>
            <w:tcBorders>
              <w:top w:val="nil"/>
              <w:left w:val="nil"/>
              <w:bottom w:val="single" w:sz="4" w:space="0" w:color="auto"/>
              <w:right w:val="single" w:sz="4" w:space="0" w:color="auto"/>
            </w:tcBorders>
            <w:shd w:val="clear" w:color="auto" w:fill="auto"/>
            <w:noWrap/>
            <w:vAlign w:val="center"/>
            <w:hideMark/>
          </w:tcPr>
          <w:p w14:paraId="6AA300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9D6DF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C6FA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872</w:t>
            </w:r>
          </w:p>
        </w:tc>
        <w:tc>
          <w:tcPr>
            <w:tcW w:w="2639" w:type="dxa"/>
            <w:tcBorders>
              <w:top w:val="nil"/>
              <w:left w:val="nil"/>
              <w:bottom w:val="single" w:sz="4" w:space="0" w:color="auto"/>
              <w:right w:val="single" w:sz="4" w:space="0" w:color="auto"/>
            </w:tcBorders>
            <w:shd w:val="clear" w:color="auto" w:fill="auto"/>
            <w:noWrap/>
            <w:vAlign w:val="center"/>
            <w:hideMark/>
          </w:tcPr>
          <w:p w14:paraId="058021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F8D13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024334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Фаришонки</w:t>
            </w:r>
          </w:p>
        </w:tc>
        <w:tc>
          <w:tcPr>
            <w:tcW w:w="2127" w:type="dxa"/>
            <w:tcBorders>
              <w:top w:val="nil"/>
              <w:left w:val="nil"/>
              <w:bottom w:val="single" w:sz="4" w:space="0" w:color="auto"/>
              <w:right w:val="single" w:sz="4" w:space="0" w:color="auto"/>
            </w:tcBorders>
            <w:shd w:val="clear" w:color="auto" w:fill="auto"/>
            <w:noWrap/>
            <w:vAlign w:val="center"/>
            <w:hideMark/>
          </w:tcPr>
          <w:p w14:paraId="673B7F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2B5A3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9123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873</w:t>
            </w:r>
          </w:p>
        </w:tc>
        <w:tc>
          <w:tcPr>
            <w:tcW w:w="2639" w:type="dxa"/>
            <w:tcBorders>
              <w:top w:val="nil"/>
              <w:left w:val="nil"/>
              <w:bottom w:val="single" w:sz="4" w:space="0" w:color="auto"/>
              <w:right w:val="single" w:sz="4" w:space="0" w:color="auto"/>
            </w:tcBorders>
            <w:shd w:val="clear" w:color="auto" w:fill="auto"/>
            <w:noWrap/>
            <w:vAlign w:val="center"/>
            <w:hideMark/>
          </w:tcPr>
          <w:p w14:paraId="74FD87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31C9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3A09F3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Ситники</w:t>
            </w:r>
          </w:p>
        </w:tc>
        <w:tc>
          <w:tcPr>
            <w:tcW w:w="2127" w:type="dxa"/>
            <w:tcBorders>
              <w:top w:val="nil"/>
              <w:left w:val="nil"/>
              <w:bottom w:val="single" w:sz="4" w:space="0" w:color="auto"/>
              <w:right w:val="single" w:sz="4" w:space="0" w:color="auto"/>
            </w:tcBorders>
            <w:shd w:val="clear" w:color="auto" w:fill="auto"/>
            <w:noWrap/>
            <w:vAlign w:val="center"/>
            <w:hideMark/>
          </w:tcPr>
          <w:p w14:paraId="2AC9B4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352DD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53106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874</w:t>
            </w:r>
          </w:p>
        </w:tc>
        <w:tc>
          <w:tcPr>
            <w:tcW w:w="2639" w:type="dxa"/>
            <w:tcBorders>
              <w:top w:val="nil"/>
              <w:left w:val="nil"/>
              <w:bottom w:val="single" w:sz="4" w:space="0" w:color="auto"/>
              <w:right w:val="single" w:sz="4" w:space="0" w:color="auto"/>
            </w:tcBorders>
            <w:shd w:val="clear" w:color="auto" w:fill="auto"/>
            <w:noWrap/>
            <w:vAlign w:val="center"/>
            <w:hideMark/>
          </w:tcPr>
          <w:p w14:paraId="74D0C6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55AE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5A0F90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Просница</w:t>
            </w:r>
          </w:p>
        </w:tc>
        <w:tc>
          <w:tcPr>
            <w:tcW w:w="2127" w:type="dxa"/>
            <w:tcBorders>
              <w:top w:val="nil"/>
              <w:left w:val="nil"/>
              <w:bottom w:val="single" w:sz="4" w:space="0" w:color="auto"/>
              <w:right w:val="single" w:sz="4" w:space="0" w:color="auto"/>
            </w:tcBorders>
            <w:shd w:val="clear" w:color="auto" w:fill="auto"/>
            <w:noWrap/>
            <w:vAlign w:val="center"/>
            <w:hideMark/>
          </w:tcPr>
          <w:p w14:paraId="222E74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9EB0D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2BC2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875</w:t>
            </w:r>
          </w:p>
        </w:tc>
        <w:tc>
          <w:tcPr>
            <w:tcW w:w="2639" w:type="dxa"/>
            <w:tcBorders>
              <w:top w:val="nil"/>
              <w:left w:val="nil"/>
              <w:bottom w:val="single" w:sz="4" w:space="0" w:color="auto"/>
              <w:right w:val="single" w:sz="4" w:space="0" w:color="auto"/>
            </w:tcBorders>
            <w:shd w:val="clear" w:color="auto" w:fill="auto"/>
            <w:noWrap/>
            <w:vAlign w:val="center"/>
            <w:hideMark/>
          </w:tcPr>
          <w:p w14:paraId="13C91A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1217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20C09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пгт Восточный</w:t>
            </w:r>
          </w:p>
        </w:tc>
        <w:tc>
          <w:tcPr>
            <w:tcW w:w="2127" w:type="dxa"/>
            <w:tcBorders>
              <w:top w:val="nil"/>
              <w:left w:val="nil"/>
              <w:bottom w:val="single" w:sz="4" w:space="0" w:color="auto"/>
              <w:right w:val="single" w:sz="4" w:space="0" w:color="auto"/>
            </w:tcBorders>
            <w:shd w:val="clear" w:color="auto" w:fill="auto"/>
            <w:noWrap/>
            <w:vAlign w:val="center"/>
            <w:hideMark/>
          </w:tcPr>
          <w:p w14:paraId="62DFAA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536F7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F355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876</w:t>
            </w:r>
          </w:p>
        </w:tc>
        <w:tc>
          <w:tcPr>
            <w:tcW w:w="2639" w:type="dxa"/>
            <w:tcBorders>
              <w:top w:val="nil"/>
              <w:left w:val="nil"/>
              <w:bottom w:val="single" w:sz="4" w:space="0" w:color="auto"/>
              <w:right w:val="single" w:sz="4" w:space="0" w:color="auto"/>
            </w:tcBorders>
            <w:shd w:val="clear" w:color="auto" w:fill="auto"/>
            <w:noWrap/>
            <w:vAlign w:val="center"/>
            <w:hideMark/>
          </w:tcPr>
          <w:p w14:paraId="6D2662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945B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7A94F7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Ракалово</w:t>
            </w:r>
          </w:p>
        </w:tc>
        <w:tc>
          <w:tcPr>
            <w:tcW w:w="2127" w:type="dxa"/>
            <w:tcBorders>
              <w:top w:val="nil"/>
              <w:left w:val="nil"/>
              <w:bottom w:val="single" w:sz="4" w:space="0" w:color="auto"/>
              <w:right w:val="single" w:sz="4" w:space="0" w:color="auto"/>
            </w:tcBorders>
            <w:shd w:val="clear" w:color="auto" w:fill="auto"/>
            <w:noWrap/>
            <w:vAlign w:val="center"/>
            <w:hideMark/>
          </w:tcPr>
          <w:p w14:paraId="3FEF03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4AC24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E81F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877</w:t>
            </w:r>
          </w:p>
        </w:tc>
        <w:tc>
          <w:tcPr>
            <w:tcW w:w="2639" w:type="dxa"/>
            <w:tcBorders>
              <w:top w:val="nil"/>
              <w:left w:val="nil"/>
              <w:bottom w:val="single" w:sz="4" w:space="0" w:color="auto"/>
              <w:right w:val="single" w:sz="4" w:space="0" w:color="auto"/>
            </w:tcBorders>
            <w:shd w:val="clear" w:color="auto" w:fill="auto"/>
            <w:noWrap/>
            <w:vAlign w:val="center"/>
            <w:hideMark/>
          </w:tcPr>
          <w:p w14:paraId="3A026B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F25E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321F34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Всехсвятское</w:t>
            </w:r>
          </w:p>
        </w:tc>
        <w:tc>
          <w:tcPr>
            <w:tcW w:w="2127" w:type="dxa"/>
            <w:tcBorders>
              <w:top w:val="nil"/>
              <w:left w:val="nil"/>
              <w:bottom w:val="single" w:sz="4" w:space="0" w:color="auto"/>
              <w:right w:val="single" w:sz="4" w:space="0" w:color="auto"/>
            </w:tcBorders>
            <w:shd w:val="clear" w:color="auto" w:fill="auto"/>
            <w:noWrap/>
            <w:vAlign w:val="center"/>
            <w:hideMark/>
          </w:tcPr>
          <w:p w14:paraId="723A7F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A1694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0BD8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878</w:t>
            </w:r>
          </w:p>
        </w:tc>
        <w:tc>
          <w:tcPr>
            <w:tcW w:w="2639" w:type="dxa"/>
            <w:tcBorders>
              <w:top w:val="nil"/>
              <w:left w:val="nil"/>
              <w:bottom w:val="single" w:sz="4" w:space="0" w:color="auto"/>
              <w:right w:val="single" w:sz="4" w:space="0" w:color="auto"/>
            </w:tcBorders>
            <w:shd w:val="clear" w:color="auto" w:fill="auto"/>
            <w:noWrap/>
            <w:vAlign w:val="center"/>
            <w:hideMark/>
          </w:tcPr>
          <w:p w14:paraId="657089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64DA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D320C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241A50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Костино</w:t>
            </w:r>
          </w:p>
        </w:tc>
      </w:tr>
      <w:tr w:rsidR="008F6BD7" w:rsidRPr="008F6BD7" w14:paraId="283E1A9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5096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879</w:t>
            </w:r>
          </w:p>
        </w:tc>
        <w:tc>
          <w:tcPr>
            <w:tcW w:w="2639" w:type="dxa"/>
            <w:tcBorders>
              <w:top w:val="nil"/>
              <w:left w:val="nil"/>
              <w:bottom w:val="single" w:sz="4" w:space="0" w:color="auto"/>
              <w:right w:val="single" w:sz="4" w:space="0" w:color="auto"/>
            </w:tcBorders>
            <w:shd w:val="clear" w:color="auto" w:fill="auto"/>
            <w:noWrap/>
            <w:vAlign w:val="center"/>
            <w:hideMark/>
          </w:tcPr>
          <w:p w14:paraId="0D9EC7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F6B2E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DD8F7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Вершинята</w:t>
            </w:r>
          </w:p>
        </w:tc>
        <w:tc>
          <w:tcPr>
            <w:tcW w:w="2127" w:type="dxa"/>
            <w:tcBorders>
              <w:top w:val="nil"/>
              <w:left w:val="nil"/>
              <w:bottom w:val="single" w:sz="4" w:space="0" w:color="auto"/>
              <w:right w:val="single" w:sz="4" w:space="0" w:color="auto"/>
            </w:tcBorders>
            <w:shd w:val="clear" w:color="auto" w:fill="auto"/>
            <w:noWrap/>
            <w:vAlign w:val="center"/>
            <w:hideMark/>
          </w:tcPr>
          <w:p w14:paraId="378C9B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63107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8ED0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880</w:t>
            </w:r>
          </w:p>
        </w:tc>
        <w:tc>
          <w:tcPr>
            <w:tcW w:w="2639" w:type="dxa"/>
            <w:tcBorders>
              <w:top w:val="nil"/>
              <w:left w:val="nil"/>
              <w:bottom w:val="single" w:sz="4" w:space="0" w:color="auto"/>
              <w:right w:val="single" w:sz="4" w:space="0" w:color="auto"/>
            </w:tcBorders>
            <w:shd w:val="clear" w:color="auto" w:fill="auto"/>
            <w:noWrap/>
            <w:vAlign w:val="center"/>
            <w:hideMark/>
          </w:tcPr>
          <w:p w14:paraId="0ED9CB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5B0A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3A10E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Верхорубы</w:t>
            </w:r>
          </w:p>
        </w:tc>
        <w:tc>
          <w:tcPr>
            <w:tcW w:w="2127" w:type="dxa"/>
            <w:tcBorders>
              <w:top w:val="nil"/>
              <w:left w:val="nil"/>
              <w:bottom w:val="single" w:sz="4" w:space="0" w:color="auto"/>
              <w:right w:val="single" w:sz="4" w:space="0" w:color="auto"/>
            </w:tcBorders>
            <w:shd w:val="clear" w:color="auto" w:fill="auto"/>
            <w:noWrap/>
            <w:vAlign w:val="center"/>
            <w:hideMark/>
          </w:tcPr>
          <w:p w14:paraId="14A6BB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BF3C4B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27B22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881</w:t>
            </w:r>
          </w:p>
        </w:tc>
        <w:tc>
          <w:tcPr>
            <w:tcW w:w="2639" w:type="dxa"/>
            <w:tcBorders>
              <w:top w:val="nil"/>
              <w:left w:val="nil"/>
              <w:bottom w:val="single" w:sz="4" w:space="0" w:color="auto"/>
              <w:right w:val="single" w:sz="4" w:space="0" w:color="auto"/>
            </w:tcBorders>
            <w:shd w:val="clear" w:color="auto" w:fill="auto"/>
            <w:noWrap/>
            <w:vAlign w:val="center"/>
            <w:hideMark/>
          </w:tcPr>
          <w:p w14:paraId="48E5C7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125B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053FA3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 Александровское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7569EE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02790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CF80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882</w:t>
            </w:r>
          </w:p>
        </w:tc>
        <w:tc>
          <w:tcPr>
            <w:tcW w:w="2639" w:type="dxa"/>
            <w:tcBorders>
              <w:top w:val="nil"/>
              <w:left w:val="nil"/>
              <w:bottom w:val="single" w:sz="4" w:space="0" w:color="auto"/>
              <w:right w:val="single" w:sz="4" w:space="0" w:color="auto"/>
            </w:tcBorders>
            <w:shd w:val="clear" w:color="auto" w:fill="auto"/>
            <w:noWrap/>
            <w:vAlign w:val="center"/>
            <w:hideMark/>
          </w:tcPr>
          <w:p w14:paraId="207E69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94E6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761FE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Рябиновщина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35684A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7C700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E979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883</w:t>
            </w:r>
          </w:p>
        </w:tc>
        <w:tc>
          <w:tcPr>
            <w:tcW w:w="2639" w:type="dxa"/>
            <w:tcBorders>
              <w:top w:val="nil"/>
              <w:left w:val="nil"/>
              <w:bottom w:val="single" w:sz="4" w:space="0" w:color="auto"/>
              <w:right w:val="single" w:sz="4" w:space="0" w:color="auto"/>
            </w:tcBorders>
            <w:shd w:val="clear" w:color="auto" w:fill="auto"/>
            <w:noWrap/>
            <w:vAlign w:val="center"/>
            <w:hideMark/>
          </w:tcPr>
          <w:p w14:paraId="31E519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0887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B4B9B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Заозерье</w:t>
            </w:r>
          </w:p>
        </w:tc>
        <w:tc>
          <w:tcPr>
            <w:tcW w:w="2127" w:type="dxa"/>
            <w:tcBorders>
              <w:top w:val="nil"/>
              <w:left w:val="nil"/>
              <w:bottom w:val="single" w:sz="4" w:space="0" w:color="auto"/>
              <w:right w:val="single" w:sz="4" w:space="0" w:color="auto"/>
            </w:tcBorders>
            <w:shd w:val="clear" w:color="auto" w:fill="auto"/>
            <w:noWrap/>
            <w:vAlign w:val="center"/>
            <w:hideMark/>
          </w:tcPr>
          <w:p w14:paraId="6E9948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2F07C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5E20B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884</w:t>
            </w:r>
          </w:p>
        </w:tc>
        <w:tc>
          <w:tcPr>
            <w:tcW w:w="2639" w:type="dxa"/>
            <w:tcBorders>
              <w:top w:val="nil"/>
              <w:left w:val="nil"/>
              <w:bottom w:val="single" w:sz="4" w:space="0" w:color="auto"/>
              <w:right w:val="single" w:sz="4" w:space="0" w:color="auto"/>
            </w:tcBorders>
            <w:shd w:val="clear" w:color="auto" w:fill="auto"/>
            <w:noWrap/>
            <w:vAlign w:val="center"/>
            <w:hideMark/>
          </w:tcPr>
          <w:p w14:paraId="4BCD6F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479D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D6602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Платоновцы</w:t>
            </w:r>
          </w:p>
        </w:tc>
        <w:tc>
          <w:tcPr>
            <w:tcW w:w="2127" w:type="dxa"/>
            <w:tcBorders>
              <w:top w:val="nil"/>
              <w:left w:val="nil"/>
              <w:bottom w:val="single" w:sz="4" w:space="0" w:color="auto"/>
              <w:right w:val="single" w:sz="4" w:space="0" w:color="auto"/>
            </w:tcBorders>
            <w:shd w:val="clear" w:color="auto" w:fill="auto"/>
            <w:noWrap/>
            <w:vAlign w:val="center"/>
            <w:hideMark/>
          </w:tcPr>
          <w:p w14:paraId="1D75B8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53A32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4938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885</w:t>
            </w:r>
          </w:p>
        </w:tc>
        <w:tc>
          <w:tcPr>
            <w:tcW w:w="2639" w:type="dxa"/>
            <w:tcBorders>
              <w:top w:val="nil"/>
              <w:left w:val="nil"/>
              <w:bottom w:val="single" w:sz="4" w:space="0" w:color="auto"/>
              <w:right w:val="single" w:sz="4" w:space="0" w:color="auto"/>
            </w:tcBorders>
            <w:shd w:val="clear" w:color="auto" w:fill="auto"/>
            <w:noWrap/>
            <w:vAlign w:val="center"/>
            <w:hideMark/>
          </w:tcPr>
          <w:p w14:paraId="470A5C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8A68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FC84E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Чупины</w:t>
            </w:r>
          </w:p>
        </w:tc>
        <w:tc>
          <w:tcPr>
            <w:tcW w:w="2127" w:type="dxa"/>
            <w:tcBorders>
              <w:top w:val="nil"/>
              <w:left w:val="nil"/>
              <w:bottom w:val="single" w:sz="4" w:space="0" w:color="auto"/>
              <w:right w:val="single" w:sz="4" w:space="0" w:color="auto"/>
            </w:tcBorders>
            <w:shd w:val="clear" w:color="auto" w:fill="auto"/>
            <w:noWrap/>
            <w:vAlign w:val="center"/>
            <w:hideMark/>
          </w:tcPr>
          <w:p w14:paraId="626F4F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ED18E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A651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886</w:t>
            </w:r>
          </w:p>
        </w:tc>
        <w:tc>
          <w:tcPr>
            <w:tcW w:w="2639" w:type="dxa"/>
            <w:tcBorders>
              <w:top w:val="nil"/>
              <w:left w:val="nil"/>
              <w:bottom w:val="single" w:sz="4" w:space="0" w:color="auto"/>
              <w:right w:val="single" w:sz="4" w:space="0" w:color="auto"/>
            </w:tcBorders>
            <w:shd w:val="clear" w:color="auto" w:fill="auto"/>
            <w:noWrap/>
            <w:vAlign w:val="center"/>
            <w:hideMark/>
          </w:tcPr>
          <w:p w14:paraId="799188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3D9A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95DDE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Птицефабрика</w:t>
            </w:r>
          </w:p>
        </w:tc>
        <w:tc>
          <w:tcPr>
            <w:tcW w:w="2127" w:type="dxa"/>
            <w:tcBorders>
              <w:top w:val="nil"/>
              <w:left w:val="nil"/>
              <w:bottom w:val="single" w:sz="4" w:space="0" w:color="auto"/>
              <w:right w:val="single" w:sz="4" w:space="0" w:color="auto"/>
            </w:tcBorders>
            <w:shd w:val="clear" w:color="auto" w:fill="auto"/>
            <w:noWrap/>
            <w:vAlign w:val="center"/>
            <w:hideMark/>
          </w:tcPr>
          <w:p w14:paraId="013623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23F02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6E201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887</w:t>
            </w:r>
          </w:p>
        </w:tc>
        <w:tc>
          <w:tcPr>
            <w:tcW w:w="2639" w:type="dxa"/>
            <w:tcBorders>
              <w:top w:val="nil"/>
              <w:left w:val="nil"/>
              <w:bottom w:val="single" w:sz="4" w:space="0" w:color="auto"/>
              <w:right w:val="single" w:sz="4" w:space="0" w:color="auto"/>
            </w:tcBorders>
            <w:shd w:val="clear" w:color="auto" w:fill="auto"/>
            <w:noWrap/>
            <w:vAlign w:val="center"/>
            <w:hideMark/>
          </w:tcPr>
          <w:p w14:paraId="0759F8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AF72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62CAEF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Таранки</w:t>
            </w:r>
          </w:p>
        </w:tc>
        <w:tc>
          <w:tcPr>
            <w:tcW w:w="2127" w:type="dxa"/>
            <w:tcBorders>
              <w:top w:val="nil"/>
              <w:left w:val="nil"/>
              <w:bottom w:val="single" w:sz="4" w:space="0" w:color="auto"/>
              <w:right w:val="single" w:sz="4" w:space="0" w:color="auto"/>
            </w:tcBorders>
            <w:shd w:val="clear" w:color="auto" w:fill="auto"/>
            <w:noWrap/>
            <w:vAlign w:val="center"/>
            <w:hideMark/>
          </w:tcPr>
          <w:p w14:paraId="1E59B9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C0283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C14C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888</w:t>
            </w:r>
          </w:p>
        </w:tc>
        <w:tc>
          <w:tcPr>
            <w:tcW w:w="2639" w:type="dxa"/>
            <w:tcBorders>
              <w:top w:val="nil"/>
              <w:left w:val="nil"/>
              <w:bottom w:val="single" w:sz="4" w:space="0" w:color="auto"/>
              <w:right w:val="single" w:sz="4" w:space="0" w:color="auto"/>
            </w:tcBorders>
            <w:shd w:val="clear" w:color="auto" w:fill="auto"/>
            <w:noWrap/>
            <w:vAlign w:val="center"/>
            <w:hideMark/>
          </w:tcPr>
          <w:p w14:paraId="468EA1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D885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558558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Сапожнята</w:t>
            </w:r>
          </w:p>
        </w:tc>
        <w:tc>
          <w:tcPr>
            <w:tcW w:w="2127" w:type="dxa"/>
            <w:tcBorders>
              <w:top w:val="nil"/>
              <w:left w:val="nil"/>
              <w:bottom w:val="single" w:sz="4" w:space="0" w:color="auto"/>
              <w:right w:val="single" w:sz="4" w:space="0" w:color="auto"/>
            </w:tcBorders>
            <w:shd w:val="clear" w:color="auto" w:fill="auto"/>
            <w:noWrap/>
            <w:vAlign w:val="center"/>
            <w:hideMark/>
          </w:tcPr>
          <w:p w14:paraId="779AAB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D7950E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D35A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889</w:t>
            </w:r>
          </w:p>
        </w:tc>
        <w:tc>
          <w:tcPr>
            <w:tcW w:w="2639" w:type="dxa"/>
            <w:tcBorders>
              <w:top w:val="nil"/>
              <w:left w:val="nil"/>
              <w:bottom w:val="single" w:sz="4" w:space="0" w:color="auto"/>
              <w:right w:val="single" w:sz="4" w:space="0" w:color="auto"/>
            </w:tcBorders>
            <w:shd w:val="clear" w:color="auto" w:fill="auto"/>
            <w:noWrap/>
            <w:vAlign w:val="center"/>
            <w:hideMark/>
          </w:tcPr>
          <w:p w14:paraId="305283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9C87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5806EF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Шалагиновы</w:t>
            </w:r>
          </w:p>
        </w:tc>
        <w:tc>
          <w:tcPr>
            <w:tcW w:w="2127" w:type="dxa"/>
            <w:tcBorders>
              <w:top w:val="nil"/>
              <w:left w:val="nil"/>
              <w:bottom w:val="single" w:sz="4" w:space="0" w:color="auto"/>
              <w:right w:val="single" w:sz="4" w:space="0" w:color="auto"/>
            </w:tcBorders>
            <w:shd w:val="clear" w:color="auto" w:fill="auto"/>
            <w:noWrap/>
            <w:vAlign w:val="center"/>
            <w:hideMark/>
          </w:tcPr>
          <w:p w14:paraId="1D2E1F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DABC5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22164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890</w:t>
            </w:r>
          </w:p>
        </w:tc>
        <w:tc>
          <w:tcPr>
            <w:tcW w:w="2639" w:type="dxa"/>
            <w:tcBorders>
              <w:top w:val="nil"/>
              <w:left w:val="nil"/>
              <w:bottom w:val="single" w:sz="4" w:space="0" w:color="auto"/>
              <w:right w:val="single" w:sz="4" w:space="0" w:color="auto"/>
            </w:tcBorders>
            <w:shd w:val="clear" w:color="auto" w:fill="auto"/>
            <w:noWrap/>
            <w:vAlign w:val="center"/>
            <w:hideMark/>
          </w:tcPr>
          <w:p w14:paraId="56152C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4D21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B16A9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Московская</w:t>
            </w:r>
          </w:p>
        </w:tc>
        <w:tc>
          <w:tcPr>
            <w:tcW w:w="2127" w:type="dxa"/>
            <w:tcBorders>
              <w:top w:val="nil"/>
              <w:left w:val="nil"/>
              <w:bottom w:val="single" w:sz="4" w:space="0" w:color="auto"/>
              <w:right w:val="single" w:sz="4" w:space="0" w:color="auto"/>
            </w:tcBorders>
            <w:shd w:val="clear" w:color="auto" w:fill="auto"/>
            <w:noWrap/>
            <w:vAlign w:val="center"/>
            <w:hideMark/>
          </w:tcPr>
          <w:p w14:paraId="2F7894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8DBDEE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788F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891</w:t>
            </w:r>
          </w:p>
        </w:tc>
        <w:tc>
          <w:tcPr>
            <w:tcW w:w="2639" w:type="dxa"/>
            <w:tcBorders>
              <w:top w:val="nil"/>
              <w:left w:val="nil"/>
              <w:bottom w:val="single" w:sz="4" w:space="0" w:color="auto"/>
              <w:right w:val="single" w:sz="4" w:space="0" w:color="auto"/>
            </w:tcBorders>
            <w:shd w:val="clear" w:color="auto" w:fill="auto"/>
            <w:noWrap/>
            <w:vAlign w:val="center"/>
            <w:hideMark/>
          </w:tcPr>
          <w:p w14:paraId="3D1D74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1201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3D1EC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Дресва</w:t>
            </w:r>
          </w:p>
        </w:tc>
        <w:tc>
          <w:tcPr>
            <w:tcW w:w="2127" w:type="dxa"/>
            <w:tcBorders>
              <w:top w:val="nil"/>
              <w:left w:val="nil"/>
              <w:bottom w:val="single" w:sz="4" w:space="0" w:color="auto"/>
              <w:right w:val="single" w:sz="4" w:space="0" w:color="auto"/>
            </w:tcBorders>
            <w:shd w:val="clear" w:color="auto" w:fill="auto"/>
            <w:noWrap/>
            <w:vAlign w:val="center"/>
            <w:hideMark/>
          </w:tcPr>
          <w:p w14:paraId="275DE9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2A5099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6024F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892</w:t>
            </w:r>
          </w:p>
        </w:tc>
        <w:tc>
          <w:tcPr>
            <w:tcW w:w="2639" w:type="dxa"/>
            <w:tcBorders>
              <w:top w:val="nil"/>
              <w:left w:val="nil"/>
              <w:bottom w:val="single" w:sz="4" w:space="0" w:color="auto"/>
              <w:right w:val="single" w:sz="4" w:space="0" w:color="auto"/>
            </w:tcBorders>
            <w:shd w:val="clear" w:color="auto" w:fill="auto"/>
            <w:noWrap/>
            <w:vAlign w:val="center"/>
            <w:hideMark/>
          </w:tcPr>
          <w:p w14:paraId="21C130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B6AE2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E81C3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Цепочкино</w:t>
            </w:r>
          </w:p>
        </w:tc>
        <w:tc>
          <w:tcPr>
            <w:tcW w:w="2127" w:type="dxa"/>
            <w:tcBorders>
              <w:top w:val="nil"/>
              <w:left w:val="nil"/>
              <w:bottom w:val="single" w:sz="4" w:space="0" w:color="auto"/>
              <w:right w:val="single" w:sz="4" w:space="0" w:color="auto"/>
            </w:tcBorders>
            <w:shd w:val="clear" w:color="auto" w:fill="auto"/>
            <w:noWrap/>
            <w:vAlign w:val="center"/>
            <w:hideMark/>
          </w:tcPr>
          <w:p w14:paraId="7331A5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0B56D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06EA7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893</w:t>
            </w:r>
          </w:p>
        </w:tc>
        <w:tc>
          <w:tcPr>
            <w:tcW w:w="2639" w:type="dxa"/>
            <w:tcBorders>
              <w:top w:val="nil"/>
              <w:left w:val="nil"/>
              <w:bottom w:val="single" w:sz="4" w:space="0" w:color="auto"/>
              <w:right w:val="single" w:sz="4" w:space="0" w:color="auto"/>
            </w:tcBorders>
            <w:shd w:val="clear" w:color="auto" w:fill="auto"/>
            <w:noWrap/>
            <w:vAlign w:val="center"/>
            <w:hideMark/>
          </w:tcPr>
          <w:p w14:paraId="502ED0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FEBE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DE63E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Томызь</w:t>
            </w:r>
          </w:p>
        </w:tc>
        <w:tc>
          <w:tcPr>
            <w:tcW w:w="2127" w:type="dxa"/>
            <w:tcBorders>
              <w:top w:val="nil"/>
              <w:left w:val="nil"/>
              <w:bottom w:val="single" w:sz="4" w:space="0" w:color="auto"/>
              <w:right w:val="single" w:sz="4" w:space="0" w:color="auto"/>
            </w:tcBorders>
            <w:shd w:val="clear" w:color="auto" w:fill="auto"/>
            <w:noWrap/>
            <w:vAlign w:val="center"/>
            <w:hideMark/>
          </w:tcPr>
          <w:p w14:paraId="04FE68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7B11C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0F1F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894</w:t>
            </w:r>
          </w:p>
        </w:tc>
        <w:tc>
          <w:tcPr>
            <w:tcW w:w="2639" w:type="dxa"/>
            <w:tcBorders>
              <w:top w:val="nil"/>
              <w:left w:val="nil"/>
              <w:bottom w:val="single" w:sz="4" w:space="0" w:color="auto"/>
              <w:right w:val="single" w:sz="4" w:space="0" w:color="auto"/>
            </w:tcBorders>
            <w:shd w:val="clear" w:color="auto" w:fill="auto"/>
            <w:noWrap/>
            <w:vAlign w:val="center"/>
            <w:hideMark/>
          </w:tcPr>
          <w:p w14:paraId="1C313C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EB88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1ED87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Казаковцевы</w:t>
            </w:r>
          </w:p>
        </w:tc>
        <w:tc>
          <w:tcPr>
            <w:tcW w:w="2127" w:type="dxa"/>
            <w:tcBorders>
              <w:top w:val="nil"/>
              <w:left w:val="nil"/>
              <w:bottom w:val="single" w:sz="4" w:space="0" w:color="auto"/>
              <w:right w:val="single" w:sz="4" w:space="0" w:color="auto"/>
            </w:tcBorders>
            <w:shd w:val="clear" w:color="auto" w:fill="auto"/>
            <w:noWrap/>
            <w:vAlign w:val="center"/>
            <w:hideMark/>
          </w:tcPr>
          <w:p w14:paraId="607CF2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C28A8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06552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895</w:t>
            </w:r>
          </w:p>
        </w:tc>
        <w:tc>
          <w:tcPr>
            <w:tcW w:w="2639" w:type="dxa"/>
            <w:tcBorders>
              <w:top w:val="nil"/>
              <w:left w:val="nil"/>
              <w:bottom w:val="single" w:sz="4" w:space="0" w:color="auto"/>
              <w:right w:val="single" w:sz="4" w:space="0" w:color="auto"/>
            </w:tcBorders>
            <w:shd w:val="clear" w:color="auto" w:fill="auto"/>
            <w:noWrap/>
            <w:vAlign w:val="center"/>
            <w:hideMark/>
          </w:tcPr>
          <w:p w14:paraId="7A2007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BFA8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8BF8D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Лебедевы</w:t>
            </w:r>
          </w:p>
        </w:tc>
        <w:tc>
          <w:tcPr>
            <w:tcW w:w="2127" w:type="dxa"/>
            <w:tcBorders>
              <w:top w:val="nil"/>
              <w:left w:val="nil"/>
              <w:bottom w:val="single" w:sz="4" w:space="0" w:color="auto"/>
              <w:right w:val="single" w:sz="4" w:space="0" w:color="auto"/>
            </w:tcBorders>
            <w:shd w:val="clear" w:color="auto" w:fill="auto"/>
            <w:noWrap/>
            <w:vAlign w:val="center"/>
            <w:hideMark/>
          </w:tcPr>
          <w:p w14:paraId="379A6F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09610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48AE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896</w:t>
            </w:r>
          </w:p>
        </w:tc>
        <w:tc>
          <w:tcPr>
            <w:tcW w:w="2639" w:type="dxa"/>
            <w:tcBorders>
              <w:top w:val="nil"/>
              <w:left w:val="nil"/>
              <w:bottom w:val="single" w:sz="4" w:space="0" w:color="auto"/>
              <w:right w:val="single" w:sz="4" w:space="0" w:color="auto"/>
            </w:tcBorders>
            <w:shd w:val="clear" w:color="auto" w:fill="auto"/>
            <w:noWrap/>
            <w:vAlign w:val="center"/>
            <w:hideMark/>
          </w:tcPr>
          <w:p w14:paraId="036A18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3ABE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20B53D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Верховойское</w:t>
            </w:r>
          </w:p>
        </w:tc>
        <w:tc>
          <w:tcPr>
            <w:tcW w:w="2127" w:type="dxa"/>
            <w:tcBorders>
              <w:top w:val="nil"/>
              <w:left w:val="nil"/>
              <w:bottom w:val="single" w:sz="4" w:space="0" w:color="auto"/>
              <w:right w:val="single" w:sz="4" w:space="0" w:color="auto"/>
            </w:tcBorders>
            <w:shd w:val="clear" w:color="auto" w:fill="auto"/>
            <w:noWrap/>
            <w:vAlign w:val="center"/>
            <w:hideMark/>
          </w:tcPr>
          <w:p w14:paraId="64181C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7FA010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EDCAB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897</w:t>
            </w:r>
          </w:p>
        </w:tc>
        <w:tc>
          <w:tcPr>
            <w:tcW w:w="2639" w:type="dxa"/>
            <w:tcBorders>
              <w:top w:val="nil"/>
              <w:left w:val="nil"/>
              <w:bottom w:val="single" w:sz="4" w:space="0" w:color="auto"/>
              <w:right w:val="single" w:sz="4" w:space="0" w:color="auto"/>
            </w:tcBorders>
            <w:shd w:val="clear" w:color="auto" w:fill="auto"/>
            <w:noWrap/>
            <w:vAlign w:val="center"/>
            <w:hideMark/>
          </w:tcPr>
          <w:p w14:paraId="52BE6C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55BD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A539E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Пирогово</w:t>
            </w:r>
          </w:p>
        </w:tc>
        <w:tc>
          <w:tcPr>
            <w:tcW w:w="2127" w:type="dxa"/>
            <w:tcBorders>
              <w:top w:val="nil"/>
              <w:left w:val="nil"/>
              <w:bottom w:val="single" w:sz="4" w:space="0" w:color="auto"/>
              <w:right w:val="single" w:sz="4" w:space="0" w:color="auto"/>
            </w:tcBorders>
            <w:shd w:val="clear" w:color="auto" w:fill="auto"/>
            <w:noWrap/>
            <w:vAlign w:val="center"/>
            <w:hideMark/>
          </w:tcPr>
          <w:p w14:paraId="24E749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FDFEB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06E0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898</w:t>
            </w:r>
          </w:p>
        </w:tc>
        <w:tc>
          <w:tcPr>
            <w:tcW w:w="2639" w:type="dxa"/>
            <w:tcBorders>
              <w:top w:val="nil"/>
              <w:left w:val="nil"/>
              <w:bottom w:val="single" w:sz="4" w:space="0" w:color="auto"/>
              <w:right w:val="single" w:sz="4" w:space="0" w:color="auto"/>
            </w:tcBorders>
            <w:shd w:val="clear" w:color="auto" w:fill="auto"/>
            <w:noWrap/>
            <w:vAlign w:val="center"/>
            <w:hideMark/>
          </w:tcPr>
          <w:p w14:paraId="7BD709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92F5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7EF25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Святица</w:t>
            </w:r>
          </w:p>
        </w:tc>
        <w:tc>
          <w:tcPr>
            <w:tcW w:w="2127" w:type="dxa"/>
            <w:tcBorders>
              <w:top w:val="nil"/>
              <w:left w:val="nil"/>
              <w:bottom w:val="single" w:sz="4" w:space="0" w:color="auto"/>
              <w:right w:val="single" w:sz="4" w:space="0" w:color="auto"/>
            </w:tcBorders>
            <w:shd w:val="clear" w:color="auto" w:fill="auto"/>
            <w:noWrap/>
            <w:vAlign w:val="center"/>
            <w:hideMark/>
          </w:tcPr>
          <w:p w14:paraId="6C7246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0F5CF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2150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899</w:t>
            </w:r>
          </w:p>
        </w:tc>
        <w:tc>
          <w:tcPr>
            <w:tcW w:w="2639" w:type="dxa"/>
            <w:tcBorders>
              <w:top w:val="nil"/>
              <w:left w:val="nil"/>
              <w:bottom w:val="single" w:sz="4" w:space="0" w:color="auto"/>
              <w:right w:val="single" w:sz="4" w:space="0" w:color="auto"/>
            </w:tcBorders>
            <w:shd w:val="clear" w:color="auto" w:fill="auto"/>
            <w:noWrap/>
            <w:vAlign w:val="center"/>
            <w:hideMark/>
          </w:tcPr>
          <w:p w14:paraId="5E1B1E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770E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F6F71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Татаурово</w:t>
            </w:r>
          </w:p>
        </w:tc>
        <w:tc>
          <w:tcPr>
            <w:tcW w:w="2127" w:type="dxa"/>
            <w:tcBorders>
              <w:top w:val="nil"/>
              <w:left w:val="nil"/>
              <w:bottom w:val="single" w:sz="4" w:space="0" w:color="auto"/>
              <w:right w:val="single" w:sz="4" w:space="0" w:color="auto"/>
            </w:tcBorders>
            <w:shd w:val="clear" w:color="auto" w:fill="auto"/>
            <w:noWrap/>
            <w:vAlign w:val="center"/>
            <w:hideMark/>
          </w:tcPr>
          <w:p w14:paraId="5159D3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F856F0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E6DA3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900</w:t>
            </w:r>
          </w:p>
        </w:tc>
        <w:tc>
          <w:tcPr>
            <w:tcW w:w="2639" w:type="dxa"/>
            <w:tcBorders>
              <w:top w:val="nil"/>
              <w:left w:val="nil"/>
              <w:bottom w:val="single" w:sz="4" w:space="0" w:color="auto"/>
              <w:right w:val="single" w:sz="4" w:space="0" w:color="auto"/>
            </w:tcBorders>
            <w:shd w:val="clear" w:color="auto" w:fill="auto"/>
            <w:noWrap/>
            <w:vAlign w:val="center"/>
            <w:hideMark/>
          </w:tcPr>
          <w:p w14:paraId="3F35B5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868E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70C0B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Перевоз</w:t>
            </w:r>
          </w:p>
        </w:tc>
        <w:tc>
          <w:tcPr>
            <w:tcW w:w="2127" w:type="dxa"/>
            <w:tcBorders>
              <w:top w:val="nil"/>
              <w:left w:val="nil"/>
              <w:bottom w:val="single" w:sz="4" w:space="0" w:color="auto"/>
              <w:right w:val="single" w:sz="4" w:space="0" w:color="auto"/>
            </w:tcBorders>
            <w:shd w:val="clear" w:color="auto" w:fill="auto"/>
            <w:noWrap/>
            <w:vAlign w:val="center"/>
            <w:hideMark/>
          </w:tcPr>
          <w:p w14:paraId="541408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2E1B1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D0141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901</w:t>
            </w:r>
          </w:p>
        </w:tc>
        <w:tc>
          <w:tcPr>
            <w:tcW w:w="2639" w:type="dxa"/>
            <w:tcBorders>
              <w:top w:val="nil"/>
              <w:left w:val="nil"/>
              <w:bottom w:val="single" w:sz="4" w:space="0" w:color="auto"/>
              <w:right w:val="single" w:sz="4" w:space="0" w:color="auto"/>
            </w:tcBorders>
            <w:shd w:val="clear" w:color="auto" w:fill="auto"/>
            <w:noWrap/>
            <w:vAlign w:val="center"/>
            <w:hideMark/>
          </w:tcPr>
          <w:p w14:paraId="144DC7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E786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B15F1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Вишневка</w:t>
            </w:r>
          </w:p>
        </w:tc>
        <w:tc>
          <w:tcPr>
            <w:tcW w:w="2127" w:type="dxa"/>
            <w:tcBorders>
              <w:top w:val="nil"/>
              <w:left w:val="nil"/>
              <w:bottom w:val="single" w:sz="4" w:space="0" w:color="auto"/>
              <w:right w:val="single" w:sz="4" w:space="0" w:color="auto"/>
            </w:tcBorders>
            <w:shd w:val="clear" w:color="auto" w:fill="auto"/>
            <w:noWrap/>
            <w:vAlign w:val="center"/>
            <w:hideMark/>
          </w:tcPr>
          <w:p w14:paraId="13EB55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765C8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D354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902</w:t>
            </w:r>
          </w:p>
        </w:tc>
        <w:tc>
          <w:tcPr>
            <w:tcW w:w="2639" w:type="dxa"/>
            <w:tcBorders>
              <w:top w:val="nil"/>
              <w:left w:val="nil"/>
              <w:bottom w:val="single" w:sz="4" w:space="0" w:color="auto"/>
              <w:right w:val="single" w:sz="4" w:space="0" w:color="auto"/>
            </w:tcBorders>
            <w:shd w:val="clear" w:color="auto" w:fill="auto"/>
            <w:noWrap/>
            <w:vAlign w:val="center"/>
            <w:hideMark/>
          </w:tcPr>
          <w:p w14:paraId="5356A2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A066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D80F2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Гостево</w:t>
            </w:r>
          </w:p>
        </w:tc>
        <w:tc>
          <w:tcPr>
            <w:tcW w:w="2127" w:type="dxa"/>
            <w:tcBorders>
              <w:top w:val="nil"/>
              <w:left w:val="nil"/>
              <w:bottom w:val="single" w:sz="4" w:space="0" w:color="auto"/>
              <w:right w:val="single" w:sz="4" w:space="0" w:color="auto"/>
            </w:tcBorders>
            <w:shd w:val="clear" w:color="auto" w:fill="auto"/>
            <w:noWrap/>
            <w:vAlign w:val="center"/>
            <w:hideMark/>
          </w:tcPr>
          <w:p w14:paraId="66EFC5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BB14A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2C7EC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903</w:t>
            </w:r>
          </w:p>
        </w:tc>
        <w:tc>
          <w:tcPr>
            <w:tcW w:w="2639" w:type="dxa"/>
            <w:tcBorders>
              <w:top w:val="nil"/>
              <w:left w:val="nil"/>
              <w:bottom w:val="single" w:sz="4" w:space="0" w:color="auto"/>
              <w:right w:val="single" w:sz="4" w:space="0" w:color="auto"/>
            </w:tcBorders>
            <w:shd w:val="clear" w:color="auto" w:fill="auto"/>
            <w:noWrap/>
            <w:vAlign w:val="center"/>
            <w:hideMark/>
          </w:tcPr>
          <w:p w14:paraId="3ADAEF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1214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C9BDF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Шаши</w:t>
            </w:r>
          </w:p>
        </w:tc>
        <w:tc>
          <w:tcPr>
            <w:tcW w:w="2127" w:type="dxa"/>
            <w:tcBorders>
              <w:top w:val="nil"/>
              <w:left w:val="nil"/>
              <w:bottom w:val="single" w:sz="4" w:space="0" w:color="auto"/>
              <w:right w:val="single" w:sz="4" w:space="0" w:color="auto"/>
            </w:tcBorders>
            <w:shd w:val="clear" w:color="auto" w:fill="auto"/>
            <w:noWrap/>
            <w:vAlign w:val="center"/>
            <w:hideMark/>
          </w:tcPr>
          <w:p w14:paraId="62E3C2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BCEB9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1461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904</w:t>
            </w:r>
          </w:p>
        </w:tc>
        <w:tc>
          <w:tcPr>
            <w:tcW w:w="2639" w:type="dxa"/>
            <w:tcBorders>
              <w:top w:val="nil"/>
              <w:left w:val="nil"/>
              <w:bottom w:val="single" w:sz="4" w:space="0" w:color="auto"/>
              <w:right w:val="single" w:sz="4" w:space="0" w:color="auto"/>
            </w:tcBorders>
            <w:shd w:val="clear" w:color="auto" w:fill="auto"/>
            <w:noWrap/>
            <w:vAlign w:val="center"/>
            <w:hideMark/>
          </w:tcPr>
          <w:p w14:paraId="42E1B8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623C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1BB346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Климковка</w:t>
            </w:r>
          </w:p>
        </w:tc>
        <w:tc>
          <w:tcPr>
            <w:tcW w:w="2127" w:type="dxa"/>
            <w:tcBorders>
              <w:top w:val="nil"/>
              <w:left w:val="nil"/>
              <w:bottom w:val="single" w:sz="4" w:space="0" w:color="auto"/>
              <w:right w:val="single" w:sz="4" w:space="0" w:color="auto"/>
            </w:tcBorders>
            <w:shd w:val="clear" w:color="auto" w:fill="auto"/>
            <w:noWrap/>
            <w:vAlign w:val="center"/>
            <w:hideMark/>
          </w:tcPr>
          <w:p w14:paraId="479FDB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436B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A636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905</w:t>
            </w:r>
          </w:p>
        </w:tc>
        <w:tc>
          <w:tcPr>
            <w:tcW w:w="2639" w:type="dxa"/>
            <w:tcBorders>
              <w:top w:val="nil"/>
              <w:left w:val="nil"/>
              <w:bottom w:val="single" w:sz="4" w:space="0" w:color="auto"/>
              <w:right w:val="single" w:sz="4" w:space="0" w:color="auto"/>
            </w:tcBorders>
            <w:shd w:val="clear" w:color="auto" w:fill="auto"/>
            <w:noWrap/>
            <w:vAlign w:val="center"/>
            <w:hideMark/>
          </w:tcPr>
          <w:p w14:paraId="2F746D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A482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22C51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Болдычи</w:t>
            </w:r>
          </w:p>
        </w:tc>
        <w:tc>
          <w:tcPr>
            <w:tcW w:w="2127" w:type="dxa"/>
            <w:tcBorders>
              <w:top w:val="nil"/>
              <w:left w:val="nil"/>
              <w:bottom w:val="single" w:sz="4" w:space="0" w:color="auto"/>
              <w:right w:val="single" w:sz="4" w:space="0" w:color="auto"/>
            </w:tcBorders>
            <w:shd w:val="clear" w:color="auto" w:fill="auto"/>
            <w:noWrap/>
            <w:vAlign w:val="center"/>
            <w:hideMark/>
          </w:tcPr>
          <w:p w14:paraId="593549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96CAB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7199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906</w:t>
            </w:r>
          </w:p>
        </w:tc>
        <w:tc>
          <w:tcPr>
            <w:tcW w:w="2639" w:type="dxa"/>
            <w:tcBorders>
              <w:top w:val="nil"/>
              <w:left w:val="nil"/>
              <w:bottom w:val="single" w:sz="4" w:space="0" w:color="auto"/>
              <w:right w:val="single" w:sz="4" w:space="0" w:color="auto"/>
            </w:tcBorders>
            <w:shd w:val="clear" w:color="auto" w:fill="auto"/>
            <w:noWrap/>
            <w:vAlign w:val="center"/>
            <w:hideMark/>
          </w:tcPr>
          <w:p w14:paraId="2E12B7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F0446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21F2C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Здерихино</w:t>
            </w:r>
          </w:p>
        </w:tc>
        <w:tc>
          <w:tcPr>
            <w:tcW w:w="2127" w:type="dxa"/>
            <w:tcBorders>
              <w:top w:val="nil"/>
              <w:left w:val="nil"/>
              <w:bottom w:val="single" w:sz="4" w:space="0" w:color="auto"/>
              <w:right w:val="single" w:sz="4" w:space="0" w:color="auto"/>
            </w:tcBorders>
            <w:shd w:val="clear" w:color="auto" w:fill="auto"/>
            <w:noWrap/>
            <w:vAlign w:val="center"/>
            <w:hideMark/>
          </w:tcPr>
          <w:p w14:paraId="00E9EF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6ED27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EC84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907</w:t>
            </w:r>
          </w:p>
        </w:tc>
        <w:tc>
          <w:tcPr>
            <w:tcW w:w="2639" w:type="dxa"/>
            <w:tcBorders>
              <w:top w:val="nil"/>
              <w:left w:val="nil"/>
              <w:bottom w:val="single" w:sz="4" w:space="0" w:color="auto"/>
              <w:right w:val="single" w:sz="4" w:space="0" w:color="auto"/>
            </w:tcBorders>
            <w:shd w:val="clear" w:color="auto" w:fill="auto"/>
            <w:noWrap/>
            <w:vAlign w:val="center"/>
            <w:hideMark/>
          </w:tcPr>
          <w:p w14:paraId="4493CE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6B43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F1600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Патруши</w:t>
            </w:r>
          </w:p>
        </w:tc>
        <w:tc>
          <w:tcPr>
            <w:tcW w:w="2127" w:type="dxa"/>
            <w:tcBorders>
              <w:top w:val="nil"/>
              <w:left w:val="nil"/>
              <w:bottom w:val="single" w:sz="4" w:space="0" w:color="auto"/>
              <w:right w:val="single" w:sz="4" w:space="0" w:color="auto"/>
            </w:tcBorders>
            <w:shd w:val="clear" w:color="auto" w:fill="auto"/>
            <w:noWrap/>
            <w:vAlign w:val="center"/>
            <w:hideMark/>
          </w:tcPr>
          <w:p w14:paraId="7A2C31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F868F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8E02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908</w:t>
            </w:r>
          </w:p>
        </w:tc>
        <w:tc>
          <w:tcPr>
            <w:tcW w:w="2639" w:type="dxa"/>
            <w:tcBorders>
              <w:top w:val="nil"/>
              <w:left w:val="nil"/>
              <w:bottom w:val="single" w:sz="4" w:space="0" w:color="auto"/>
              <w:right w:val="single" w:sz="4" w:space="0" w:color="auto"/>
            </w:tcBorders>
            <w:shd w:val="clear" w:color="auto" w:fill="auto"/>
            <w:noWrap/>
            <w:vAlign w:val="center"/>
            <w:hideMark/>
          </w:tcPr>
          <w:p w14:paraId="6D072E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9E52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1FD077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Песчанка</w:t>
            </w:r>
          </w:p>
        </w:tc>
        <w:tc>
          <w:tcPr>
            <w:tcW w:w="2127" w:type="dxa"/>
            <w:tcBorders>
              <w:top w:val="nil"/>
              <w:left w:val="nil"/>
              <w:bottom w:val="single" w:sz="4" w:space="0" w:color="auto"/>
              <w:right w:val="single" w:sz="4" w:space="0" w:color="auto"/>
            </w:tcBorders>
            <w:shd w:val="clear" w:color="auto" w:fill="auto"/>
            <w:noWrap/>
            <w:vAlign w:val="center"/>
            <w:hideMark/>
          </w:tcPr>
          <w:p w14:paraId="1B8A47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FAAB2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EE06E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909</w:t>
            </w:r>
          </w:p>
        </w:tc>
        <w:tc>
          <w:tcPr>
            <w:tcW w:w="2639" w:type="dxa"/>
            <w:tcBorders>
              <w:top w:val="nil"/>
              <w:left w:val="nil"/>
              <w:bottom w:val="single" w:sz="4" w:space="0" w:color="auto"/>
              <w:right w:val="single" w:sz="4" w:space="0" w:color="auto"/>
            </w:tcBorders>
            <w:shd w:val="clear" w:color="auto" w:fill="auto"/>
            <w:noWrap/>
            <w:vAlign w:val="center"/>
            <w:hideMark/>
          </w:tcPr>
          <w:p w14:paraId="72FFE8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901F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A0817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Загарье</w:t>
            </w:r>
          </w:p>
        </w:tc>
        <w:tc>
          <w:tcPr>
            <w:tcW w:w="2127" w:type="dxa"/>
            <w:tcBorders>
              <w:top w:val="nil"/>
              <w:left w:val="nil"/>
              <w:bottom w:val="single" w:sz="4" w:space="0" w:color="auto"/>
              <w:right w:val="single" w:sz="4" w:space="0" w:color="auto"/>
            </w:tcBorders>
            <w:shd w:val="clear" w:color="auto" w:fill="auto"/>
            <w:noWrap/>
            <w:vAlign w:val="center"/>
            <w:hideMark/>
          </w:tcPr>
          <w:p w14:paraId="037963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6475A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84B1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910</w:t>
            </w:r>
          </w:p>
        </w:tc>
        <w:tc>
          <w:tcPr>
            <w:tcW w:w="2639" w:type="dxa"/>
            <w:tcBorders>
              <w:top w:val="nil"/>
              <w:left w:val="nil"/>
              <w:bottom w:val="single" w:sz="4" w:space="0" w:color="auto"/>
              <w:right w:val="single" w:sz="4" w:space="0" w:color="auto"/>
            </w:tcBorders>
            <w:shd w:val="clear" w:color="auto" w:fill="auto"/>
            <w:noWrap/>
            <w:vAlign w:val="center"/>
            <w:hideMark/>
          </w:tcPr>
          <w:p w14:paraId="0EAA21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C378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8FEDC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Арык</w:t>
            </w:r>
          </w:p>
        </w:tc>
        <w:tc>
          <w:tcPr>
            <w:tcW w:w="2127" w:type="dxa"/>
            <w:tcBorders>
              <w:top w:val="nil"/>
              <w:left w:val="nil"/>
              <w:bottom w:val="single" w:sz="4" w:space="0" w:color="auto"/>
              <w:right w:val="single" w:sz="4" w:space="0" w:color="auto"/>
            </w:tcBorders>
            <w:shd w:val="clear" w:color="auto" w:fill="auto"/>
            <w:noWrap/>
            <w:vAlign w:val="center"/>
            <w:hideMark/>
          </w:tcPr>
          <w:p w14:paraId="645D9D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972AB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0391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911</w:t>
            </w:r>
          </w:p>
        </w:tc>
        <w:tc>
          <w:tcPr>
            <w:tcW w:w="2639" w:type="dxa"/>
            <w:tcBorders>
              <w:top w:val="nil"/>
              <w:left w:val="nil"/>
              <w:bottom w:val="single" w:sz="4" w:space="0" w:color="auto"/>
              <w:right w:val="single" w:sz="4" w:space="0" w:color="auto"/>
            </w:tcBorders>
            <w:shd w:val="clear" w:color="auto" w:fill="auto"/>
            <w:noWrap/>
            <w:vAlign w:val="center"/>
            <w:hideMark/>
          </w:tcPr>
          <w:p w14:paraId="2EEB9D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0B20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5E3ED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Племптицесовхоз</w:t>
            </w:r>
          </w:p>
        </w:tc>
        <w:tc>
          <w:tcPr>
            <w:tcW w:w="2127" w:type="dxa"/>
            <w:tcBorders>
              <w:top w:val="nil"/>
              <w:left w:val="nil"/>
              <w:bottom w:val="single" w:sz="4" w:space="0" w:color="auto"/>
              <w:right w:val="single" w:sz="4" w:space="0" w:color="auto"/>
            </w:tcBorders>
            <w:shd w:val="clear" w:color="auto" w:fill="auto"/>
            <w:noWrap/>
            <w:vAlign w:val="center"/>
            <w:hideMark/>
          </w:tcPr>
          <w:p w14:paraId="740D41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C133A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4E66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912</w:t>
            </w:r>
          </w:p>
        </w:tc>
        <w:tc>
          <w:tcPr>
            <w:tcW w:w="2639" w:type="dxa"/>
            <w:tcBorders>
              <w:top w:val="nil"/>
              <w:left w:val="nil"/>
              <w:bottom w:val="single" w:sz="4" w:space="0" w:color="auto"/>
              <w:right w:val="single" w:sz="4" w:space="0" w:color="auto"/>
            </w:tcBorders>
            <w:shd w:val="clear" w:color="auto" w:fill="auto"/>
            <w:noWrap/>
            <w:vAlign w:val="center"/>
            <w:hideMark/>
          </w:tcPr>
          <w:p w14:paraId="27B1BE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E381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7ADD18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Муша</w:t>
            </w:r>
          </w:p>
        </w:tc>
        <w:tc>
          <w:tcPr>
            <w:tcW w:w="2127" w:type="dxa"/>
            <w:tcBorders>
              <w:top w:val="nil"/>
              <w:left w:val="nil"/>
              <w:bottom w:val="single" w:sz="4" w:space="0" w:color="auto"/>
              <w:right w:val="single" w:sz="4" w:space="0" w:color="auto"/>
            </w:tcBorders>
            <w:shd w:val="clear" w:color="auto" w:fill="auto"/>
            <w:noWrap/>
            <w:vAlign w:val="center"/>
            <w:hideMark/>
          </w:tcPr>
          <w:p w14:paraId="0F0AF7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DB64A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E791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913</w:t>
            </w:r>
          </w:p>
        </w:tc>
        <w:tc>
          <w:tcPr>
            <w:tcW w:w="2639" w:type="dxa"/>
            <w:tcBorders>
              <w:top w:val="nil"/>
              <w:left w:val="nil"/>
              <w:bottom w:val="single" w:sz="4" w:space="0" w:color="auto"/>
              <w:right w:val="single" w:sz="4" w:space="0" w:color="auto"/>
            </w:tcBorders>
            <w:shd w:val="clear" w:color="auto" w:fill="auto"/>
            <w:noWrap/>
            <w:vAlign w:val="center"/>
            <w:hideMark/>
          </w:tcPr>
          <w:p w14:paraId="26CD0F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C8AC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648A33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Белая Холуница</w:t>
            </w:r>
          </w:p>
        </w:tc>
        <w:tc>
          <w:tcPr>
            <w:tcW w:w="2127" w:type="dxa"/>
            <w:tcBorders>
              <w:top w:val="nil"/>
              <w:left w:val="nil"/>
              <w:bottom w:val="single" w:sz="4" w:space="0" w:color="auto"/>
              <w:right w:val="single" w:sz="4" w:space="0" w:color="auto"/>
            </w:tcBorders>
            <w:shd w:val="clear" w:color="auto" w:fill="auto"/>
            <w:noWrap/>
            <w:vAlign w:val="center"/>
            <w:hideMark/>
          </w:tcPr>
          <w:p w14:paraId="24DEC2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CDE4C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B25A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914</w:t>
            </w:r>
          </w:p>
        </w:tc>
        <w:tc>
          <w:tcPr>
            <w:tcW w:w="2639" w:type="dxa"/>
            <w:tcBorders>
              <w:top w:val="nil"/>
              <w:left w:val="nil"/>
              <w:bottom w:val="single" w:sz="4" w:space="0" w:color="auto"/>
              <w:right w:val="single" w:sz="4" w:space="0" w:color="auto"/>
            </w:tcBorders>
            <w:shd w:val="clear" w:color="auto" w:fill="auto"/>
            <w:noWrap/>
            <w:vAlign w:val="center"/>
            <w:hideMark/>
          </w:tcPr>
          <w:p w14:paraId="145614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67ED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F09BE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Сухие Прудки</w:t>
            </w:r>
          </w:p>
        </w:tc>
        <w:tc>
          <w:tcPr>
            <w:tcW w:w="2127" w:type="dxa"/>
            <w:tcBorders>
              <w:top w:val="nil"/>
              <w:left w:val="nil"/>
              <w:bottom w:val="single" w:sz="4" w:space="0" w:color="auto"/>
              <w:right w:val="single" w:sz="4" w:space="0" w:color="auto"/>
            </w:tcBorders>
            <w:shd w:val="clear" w:color="auto" w:fill="auto"/>
            <w:noWrap/>
            <w:vAlign w:val="center"/>
            <w:hideMark/>
          </w:tcPr>
          <w:p w14:paraId="73E9E3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F7A22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CDE7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915</w:t>
            </w:r>
          </w:p>
        </w:tc>
        <w:tc>
          <w:tcPr>
            <w:tcW w:w="2639" w:type="dxa"/>
            <w:tcBorders>
              <w:top w:val="nil"/>
              <w:left w:val="nil"/>
              <w:bottom w:val="single" w:sz="4" w:space="0" w:color="auto"/>
              <w:right w:val="single" w:sz="4" w:space="0" w:color="auto"/>
            </w:tcBorders>
            <w:shd w:val="clear" w:color="auto" w:fill="auto"/>
            <w:noWrap/>
            <w:vAlign w:val="center"/>
            <w:hideMark/>
          </w:tcPr>
          <w:p w14:paraId="554570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089F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9E2FA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Васенины</w:t>
            </w:r>
          </w:p>
        </w:tc>
        <w:tc>
          <w:tcPr>
            <w:tcW w:w="2127" w:type="dxa"/>
            <w:tcBorders>
              <w:top w:val="nil"/>
              <w:left w:val="nil"/>
              <w:bottom w:val="single" w:sz="4" w:space="0" w:color="auto"/>
              <w:right w:val="single" w:sz="4" w:space="0" w:color="auto"/>
            </w:tcBorders>
            <w:shd w:val="clear" w:color="auto" w:fill="auto"/>
            <w:noWrap/>
            <w:vAlign w:val="center"/>
            <w:hideMark/>
          </w:tcPr>
          <w:p w14:paraId="539DD4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6E0F7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150B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916</w:t>
            </w:r>
          </w:p>
        </w:tc>
        <w:tc>
          <w:tcPr>
            <w:tcW w:w="2639" w:type="dxa"/>
            <w:tcBorders>
              <w:top w:val="nil"/>
              <w:left w:val="nil"/>
              <w:bottom w:val="single" w:sz="4" w:space="0" w:color="auto"/>
              <w:right w:val="single" w:sz="4" w:space="0" w:color="auto"/>
            </w:tcBorders>
            <w:shd w:val="clear" w:color="auto" w:fill="auto"/>
            <w:noWrap/>
            <w:vAlign w:val="center"/>
            <w:hideMark/>
          </w:tcPr>
          <w:p w14:paraId="65799D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9C71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DC861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Еременки</w:t>
            </w:r>
          </w:p>
        </w:tc>
        <w:tc>
          <w:tcPr>
            <w:tcW w:w="2127" w:type="dxa"/>
            <w:tcBorders>
              <w:top w:val="nil"/>
              <w:left w:val="nil"/>
              <w:bottom w:val="single" w:sz="4" w:space="0" w:color="auto"/>
              <w:right w:val="single" w:sz="4" w:space="0" w:color="auto"/>
            </w:tcBorders>
            <w:shd w:val="clear" w:color="auto" w:fill="auto"/>
            <w:noWrap/>
            <w:vAlign w:val="center"/>
            <w:hideMark/>
          </w:tcPr>
          <w:p w14:paraId="6B5928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78387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540A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917</w:t>
            </w:r>
          </w:p>
        </w:tc>
        <w:tc>
          <w:tcPr>
            <w:tcW w:w="2639" w:type="dxa"/>
            <w:tcBorders>
              <w:top w:val="nil"/>
              <w:left w:val="nil"/>
              <w:bottom w:val="single" w:sz="4" w:space="0" w:color="auto"/>
              <w:right w:val="single" w:sz="4" w:space="0" w:color="auto"/>
            </w:tcBorders>
            <w:shd w:val="clear" w:color="auto" w:fill="auto"/>
            <w:noWrap/>
            <w:vAlign w:val="center"/>
            <w:hideMark/>
          </w:tcPr>
          <w:p w14:paraId="4E3686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C130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A7577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Яраничи</w:t>
            </w:r>
          </w:p>
        </w:tc>
        <w:tc>
          <w:tcPr>
            <w:tcW w:w="2127" w:type="dxa"/>
            <w:tcBorders>
              <w:top w:val="nil"/>
              <w:left w:val="nil"/>
              <w:bottom w:val="single" w:sz="4" w:space="0" w:color="auto"/>
              <w:right w:val="single" w:sz="4" w:space="0" w:color="auto"/>
            </w:tcBorders>
            <w:shd w:val="clear" w:color="auto" w:fill="auto"/>
            <w:noWrap/>
            <w:vAlign w:val="center"/>
            <w:hideMark/>
          </w:tcPr>
          <w:p w14:paraId="47763F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FB203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51BCC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918</w:t>
            </w:r>
          </w:p>
        </w:tc>
        <w:tc>
          <w:tcPr>
            <w:tcW w:w="2639" w:type="dxa"/>
            <w:tcBorders>
              <w:top w:val="nil"/>
              <w:left w:val="nil"/>
              <w:bottom w:val="single" w:sz="4" w:space="0" w:color="auto"/>
              <w:right w:val="single" w:sz="4" w:space="0" w:color="auto"/>
            </w:tcBorders>
            <w:shd w:val="clear" w:color="auto" w:fill="auto"/>
            <w:noWrap/>
            <w:vAlign w:val="center"/>
            <w:hideMark/>
          </w:tcPr>
          <w:p w14:paraId="167E7A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30E8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841A5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Гулины</w:t>
            </w:r>
          </w:p>
        </w:tc>
        <w:tc>
          <w:tcPr>
            <w:tcW w:w="2127" w:type="dxa"/>
            <w:tcBorders>
              <w:top w:val="nil"/>
              <w:left w:val="nil"/>
              <w:bottom w:val="single" w:sz="4" w:space="0" w:color="auto"/>
              <w:right w:val="single" w:sz="4" w:space="0" w:color="auto"/>
            </w:tcBorders>
            <w:shd w:val="clear" w:color="auto" w:fill="auto"/>
            <w:noWrap/>
            <w:vAlign w:val="center"/>
            <w:hideMark/>
          </w:tcPr>
          <w:p w14:paraId="796544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3B53CA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106F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919</w:t>
            </w:r>
          </w:p>
        </w:tc>
        <w:tc>
          <w:tcPr>
            <w:tcW w:w="2639" w:type="dxa"/>
            <w:tcBorders>
              <w:top w:val="nil"/>
              <w:left w:val="nil"/>
              <w:bottom w:val="single" w:sz="4" w:space="0" w:color="auto"/>
              <w:right w:val="single" w:sz="4" w:space="0" w:color="auto"/>
            </w:tcBorders>
            <w:shd w:val="clear" w:color="auto" w:fill="auto"/>
            <w:noWrap/>
            <w:vAlign w:val="center"/>
            <w:hideMark/>
          </w:tcPr>
          <w:p w14:paraId="569F87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17CE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94F54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Белозерье</w:t>
            </w:r>
          </w:p>
        </w:tc>
        <w:tc>
          <w:tcPr>
            <w:tcW w:w="2127" w:type="dxa"/>
            <w:tcBorders>
              <w:top w:val="nil"/>
              <w:left w:val="nil"/>
              <w:bottom w:val="single" w:sz="4" w:space="0" w:color="auto"/>
              <w:right w:val="single" w:sz="4" w:space="0" w:color="auto"/>
            </w:tcBorders>
            <w:shd w:val="clear" w:color="auto" w:fill="auto"/>
            <w:noWrap/>
            <w:vAlign w:val="center"/>
            <w:hideMark/>
          </w:tcPr>
          <w:p w14:paraId="037111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9BBDB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AE417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920</w:t>
            </w:r>
          </w:p>
        </w:tc>
        <w:tc>
          <w:tcPr>
            <w:tcW w:w="2639" w:type="dxa"/>
            <w:tcBorders>
              <w:top w:val="nil"/>
              <w:left w:val="nil"/>
              <w:bottom w:val="single" w:sz="4" w:space="0" w:color="auto"/>
              <w:right w:val="single" w:sz="4" w:space="0" w:color="auto"/>
            </w:tcBorders>
            <w:shd w:val="clear" w:color="auto" w:fill="auto"/>
            <w:noWrap/>
            <w:vAlign w:val="center"/>
            <w:hideMark/>
          </w:tcPr>
          <w:p w14:paraId="1B570A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452E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A2775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56DFED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мкр. Победилово</w:t>
            </w:r>
          </w:p>
        </w:tc>
      </w:tr>
      <w:tr w:rsidR="008F6BD7" w:rsidRPr="008F6BD7" w14:paraId="6A577FA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CCA80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921</w:t>
            </w:r>
          </w:p>
        </w:tc>
        <w:tc>
          <w:tcPr>
            <w:tcW w:w="2639" w:type="dxa"/>
            <w:tcBorders>
              <w:top w:val="nil"/>
              <w:left w:val="nil"/>
              <w:bottom w:val="single" w:sz="4" w:space="0" w:color="auto"/>
              <w:right w:val="single" w:sz="4" w:space="0" w:color="auto"/>
            </w:tcBorders>
            <w:shd w:val="clear" w:color="auto" w:fill="auto"/>
            <w:noWrap/>
            <w:vAlign w:val="center"/>
            <w:hideMark/>
          </w:tcPr>
          <w:p w14:paraId="5FB493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9308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CB071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Ильинское</w:t>
            </w:r>
          </w:p>
        </w:tc>
        <w:tc>
          <w:tcPr>
            <w:tcW w:w="2127" w:type="dxa"/>
            <w:tcBorders>
              <w:top w:val="nil"/>
              <w:left w:val="nil"/>
              <w:bottom w:val="single" w:sz="4" w:space="0" w:color="auto"/>
              <w:right w:val="single" w:sz="4" w:space="0" w:color="auto"/>
            </w:tcBorders>
            <w:shd w:val="clear" w:color="auto" w:fill="auto"/>
            <w:noWrap/>
            <w:vAlign w:val="center"/>
            <w:hideMark/>
          </w:tcPr>
          <w:p w14:paraId="17F9EF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D98AB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C932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922</w:t>
            </w:r>
          </w:p>
        </w:tc>
        <w:tc>
          <w:tcPr>
            <w:tcW w:w="2639" w:type="dxa"/>
            <w:tcBorders>
              <w:top w:val="nil"/>
              <w:left w:val="nil"/>
              <w:bottom w:val="single" w:sz="4" w:space="0" w:color="auto"/>
              <w:right w:val="single" w:sz="4" w:space="0" w:color="auto"/>
            </w:tcBorders>
            <w:shd w:val="clear" w:color="auto" w:fill="auto"/>
            <w:noWrap/>
            <w:vAlign w:val="center"/>
            <w:hideMark/>
          </w:tcPr>
          <w:p w14:paraId="76A2B2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B2A1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1E64C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Корляки</w:t>
            </w:r>
          </w:p>
        </w:tc>
        <w:tc>
          <w:tcPr>
            <w:tcW w:w="2127" w:type="dxa"/>
            <w:tcBorders>
              <w:top w:val="nil"/>
              <w:left w:val="nil"/>
              <w:bottom w:val="single" w:sz="4" w:space="0" w:color="auto"/>
              <w:right w:val="single" w:sz="4" w:space="0" w:color="auto"/>
            </w:tcBorders>
            <w:shd w:val="clear" w:color="auto" w:fill="auto"/>
            <w:noWrap/>
            <w:vAlign w:val="center"/>
            <w:hideMark/>
          </w:tcPr>
          <w:p w14:paraId="4B08F6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4A0B4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1AAA0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923</w:t>
            </w:r>
          </w:p>
        </w:tc>
        <w:tc>
          <w:tcPr>
            <w:tcW w:w="2639" w:type="dxa"/>
            <w:tcBorders>
              <w:top w:val="nil"/>
              <w:left w:val="nil"/>
              <w:bottom w:val="single" w:sz="4" w:space="0" w:color="auto"/>
              <w:right w:val="single" w:sz="4" w:space="0" w:color="auto"/>
            </w:tcBorders>
            <w:shd w:val="clear" w:color="auto" w:fill="auto"/>
            <w:noWrap/>
            <w:vAlign w:val="center"/>
            <w:hideMark/>
          </w:tcPr>
          <w:p w14:paraId="09E71B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247C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4CC620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Щуково</w:t>
            </w:r>
          </w:p>
        </w:tc>
        <w:tc>
          <w:tcPr>
            <w:tcW w:w="2127" w:type="dxa"/>
            <w:tcBorders>
              <w:top w:val="nil"/>
              <w:left w:val="nil"/>
              <w:bottom w:val="single" w:sz="4" w:space="0" w:color="auto"/>
              <w:right w:val="single" w:sz="4" w:space="0" w:color="auto"/>
            </w:tcBorders>
            <w:shd w:val="clear" w:color="auto" w:fill="auto"/>
            <w:noWrap/>
            <w:vAlign w:val="center"/>
            <w:hideMark/>
          </w:tcPr>
          <w:p w14:paraId="67CF3C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E4D85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9F75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924</w:t>
            </w:r>
          </w:p>
        </w:tc>
        <w:tc>
          <w:tcPr>
            <w:tcW w:w="2639" w:type="dxa"/>
            <w:tcBorders>
              <w:top w:val="nil"/>
              <w:left w:val="nil"/>
              <w:bottom w:val="single" w:sz="4" w:space="0" w:color="auto"/>
              <w:right w:val="single" w:sz="4" w:space="0" w:color="auto"/>
            </w:tcBorders>
            <w:shd w:val="clear" w:color="auto" w:fill="auto"/>
            <w:noWrap/>
            <w:vAlign w:val="center"/>
            <w:hideMark/>
          </w:tcPr>
          <w:p w14:paraId="3B6930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874C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A96E7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Лопьял</w:t>
            </w:r>
          </w:p>
        </w:tc>
        <w:tc>
          <w:tcPr>
            <w:tcW w:w="2127" w:type="dxa"/>
            <w:tcBorders>
              <w:top w:val="nil"/>
              <w:left w:val="nil"/>
              <w:bottom w:val="single" w:sz="4" w:space="0" w:color="auto"/>
              <w:right w:val="single" w:sz="4" w:space="0" w:color="auto"/>
            </w:tcBorders>
            <w:shd w:val="clear" w:color="auto" w:fill="auto"/>
            <w:noWrap/>
            <w:vAlign w:val="center"/>
            <w:hideMark/>
          </w:tcPr>
          <w:p w14:paraId="6A2A4D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7E3BD0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4D73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925</w:t>
            </w:r>
          </w:p>
        </w:tc>
        <w:tc>
          <w:tcPr>
            <w:tcW w:w="2639" w:type="dxa"/>
            <w:tcBorders>
              <w:top w:val="nil"/>
              <w:left w:val="nil"/>
              <w:bottom w:val="single" w:sz="4" w:space="0" w:color="auto"/>
              <w:right w:val="single" w:sz="4" w:space="0" w:color="auto"/>
            </w:tcBorders>
            <w:shd w:val="clear" w:color="auto" w:fill="auto"/>
            <w:noWrap/>
            <w:vAlign w:val="center"/>
            <w:hideMark/>
          </w:tcPr>
          <w:p w14:paraId="0F6711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2909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16D75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Ожеговщина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1F4FEA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0B1B5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6D702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926</w:t>
            </w:r>
          </w:p>
        </w:tc>
        <w:tc>
          <w:tcPr>
            <w:tcW w:w="2639" w:type="dxa"/>
            <w:tcBorders>
              <w:top w:val="nil"/>
              <w:left w:val="nil"/>
              <w:bottom w:val="single" w:sz="4" w:space="0" w:color="auto"/>
              <w:right w:val="single" w:sz="4" w:space="0" w:color="auto"/>
            </w:tcBorders>
            <w:shd w:val="clear" w:color="auto" w:fill="auto"/>
            <w:noWrap/>
            <w:vAlign w:val="center"/>
            <w:hideMark/>
          </w:tcPr>
          <w:p w14:paraId="119107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C716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07A58B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Шухарды</w:t>
            </w:r>
          </w:p>
        </w:tc>
        <w:tc>
          <w:tcPr>
            <w:tcW w:w="2127" w:type="dxa"/>
            <w:tcBorders>
              <w:top w:val="nil"/>
              <w:left w:val="nil"/>
              <w:bottom w:val="single" w:sz="4" w:space="0" w:color="auto"/>
              <w:right w:val="single" w:sz="4" w:space="0" w:color="auto"/>
            </w:tcBorders>
            <w:shd w:val="clear" w:color="auto" w:fill="auto"/>
            <w:noWrap/>
            <w:vAlign w:val="center"/>
            <w:hideMark/>
          </w:tcPr>
          <w:p w14:paraId="74F5B4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563CA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24C6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927</w:t>
            </w:r>
          </w:p>
        </w:tc>
        <w:tc>
          <w:tcPr>
            <w:tcW w:w="2639" w:type="dxa"/>
            <w:tcBorders>
              <w:top w:val="nil"/>
              <w:left w:val="nil"/>
              <w:bottom w:val="single" w:sz="4" w:space="0" w:color="auto"/>
              <w:right w:val="single" w:sz="4" w:space="0" w:color="auto"/>
            </w:tcBorders>
            <w:shd w:val="clear" w:color="auto" w:fill="auto"/>
            <w:noWrap/>
            <w:vAlign w:val="center"/>
            <w:hideMark/>
          </w:tcPr>
          <w:p w14:paraId="07F22D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CE28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FF19F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Ровдино</w:t>
            </w:r>
          </w:p>
        </w:tc>
        <w:tc>
          <w:tcPr>
            <w:tcW w:w="2127" w:type="dxa"/>
            <w:tcBorders>
              <w:top w:val="nil"/>
              <w:left w:val="nil"/>
              <w:bottom w:val="single" w:sz="4" w:space="0" w:color="auto"/>
              <w:right w:val="single" w:sz="4" w:space="0" w:color="auto"/>
            </w:tcBorders>
            <w:shd w:val="clear" w:color="auto" w:fill="auto"/>
            <w:noWrap/>
            <w:vAlign w:val="center"/>
            <w:hideMark/>
          </w:tcPr>
          <w:p w14:paraId="637C5F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68D69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86193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928</w:t>
            </w:r>
          </w:p>
        </w:tc>
        <w:tc>
          <w:tcPr>
            <w:tcW w:w="2639" w:type="dxa"/>
            <w:tcBorders>
              <w:top w:val="nil"/>
              <w:left w:val="nil"/>
              <w:bottom w:val="single" w:sz="4" w:space="0" w:color="auto"/>
              <w:right w:val="single" w:sz="4" w:space="0" w:color="auto"/>
            </w:tcBorders>
            <w:shd w:val="clear" w:color="auto" w:fill="auto"/>
            <w:noWrap/>
            <w:vAlign w:val="center"/>
            <w:hideMark/>
          </w:tcPr>
          <w:p w14:paraId="6263B4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600D1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87086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Стрельская</w:t>
            </w:r>
          </w:p>
        </w:tc>
        <w:tc>
          <w:tcPr>
            <w:tcW w:w="2127" w:type="dxa"/>
            <w:tcBorders>
              <w:top w:val="nil"/>
              <w:left w:val="nil"/>
              <w:bottom w:val="single" w:sz="4" w:space="0" w:color="auto"/>
              <w:right w:val="single" w:sz="4" w:space="0" w:color="auto"/>
            </w:tcBorders>
            <w:shd w:val="clear" w:color="auto" w:fill="auto"/>
            <w:noWrap/>
            <w:vAlign w:val="center"/>
            <w:hideMark/>
          </w:tcPr>
          <w:p w14:paraId="5FE175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EEB04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BFDCD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929</w:t>
            </w:r>
          </w:p>
        </w:tc>
        <w:tc>
          <w:tcPr>
            <w:tcW w:w="2639" w:type="dxa"/>
            <w:tcBorders>
              <w:top w:val="nil"/>
              <w:left w:val="nil"/>
              <w:bottom w:val="single" w:sz="4" w:space="0" w:color="auto"/>
              <w:right w:val="single" w:sz="4" w:space="0" w:color="auto"/>
            </w:tcBorders>
            <w:shd w:val="clear" w:color="auto" w:fill="auto"/>
            <w:noWrap/>
            <w:vAlign w:val="center"/>
            <w:hideMark/>
          </w:tcPr>
          <w:p w14:paraId="12BBD5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0421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88DF9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Дунаевы</w:t>
            </w:r>
          </w:p>
        </w:tc>
        <w:tc>
          <w:tcPr>
            <w:tcW w:w="2127" w:type="dxa"/>
            <w:tcBorders>
              <w:top w:val="nil"/>
              <w:left w:val="nil"/>
              <w:bottom w:val="single" w:sz="4" w:space="0" w:color="auto"/>
              <w:right w:val="single" w:sz="4" w:space="0" w:color="auto"/>
            </w:tcBorders>
            <w:shd w:val="clear" w:color="auto" w:fill="auto"/>
            <w:noWrap/>
            <w:vAlign w:val="center"/>
            <w:hideMark/>
          </w:tcPr>
          <w:p w14:paraId="79A452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025DE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EC44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930</w:t>
            </w:r>
          </w:p>
        </w:tc>
        <w:tc>
          <w:tcPr>
            <w:tcW w:w="2639" w:type="dxa"/>
            <w:tcBorders>
              <w:top w:val="nil"/>
              <w:left w:val="nil"/>
              <w:bottom w:val="single" w:sz="4" w:space="0" w:color="auto"/>
              <w:right w:val="single" w:sz="4" w:space="0" w:color="auto"/>
            </w:tcBorders>
            <w:shd w:val="clear" w:color="auto" w:fill="auto"/>
            <w:noWrap/>
            <w:vAlign w:val="center"/>
            <w:hideMark/>
          </w:tcPr>
          <w:p w14:paraId="6CFA33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8B45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5AF64A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Путиново</w:t>
            </w:r>
          </w:p>
        </w:tc>
        <w:tc>
          <w:tcPr>
            <w:tcW w:w="2127" w:type="dxa"/>
            <w:tcBorders>
              <w:top w:val="nil"/>
              <w:left w:val="nil"/>
              <w:bottom w:val="single" w:sz="4" w:space="0" w:color="auto"/>
              <w:right w:val="single" w:sz="4" w:space="0" w:color="auto"/>
            </w:tcBorders>
            <w:shd w:val="clear" w:color="auto" w:fill="auto"/>
            <w:noWrap/>
            <w:vAlign w:val="center"/>
            <w:hideMark/>
          </w:tcPr>
          <w:p w14:paraId="35891B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0A776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D8F6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931</w:t>
            </w:r>
          </w:p>
        </w:tc>
        <w:tc>
          <w:tcPr>
            <w:tcW w:w="2639" w:type="dxa"/>
            <w:tcBorders>
              <w:top w:val="nil"/>
              <w:left w:val="nil"/>
              <w:bottom w:val="single" w:sz="4" w:space="0" w:color="auto"/>
              <w:right w:val="single" w:sz="4" w:space="0" w:color="auto"/>
            </w:tcBorders>
            <w:shd w:val="clear" w:color="auto" w:fill="auto"/>
            <w:noWrap/>
            <w:vAlign w:val="center"/>
            <w:hideMark/>
          </w:tcPr>
          <w:p w14:paraId="477584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61B5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Опаринский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97E96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Верхняя Волманга</w:t>
            </w:r>
          </w:p>
        </w:tc>
        <w:tc>
          <w:tcPr>
            <w:tcW w:w="2127" w:type="dxa"/>
            <w:tcBorders>
              <w:top w:val="nil"/>
              <w:left w:val="nil"/>
              <w:bottom w:val="single" w:sz="4" w:space="0" w:color="auto"/>
              <w:right w:val="single" w:sz="4" w:space="0" w:color="auto"/>
            </w:tcBorders>
            <w:shd w:val="clear" w:color="auto" w:fill="auto"/>
            <w:noWrap/>
            <w:vAlign w:val="center"/>
            <w:hideMark/>
          </w:tcPr>
          <w:p w14:paraId="085E84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C91B8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5937A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932</w:t>
            </w:r>
          </w:p>
        </w:tc>
        <w:tc>
          <w:tcPr>
            <w:tcW w:w="2639" w:type="dxa"/>
            <w:tcBorders>
              <w:top w:val="nil"/>
              <w:left w:val="nil"/>
              <w:bottom w:val="single" w:sz="4" w:space="0" w:color="auto"/>
              <w:right w:val="single" w:sz="4" w:space="0" w:color="auto"/>
            </w:tcBorders>
            <w:shd w:val="clear" w:color="auto" w:fill="auto"/>
            <w:noWrap/>
            <w:vAlign w:val="center"/>
            <w:hideMark/>
          </w:tcPr>
          <w:p w14:paraId="05C75A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F51B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522B5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Ешпаево</w:t>
            </w:r>
          </w:p>
        </w:tc>
        <w:tc>
          <w:tcPr>
            <w:tcW w:w="2127" w:type="dxa"/>
            <w:tcBorders>
              <w:top w:val="nil"/>
              <w:left w:val="nil"/>
              <w:bottom w:val="single" w:sz="4" w:space="0" w:color="auto"/>
              <w:right w:val="single" w:sz="4" w:space="0" w:color="auto"/>
            </w:tcBorders>
            <w:shd w:val="clear" w:color="auto" w:fill="auto"/>
            <w:noWrap/>
            <w:vAlign w:val="center"/>
            <w:hideMark/>
          </w:tcPr>
          <w:p w14:paraId="6FA9F2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877AA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F32BE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933</w:t>
            </w:r>
          </w:p>
        </w:tc>
        <w:tc>
          <w:tcPr>
            <w:tcW w:w="2639" w:type="dxa"/>
            <w:tcBorders>
              <w:top w:val="nil"/>
              <w:left w:val="nil"/>
              <w:bottom w:val="single" w:sz="4" w:space="0" w:color="auto"/>
              <w:right w:val="single" w:sz="4" w:space="0" w:color="auto"/>
            </w:tcBorders>
            <w:shd w:val="clear" w:color="auto" w:fill="auto"/>
            <w:noWrap/>
            <w:vAlign w:val="center"/>
            <w:hideMark/>
          </w:tcPr>
          <w:p w14:paraId="08B86D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65DA8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721E2D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Белеенки</w:t>
            </w:r>
          </w:p>
        </w:tc>
        <w:tc>
          <w:tcPr>
            <w:tcW w:w="2127" w:type="dxa"/>
            <w:tcBorders>
              <w:top w:val="nil"/>
              <w:left w:val="nil"/>
              <w:bottom w:val="single" w:sz="4" w:space="0" w:color="auto"/>
              <w:right w:val="single" w:sz="4" w:space="0" w:color="auto"/>
            </w:tcBorders>
            <w:shd w:val="clear" w:color="auto" w:fill="auto"/>
            <w:noWrap/>
            <w:vAlign w:val="center"/>
            <w:hideMark/>
          </w:tcPr>
          <w:p w14:paraId="0AD2C9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A547B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7A0B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934</w:t>
            </w:r>
          </w:p>
        </w:tc>
        <w:tc>
          <w:tcPr>
            <w:tcW w:w="2639" w:type="dxa"/>
            <w:tcBorders>
              <w:top w:val="nil"/>
              <w:left w:val="nil"/>
              <w:bottom w:val="single" w:sz="4" w:space="0" w:color="auto"/>
              <w:right w:val="single" w:sz="4" w:space="0" w:color="auto"/>
            </w:tcBorders>
            <w:shd w:val="clear" w:color="auto" w:fill="auto"/>
            <w:noWrap/>
            <w:vAlign w:val="center"/>
            <w:hideMark/>
          </w:tcPr>
          <w:p w14:paraId="580F60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FFD4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18D22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Окуневская</w:t>
            </w:r>
          </w:p>
        </w:tc>
        <w:tc>
          <w:tcPr>
            <w:tcW w:w="2127" w:type="dxa"/>
            <w:tcBorders>
              <w:top w:val="nil"/>
              <w:left w:val="nil"/>
              <w:bottom w:val="single" w:sz="4" w:space="0" w:color="auto"/>
              <w:right w:val="single" w:sz="4" w:space="0" w:color="auto"/>
            </w:tcBorders>
            <w:shd w:val="clear" w:color="auto" w:fill="auto"/>
            <w:noWrap/>
            <w:vAlign w:val="center"/>
            <w:hideMark/>
          </w:tcPr>
          <w:p w14:paraId="2E7AAF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5DDD92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6BC15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935</w:t>
            </w:r>
          </w:p>
        </w:tc>
        <w:tc>
          <w:tcPr>
            <w:tcW w:w="2639" w:type="dxa"/>
            <w:tcBorders>
              <w:top w:val="nil"/>
              <w:left w:val="nil"/>
              <w:bottom w:val="single" w:sz="4" w:space="0" w:color="auto"/>
              <w:right w:val="single" w:sz="4" w:space="0" w:color="auto"/>
            </w:tcBorders>
            <w:shd w:val="clear" w:color="auto" w:fill="auto"/>
            <w:noWrap/>
            <w:vAlign w:val="center"/>
            <w:hideMark/>
          </w:tcPr>
          <w:p w14:paraId="589C9A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E41D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C44E9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Пермская</w:t>
            </w:r>
          </w:p>
        </w:tc>
        <w:tc>
          <w:tcPr>
            <w:tcW w:w="2127" w:type="dxa"/>
            <w:tcBorders>
              <w:top w:val="nil"/>
              <w:left w:val="nil"/>
              <w:bottom w:val="single" w:sz="4" w:space="0" w:color="auto"/>
              <w:right w:val="single" w:sz="4" w:space="0" w:color="auto"/>
            </w:tcBorders>
            <w:shd w:val="clear" w:color="auto" w:fill="auto"/>
            <w:noWrap/>
            <w:vAlign w:val="center"/>
            <w:hideMark/>
          </w:tcPr>
          <w:p w14:paraId="2ABF3E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B5349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AE052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936</w:t>
            </w:r>
          </w:p>
        </w:tc>
        <w:tc>
          <w:tcPr>
            <w:tcW w:w="2639" w:type="dxa"/>
            <w:tcBorders>
              <w:top w:val="nil"/>
              <w:left w:val="nil"/>
              <w:bottom w:val="single" w:sz="4" w:space="0" w:color="auto"/>
              <w:right w:val="single" w:sz="4" w:space="0" w:color="auto"/>
            </w:tcBorders>
            <w:shd w:val="clear" w:color="auto" w:fill="auto"/>
            <w:noWrap/>
            <w:vAlign w:val="center"/>
            <w:hideMark/>
          </w:tcPr>
          <w:p w14:paraId="7AC924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7912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CB7D0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Мулы</w:t>
            </w:r>
          </w:p>
        </w:tc>
        <w:tc>
          <w:tcPr>
            <w:tcW w:w="2127" w:type="dxa"/>
            <w:tcBorders>
              <w:top w:val="nil"/>
              <w:left w:val="nil"/>
              <w:bottom w:val="single" w:sz="4" w:space="0" w:color="auto"/>
              <w:right w:val="single" w:sz="4" w:space="0" w:color="auto"/>
            </w:tcBorders>
            <w:shd w:val="clear" w:color="auto" w:fill="auto"/>
            <w:noWrap/>
            <w:vAlign w:val="center"/>
            <w:hideMark/>
          </w:tcPr>
          <w:p w14:paraId="62C697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E7F07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AF6A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937</w:t>
            </w:r>
          </w:p>
        </w:tc>
        <w:tc>
          <w:tcPr>
            <w:tcW w:w="2639" w:type="dxa"/>
            <w:tcBorders>
              <w:top w:val="nil"/>
              <w:left w:val="nil"/>
              <w:bottom w:val="single" w:sz="4" w:space="0" w:color="auto"/>
              <w:right w:val="single" w:sz="4" w:space="0" w:color="auto"/>
            </w:tcBorders>
            <w:shd w:val="clear" w:color="auto" w:fill="auto"/>
            <w:noWrap/>
            <w:vAlign w:val="center"/>
            <w:hideMark/>
          </w:tcPr>
          <w:p w14:paraId="4DA52F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187C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2771E9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Зашижемье</w:t>
            </w:r>
          </w:p>
        </w:tc>
        <w:tc>
          <w:tcPr>
            <w:tcW w:w="2127" w:type="dxa"/>
            <w:tcBorders>
              <w:top w:val="nil"/>
              <w:left w:val="nil"/>
              <w:bottom w:val="single" w:sz="4" w:space="0" w:color="auto"/>
              <w:right w:val="single" w:sz="4" w:space="0" w:color="auto"/>
            </w:tcBorders>
            <w:shd w:val="clear" w:color="auto" w:fill="auto"/>
            <w:noWrap/>
            <w:vAlign w:val="center"/>
            <w:hideMark/>
          </w:tcPr>
          <w:p w14:paraId="582267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A7FE6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F019D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938</w:t>
            </w:r>
          </w:p>
        </w:tc>
        <w:tc>
          <w:tcPr>
            <w:tcW w:w="2639" w:type="dxa"/>
            <w:tcBorders>
              <w:top w:val="nil"/>
              <w:left w:val="nil"/>
              <w:bottom w:val="single" w:sz="4" w:space="0" w:color="auto"/>
              <w:right w:val="single" w:sz="4" w:space="0" w:color="auto"/>
            </w:tcBorders>
            <w:shd w:val="clear" w:color="auto" w:fill="auto"/>
            <w:noWrap/>
            <w:vAlign w:val="center"/>
            <w:hideMark/>
          </w:tcPr>
          <w:p w14:paraId="2C16BD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77ED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36E1AB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Перекоп</w:t>
            </w:r>
          </w:p>
        </w:tc>
        <w:tc>
          <w:tcPr>
            <w:tcW w:w="2127" w:type="dxa"/>
            <w:tcBorders>
              <w:top w:val="nil"/>
              <w:left w:val="nil"/>
              <w:bottom w:val="single" w:sz="4" w:space="0" w:color="auto"/>
              <w:right w:val="single" w:sz="4" w:space="0" w:color="auto"/>
            </w:tcBorders>
            <w:shd w:val="clear" w:color="auto" w:fill="auto"/>
            <w:noWrap/>
            <w:vAlign w:val="center"/>
            <w:hideMark/>
          </w:tcPr>
          <w:p w14:paraId="0A7716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DD962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D87D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939</w:t>
            </w:r>
          </w:p>
        </w:tc>
        <w:tc>
          <w:tcPr>
            <w:tcW w:w="2639" w:type="dxa"/>
            <w:tcBorders>
              <w:top w:val="nil"/>
              <w:left w:val="nil"/>
              <w:bottom w:val="single" w:sz="4" w:space="0" w:color="auto"/>
              <w:right w:val="single" w:sz="4" w:space="0" w:color="auto"/>
            </w:tcBorders>
            <w:shd w:val="clear" w:color="auto" w:fill="auto"/>
            <w:noWrap/>
            <w:vAlign w:val="center"/>
            <w:hideMark/>
          </w:tcPr>
          <w:p w14:paraId="54434E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1AA2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9DEFB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Ст.Тонкино</w:t>
            </w:r>
          </w:p>
        </w:tc>
        <w:tc>
          <w:tcPr>
            <w:tcW w:w="2127" w:type="dxa"/>
            <w:tcBorders>
              <w:top w:val="nil"/>
              <w:left w:val="nil"/>
              <w:bottom w:val="single" w:sz="4" w:space="0" w:color="auto"/>
              <w:right w:val="single" w:sz="4" w:space="0" w:color="auto"/>
            </w:tcBorders>
            <w:shd w:val="clear" w:color="auto" w:fill="auto"/>
            <w:noWrap/>
            <w:vAlign w:val="center"/>
            <w:hideMark/>
          </w:tcPr>
          <w:p w14:paraId="5A620E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ECDA4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D60F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940</w:t>
            </w:r>
          </w:p>
        </w:tc>
        <w:tc>
          <w:tcPr>
            <w:tcW w:w="2639" w:type="dxa"/>
            <w:tcBorders>
              <w:top w:val="nil"/>
              <w:left w:val="nil"/>
              <w:bottom w:val="single" w:sz="4" w:space="0" w:color="auto"/>
              <w:right w:val="single" w:sz="4" w:space="0" w:color="auto"/>
            </w:tcBorders>
            <w:shd w:val="clear" w:color="auto" w:fill="auto"/>
            <w:noWrap/>
            <w:vAlign w:val="center"/>
            <w:hideMark/>
          </w:tcPr>
          <w:p w14:paraId="502E45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398F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D340E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Скурихинская</w:t>
            </w:r>
          </w:p>
        </w:tc>
        <w:tc>
          <w:tcPr>
            <w:tcW w:w="2127" w:type="dxa"/>
            <w:tcBorders>
              <w:top w:val="nil"/>
              <w:left w:val="nil"/>
              <w:bottom w:val="single" w:sz="4" w:space="0" w:color="auto"/>
              <w:right w:val="single" w:sz="4" w:space="0" w:color="auto"/>
            </w:tcBorders>
            <w:shd w:val="clear" w:color="auto" w:fill="auto"/>
            <w:noWrap/>
            <w:vAlign w:val="center"/>
            <w:hideMark/>
          </w:tcPr>
          <w:p w14:paraId="41268C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69DD9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7E59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941</w:t>
            </w:r>
          </w:p>
        </w:tc>
        <w:tc>
          <w:tcPr>
            <w:tcW w:w="2639" w:type="dxa"/>
            <w:tcBorders>
              <w:top w:val="nil"/>
              <w:left w:val="nil"/>
              <w:bottom w:val="single" w:sz="4" w:space="0" w:color="auto"/>
              <w:right w:val="single" w:sz="4" w:space="0" w:color="auto"/>
            </w:tcBorders>
            <w:shd w:val="clear" w:color="auto" w:fill="auto"/>
            <w:noWrap/>
            <w:vAlign w:val="center"/>
            <w:hideMark/>
          </w:tcPr>
          <w:p w14:paraId="0D3260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B7E0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93AD3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Луни</w:t>
            </w:r>
          </w:p>
        </w:tc>
        <w:tc>
          <w:tcPr>
            <w:tcW w:w="2127" w:type="dxa"/>
            <w:tcBorders>
              <w:top w:val="nil"/>
              <w:left w:val="nil"/>
              <w:bottom w:val="single" w:sz="4" w:space="0" w:color="auto"/>
              <w:right w:val="single" w:sz="4" w:space="0" w:color="auto"/>
            </w:tcBorders>
            <w:shd w:val="clear" w:color="auto" w:fill="auto"/>
            <w:noWrap/>
            <w:vAlign w:val="center"/>
            <w:hideMark/>
          </w:tcPr>
          <w:p w14:paraId="30DA7F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8B090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66E2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942</w:t>
            </w:r>
          </w:p>
        </w:tc>
        <w:tc>
          <w:tcPr>
            <w:tcW w:w="2639" w:type="dxa"/>
            <w:tcBorders>
              <w:top w:val="nil"/>
              <w:left w:val="nil"/>
              <w:bottom w:val="single" w:sz="4" w:space="0" w:color="auto"/>
              <w:right w:val="single" w:sz="4" w:space="0" w:color="auto"/>
            </w:tcBorders>
            <w:shd w:val="clear" w:color="auto" w:fill="auto"/>
            <w:noWrap/>
            <w:vAlign w:val="center"/>
            <w:hideMark/>
          </w:tcPr>
          <w:p w14:paraId="6F173F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9F246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E8102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Семеновское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063D1C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5975F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E76C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943</w:t>
            </w:r>
          </w:p>
        </w:tc>
        <w:tc>
          <w:tcPr>
            <w:tcW w:w="2639" w:type="dxa"/>
            <w:tcBorders>
              <w:top w:val="nil"/>
              <w:left w:val="nil"/>
              <w:bottom w:val="single" w:sz="4" w:space="0" w:color="auto"/>
              <w:right w:val="single" w:sz="4" w:space="0" w:color="auto"/>
            </w:tcBorders>
            <w:shd w:val="clear" w:color="auto" w:fill="auto"/>
            <w:noWrap/>
            <w:vAlign w:val="center"/>
            <w:hideMark/>
          </w:tcPr>
          <w:p w14:paraId="323296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C550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1A82C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Летяги</w:t>
            </w:r>
          </w:p>
        </w:tc>
        <w:tc>
          <w:tcPr>
            <w:tcW w:w="2127" w:type="dxa"/>
            <w:tcBorders>
              <w:top w:val="nil"/>
              <w:left w:val="nil"/>
              <w:bottom w:val="single" w:sz="4" w:space="0" w:color="auto"/>
              <w:right w:val="single" w:sz="4" w:space="0" w:color="auto"/>
            </w:tcBorders>
            <w:shd w:val="clear" w:color="auto" w:fill="auto"/>
            <w:noWrap/>
            <w:vAlign w:val="center"/>
            <w:hideMark/>
          </w:tcPr>
          <w:p w14:paraId="2BC46B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40ECE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0F23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944</w:t>
            </w:r>
          </w:p>
        </w:tc>
        <w:tc>
          <w:tcPr>
            <w:tcW w:w="2639" w:type="dxa"/>
            <w:tcBorders>
              <w:top w:val="nil"/>
              <w:left w:val="nil"/>
              <w:bottom w:val="single" w:sz="4" w:space="0" w:color="auto"/>
              <w:right w:val="single" w:sz="4" w:space="0" w:color="auto"/>
            </w:tcBorders>
            <w:shd w:val="clear" w:color="auto" w:fill="auto"/>
            <w:noWrap/>
            <w:vAlign w:val="center"/>
            <w:hideMark/>
          </w:tcPr>
          <w:p w14:paraId="27C00F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1DF5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E59CB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Буторята</w:t>
            </w:r>
          </w:p>
        </w:tc>
        <w:tc>
          <w:tcPr>
            <w:tcW w:w="2127" w:type="dxa"/>
            <w:tcBorders>
              <w:top w:val="nil"/>
              <w:left w:val="nil"/>
              <w:bottom w:val="single" w:sz="4" w:space="0" w:color="auto"/>
              <w:right w:val="single" w:sz="4" w:space="0" w:color="auto"/>
            </w:tcBorders>
            <w:shd w:val="clear" w:color="auto" w:fill="auto"/>
            <w:noWrap/>
            <w:vAlign w:val="center"/>
            <w:hideMark/>
          </w:tcPr>
          <w:p w14:paraId="45DDA6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C1CFA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CD1E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945</w:t>
            </w:r>
          </w:p>
        </w:tc>
        <w:tc>
          <w:tcPr>
            <w:tcW w:w="2639" w:type="dxa"/>
            <w:tcBorders>
              <w:top w:val="nil"/>
              <w:left w:val="nil"/>
              <w:bottom w:val="single" w:sz="4" w:space="0" w:color="auto"/>
              <w:right w:val="single" w:sz="4" w:space="0" w:color="auto"/>
            </w:tcBorders>
            <w:shd w:val="clear" w:color="auto" w:fill="auto"/>
            <w:noWrap/>
            <w:vAlign w:val="center"/>
            <w:hideMark/>
          </w:tcPr>
          <w:p w14:paraId="7408B0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68DF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E5E43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починок Чугуевский</w:t>
            </w:r>
          </w:p>
        </w:tc>
        <w:tc>
          <w:tcPr>
            <w:tcW w:w="2127" w:type="dxa"/>
            <w:tcBorders>
              <w:top w:val="nil"/>
              <w:left w:val="nil"/>
              <w:bottom w:val="single" w:sz="4" w:space="0" w:color="auto"/>
              <w:right w:val="single" w:sz="4" w:space="0" w:color="auto"/>
            </w:tcBorders>
            <w:shd w:val="clear" w:color="auto" w:fill="auto"/>
            <w:noWrap/>
            <w:vAlign w:val="center"/>
            <w:hideMark/>
          </w:tcPr>
          <w:p w14:paraId="715B7C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E7CA9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F47C9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946</w:t>
            </w:r>
          </w:p>
        </w:tc>
        <w:tc>
          <w:tcPr>
            <w:tcW w:w="2639" w:type="dxa"/>
            <w:tcBorders>
              <w:top w:val="nil"/>
              <w:left w:val="nil"/>
              <w:bottom w:val="single" w:sz="4" w:space="0" w:color="auto"/>
              <w:right w:val="single" w:sz="4" w:space="0" w:color="auto"/>
            </w:tcBorders>
            <w:shd w:val="clear" w:color="auto" w:fill="auto"/>
            <w:noWrap/>
            <w:vAlign w:val="center"/>
            <w:hideMark/>
          </w:tcPr>
          <w:p w14:paraId="300EF3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9CFF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A0C45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Казаковщина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53C808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22785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65477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947</w:t>
            </w:r>
          </w:p>
        </w:tc>
        <w:tc>
          <w:tcPr>
            <w:tcW w:w="2639" w:type="dxa"/>
            <w:tcBorders>
              <w:top w:val="nil"/>
              <w:left w:val="nil"/>
              <w:bottom w:val="single" w:sz="4" w:space="0" w:color="auto"/>
              <w:right w:val="single" w:sz="4" w:space="0" w:color="auto"/>
            </w:tcBorders>
            <w:shd w:val="clear" w:color="auto" w:fill="auto"/>
            <w:noWrap/>
            <w:vAlign w:val="center"/>
            <w:hideMark/>
          </w:tcPr>
          <w:p w14:paraId="317EDE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B39A4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D697E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Локтины</w:t>
            </w:r>
          </w:p>
        </w:tc>
        <w:tc>
          <w:tcPr>
            <w:tcW w:w="2127" w:type="dxa"/>
            <w:tcBorders>
              <w:top w:val="nil"/>
              <w:left w:val="nil"/>
              <w:bottom w:val="single" w:sz="4" w:space="0" w:color="auto"/>
              <w:right w:val="single" w:sz="4" w:space="0" w:color="auto"/>
            </w:tcBorders>
            <w:shd w:val="clear" w:color="auto" w:fill="auto"/>
            <w:noWrap/>
            <w:vAlign w:val="center"/>
            <w:hideMark/>
          </w:tcPr>
          <w:p w14:paraId="7322E1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32D96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6E75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948</w:t>
            </w:r>
          </w:p>
        </w:tc>
        <w:tc>
          <w:tcPr>
            <w:tcW w:w="2639" w:type="dxa"/>
            <w:tcBorders>
              <w:top w:val="nil"/>
              <w:left w:val="nil"/>
              <w:bottom w:val="single" w:sz="4" w:space="0" w:color="auto"/>
              <w:right w:val="single" w:sz="4" w:space="0" w:color="auto"/>
            </w:tcBorders>
            <w:shd w:val="clear" w:color="auto" w:fill="auto"/>
            <w:noWrap/>
            <w:vAlign w:val="center"/>
            <w:hideMark/>
          </w:tcPr>
          <w:p w14:paraId="3592DA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DDEA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56EEE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Филимоновы</w:t>
            </w:r>
          </w:p>
        </w:tc>
        <w:tc>
          <w:tcPr>
            <w:tcW w:w="2127" w:type="dxa"/>
            <w:tcBorders>
              <w:top w:val="nil"/>
              <w:left w:val="nil"/>
              <w:bottom w:val="single" w:sz="4" w:space="0" w:color="auto"/>
              <w:right w:val="single" w:sz="4" w:space="0" w:color="auto"/>
            </w:tcBorders>
            <w:shd w:val="clear" w:color="auto" w:fill="auto"/>
            <w:noWrap/>
            <w:vAlign w:val="center"/>
            <w:hideMark/>
          </w:tcPr>
          <w:p w14:paraId="2BCF49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6C6D75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CB48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949</w:t>
            </w:r>
          </w:p>
        </w:tc>
        <w:tc>
          <w:tcPr>
            <w:tcW w:w="2639" w:type="dxa"/>
            <w:tcBorders>
              <w:top w:val="nil"/>
              <w:left w:val="nil"/>
              <w:bottom w:val="single" w:sz="4" w:space="0" w:color="auto"/>
              <w:right w:val="single" w:sz="4" w:space="0" w:color="auto"/>
            </w:tcBorders>
            <w:shd w:val="clear" w:color="auto" w:fill="auto"/>
            <w:noWrap/>
            <w:vAlign w:val="center"/>
            <w:hideMark/>
          </w:tcPr>
          <w:p w14:paraId="60A9D2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0553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D4F15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Шубяны</w:t>
            </w:r>
          </w:p>
        </w:tc>
        <w:tc>
          <w:tcPr>
            <w:tcW w:w="2127" w:type="dxa"/>
            <w:tcBorders>
              <w:top w:val="nil"/>
              <w:left w:val="nil"/>
              <w:bottom w:val="single" w:sz="4" w:space="0" w:color="auto"/>
              <w:right w:val="single" w:sz="4" w:space="0" w:color="auto"/>
            </w:tcBorders>
            <w:shd w:val="clear" w:color="auto" w:fill="auto"/>
            <w:noWrap/>
            <w:vAlign w:val="center"/>
            <w:hideMark/>
          </w:tcPr>
          <w:p w14:paraId="3DEF0C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3EDF9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53FF3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950</w:t>
            </w:r>
          </w:p>
        </w:tc>
        <w:tc>
          <w:tcPr>
            <w:tcW w:w="2639" w:type="dxa"/>
            <w:tcBorders>
              <w:top w:val="nil"/>
              <w:left w:val="nil"/>
              <w:bottom w:val="single" w:sz="4" w:space="0" w:color="auto"/>
              <w:right w:val="single" w:sz="4" w:space="0" w:color="auto"/>
            </w:tcBorders>
            <w:shd w:val="clear" w:color="auto" w:fill="auto"/>
            <w:noWrap/>
            <w:vAlign w:val="center"/>
            <w:hideMark/>
          </w:tcPr>
          <w:p w14:paraId="6178FF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ECC1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AD7C7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Мулино</w:t>
            </w:r>
          </w:p>
        </w:tc>
        <w:tc>
          <w:tcPr>
            <w:tcW w:w="2127" w:type="dxa"/>
            <w:tcBorders>
              <w:top w:val="nil"/>
              <w:left w:val="nil"/>
              <w:bottom w:val="single" w:sz="4" w:space="0" w:color="auto"/>
              <w:right w:val="single" w:sz="4" w:space="0" w:color="auto"/>
            </w:tcBorders>
            <w:shd w:val="clear" w:color="auto" w:fill="auto"/>
            <w:noWrap/>
            <w:vAlign w:val="center"/>
            <w:hideMark/>
          </w:tcPr>
          <w:p w14:paraId="12FB71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32AEB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E13BF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951</w:t>
            </w:r>
          </w:p>
        </w:tc>
        <w:tc>
          <w:tcPr>
            <w:tcW w:w="2639" w:type="dxa"/>
            <w:tcBorders>
              <w:top w:val="nil"/>
              <w:left w:val="nil"/>
              <w:bottom w:val="single" w:sz="4" w:space="0" w:color="auto"/>
              <w:right w:val="single" w:sz="4" w:space="0" w:color="auto"/>
            </w:tcBorders>
            <w:shd w:val="clear" w:color="auto" w:fill="auto"/>
            <w:noWrap/>
            <w:vAlign w:val="center"/>
            <w:hideMark/>
          </w:tcPr>
          <w:p w14:paraId="469BF0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5631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70B85C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Сирино</w:t>
            </w:r>
          </w:p>
        </w:tc>
        <w:tc>
          <w:tcPr>
            <w:tcW w:w="2127" w:type="dxa"/>
            <w:tcBorders>
              <w:top w:val="nil"/>
              <w:left w:val="nil"/>
              <w:bottom w:val="single" w:sz="4" w:space="0" w:color="auto"/>
              <w:right w:val="single" w:sz="4" w:space="0" w:color="auto"/>
            </w:tcBorders>
            <w:shd w:val="clear" w:color="auto" w:fill="auto"/>
            <w:noWrap/>
            <w:vAlign w:val="center"/>
            <w:hideMark/>
          </w:tcPr>
          <w:p w14:paraId="6BC6FF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15E26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64C5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952</w:t>
            </w:r>
          </w:p>
        </w:tc>
        <w:tc>
          <w:tcPr>
            <w:tcW w:w="2639" w:type="dxa"/>
            <w:tcBorders>
              <w:top w:val="nil"/>
              <w:left w:val="nil"/>
              <w:bottom w:val="single" w:sz="4" w:space="0" w:color="auto"/>
              <w:right w:val="single" w:sz="4" w:space="0" w:color="auto"/>
            </w:tcBorders>
            <w:shd w:val="clear" w:color="auto" w:fill="auto"/>
            <w:noWrap/>
            <w:vAlign w:val="center"/>
            <w:hideMark/>
          </w:tcPr>
          <w:p w14:paraId="680AA2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FEE9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04C2B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Ларичи</w:t>
            </w:r>
          </w:p>
        </w:tc>
        <w:tc>
          <w:tcPr>
            <w:tcW w:w="2127" w:type="dxa"/>
            <w:tcBorders>
              <w:top w:val="nil"/>
              <w:left w:val="nil"/>
              <w:bottom w:val="single" w:sz="4" w:space="0" w:color="auto"/>
              <w:right w:val="single" w:sz="4" w:space="0" w:color="auto"/>
            </w:tcBorders>
            <w:shd w:val="clear" w:color="auto" w:fill="auto"/>
            <w:noWrap/>
            <w:vAlign w:val="center"/>
            <w:hideMark/>
          </w:tcPr>
          <w:p w14:paraId="25341B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1E74D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9AA8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953</w:t>
            </w:r>
          </w:p>
        </w:tc>
        <w:tc>
          <w:tcPr>
            <w:tcW w:w="2639" w:type="dxa"/>
            <w:tcBorders>
              <w:top w:val="nil"/>
              <w:left w:val="nil"/>
              <w:bottom w:val="single" w:sz="4" w:space="0" w:color="auto"/>
              <w:right w:val="single" w:sz="4" w:space="0" w:color="auto"/>
            </w:tcBorders>
            <w:shd w:val="clear" w:color="auto" w:fill="auto"/>
            <w:noWrap/>
            <w:vAlign w:val="center"/>
            <w:hideMark/>
          </w:tcPr>
          <w:p w14:paraId="552F2F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45F2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C8121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Сосновый Бор</w:t>
            </w:r>
          </w:p>
        </w:tc>
        <w:tc>
          <w:tcPr>
            <w:tcW w:w="2127" w:type="dxa"/>
            <w:tcBorders>
              <w:top w:val="nil"/>
              <w:left w:val="nil"/>
              <w:bottom w:val="single" w:sz="4" w:space="0" w:color="auto"/>
              <w:right w:val="single" w:sz="4" w:space="0" w:color="auto"/>
            </w:tcBorders>
            <w:shd w:val="clear" w:color="auto" w:fill="auto"/>
            <w:noWrap/>
            <w:vAlign w:val="center"/>
            <w:hideMark/>
          </w:tcPr>
          <w:p w14:paraId="70EA5D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F9F75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7457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954</w:t>
            </w:r>
          </w:p>
        </w:tc>
        <w:tc>
          <w:tcPr>
            <w:tcW w:w="2639" w:type="dxa"/>
            <w:tcBorders>
              <w:top w:val="nil"/>
              <w:left w:val="nil"/>
              <w:bottom w:val="single" w:sz="4" w:space="0" w:color="auto"/>
              <w:right w:val="single" w:sz="4" w:space="0" w:color="auto"/>
            </w:tcBorders>
            <w:shd w:val="clear" w:color="auto" w:fill="auto"/>
            <w:noWrap/>
            <w:vAlign w:val="center"/>
            <w:hideMark/>
          </w:tcPr>
          <w:p w14:paraId="635B55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FB8D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A81C0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Качонки</w:t>
            </w:r>
          </w:p>
        </w:tc>
        <w:tc>
          <w:tcPr>
            <w:tcW w:w="2127" w:type="dxa"/>
            <w:tcBorders>
              <w:top w:val="nil"/>
              <w:left w:val="nil"/>
              <w:bottom w:val="single" w:sz="4" w:space="0" w:color="auto"/>
              <w:right w:val="single" w:sz="4" w:space="0" w:color="auto"/>
            </w:tcBorders>
            <w:shd w:val="clear" w:color="auto" w:fill="auto"/>
            <w:noWrap/>
            <w:vAlign w:val="center"/>
            <w:hideMark/>
          </w:tcPr>
          <w:p w14:paraId="0EBC25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FAF50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A9323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955</w:t>
            </w:r>
          </w:p>
        </w:tc>
        <w:tc>
          <w:tcPr>
            <w:tcW w:w="2639" w:type="dxa"/>
            <w:tcBorders>
              <w:top w:val="nil"/>
              <w:left w:val="nil"/>
              <w:bottom w:val="single" w:sz="4" w:space="0" w:color="auto"/>
              <w:right w:val="single" w:sz="4" w:space="0" w:color="auto"/>
            </w:tcBorders>
            <w:shd w:val="clear" w:color="auto" w:fill="auto"/>
            <w:noWrap/>
            <w:vAlign w:val="center"/>
            <w:hideMark/>
          </w:tcPr>
          <w:p w14:paraId="69B5282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D340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46BEA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Елгань</w:t>
            </w:r>
          </w:p>
        </w:tc>
        <w:tc>
          <w:tcPr>
            <w:tcW w:w="2127" w:type="dxa"/>
            <w:tcBorders>
              <w:top w:val="nil"/>
              <w:left w:val="nil"/>
              <w:bottom w:val="single" w:sz="4" w:space="0" w:color="auto"/>
              <w:right w:val="single" w:sz="4" w:space="0" w:color="auto"/>
            </w:tcBorders>
            <w:shd w:val="clear" w:color="auto" w:fill="auto"/>
            <w:noWrap/>
            <w:vAlign w:val="center"/>
            <w:hideMark/>
          </w:tcPr>
          <w:p w14:paraId="6B189A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7B385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9692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956</w:t>
            </w:r>
          </w:p>
        </w:tc>
        <w:tc>
          <w:tcPr>
            <w:tcW w:w="2639" w:type="dxa"/>
            <w:tcBorders>
              <w:top w:val="nil"/>
              <w:left w:val="nil"/>
              <w:bottom w:val="single" w:sz="4" w:space="0" w:color="auto"/>
              <w:right w:val="single" w:sz="4" w:space="0" w:color="auto"/>
            </w:tcBorders>
            <w:shd w:val="clear" w:color="auto" w:fill="auto"/>
            <w:noWrap/>
            <w:vAlign w:val="center"/>
            <w:hideMark/>
          </w:tcPr>
          <w:p w14:paraId="7A873E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722A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3D04B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П.Косино</w:t>
            </w:r>
          </w:p>
        </w:tc>
        <w:tc>
          <w:tcPr>
            <w:tcW w:w="2127" w:type="dxa"/>
            <w:tcBorders>
              <w:top w:val="nil"/>
              <w:left w:val="nil"/>
              <w:bottom w:val="single" w:sz="4" w:space="0" w:color="auto"/>
              <w:right w:val="single" w:sz="4" w:space="0" w:color="auto"/>
            </w:tcBorders>
            <w:shd w:val="clear" w:color="auto" w:fill="auto"/>
            <w:noWrap/>
            <w:vAlign w:val="center"/>
            <w:hideMark/>
          </w:tcPr>
          <w:p w14:paraId="68EBDC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93291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12D62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957</w:t>
            </w:r>
          </w:p>
        </w:tc>
        <w:tc>
          <w:tcPr>
            <w:tcW w:w="2639" w:type="dxa"/>
            <w:tcBorders>
              <w:top w:val="nil"/>
              <w:left w:val="nil"/>
              <w:bottom w:val="single" w:sz="4" w:space="0" w:color="auto"/>
              <w:right w:val="single" w:sz="4" w:space="0" w:color="auto"/>
            </w:tcBorders>
            <w:shd w:val="clear" w:color="auto" w:fill="auto"/>
            <w:noWrap/>
            <w:vAlign w:val="center"/>
            <w:hideMark/>
          </w:tcPr>
          <w:p w14:paraId="4527F2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96E4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FC5B9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Уть</w:t>
            </w:r>
          </w:p>
        </w:tc>
        <w:tc>
          <w:tcPr>
            <w:tcW w:w="2127" w:type="dxa"/>
            <w:tcBorders>
              <w:top w:val="nil"/>
              <w:left w:val="nil"/>
              <w:bottom w:val="single" w:sz="4" w:space="0" w:color="auto"/>
              <w:right w:val="single" w:sz="4" w:space="0" w:color="auto"/>
            </w:tcBorders>
            <w:shd w:val="clear" w:color="auto" w:fill="auto"/>
            <w:noWrap/>
            <w:vAlign w:val="center"/>
            <w:hideMark/>
          </w:tcPr>
          <w:p w14:paraId="1F7AD0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6CD63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9B75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958</w:t>
            </w:r>
          </w:p>
        </w:tc>
        <w:tc>
          <w:tcPr>
            <w:tcW w:w="2639" w:type="dxa"/>
            <w:tcBorders>
              <w:top w:val="nil"/>
              <w:left w:val="nil"/>
              <w:bottom w:val="single" w:sz="4" w:space="0" w:color="auto"/>
              <w:right w:val="single" w:sz="4" w:space="0" w:color="auto"/>
            </w:tcBorders>
            <w:shd w:val="clear" w:color="auto" w:fill="auto"/>
            <w:noWrap/>
            <w:vAlign w:val="center"/>
            <w:hideMark/>
          </w:tcPr>
          <w:p w14:paraId="1C05E0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7500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BA006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Михалицыны</w:t>
            </w:r>
          </w:p>
        </w:tc>
        <w:tc>
          <w:tcPr>
            <w:tcW w:w="2127" w:type="dxa"/>
            <w:tcBorders>
              <w:top w:val="nil"/>
              <w:left w:val="nil"/>
              <w:bottom w:val="single" w:sz="4" w:space="0" w:color="auto"/>
              <w:right w:val="single" w:sz="4" w:space="0" w:color="auto"/>
            </w:tcBorders>
            <w:shd w:val="clear" w:color="auto" w:fill="auto"/>
            <w:noWrap/>
            <w:vAlign w:val="center"/>
            <w:hideMark/>
          </w:tcPr>
          <w:p w14:paraId="352C60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2A96A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61F3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959</w:t>
            </w:r>
          </w:p>
        </w:tc>
        <w:tc>
          <w:tcPr>
            <w:tcW w:w="2639" w:type="dxa"/>
            <w:tcBorders>
              <w:top w:val="nil"/>
              <w:left w:val="nil"/>
              <w:bottom w:val="single" w:sz="4" w:space="0" w:color="auto"/>
              <w:right w:val="single" w:sz="4" w:space="0" w:color="auto"/>
            </w:tcBorders>
            <w:shd w:val="clear" w:color="auto" w:fill="auto"/>
            <w:noWrap/>
            <w:vAlign w:val="center"/>
            <w:hideMark/>
          </w:tcPr>
          <w:p w14:paraId="5CD9F0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F5DD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637AD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Вахруши</w:t>
            </w:r>
          </w:p>
        </w:tc>
        <w:tc>
          <w:tcPr>
            <w:tcW w:w="2127" w:type="dxa"/>
            <w:tcBorders>
              <w:top w:val="nil"/>
              <w:left w:val="nil"/>
              <w:bottom w:val="single" w:sz="4" w:space="0" w:color="auto"/>
              <w:right w:val="single" w:sz="4" w:space="0" w:color="auto"/>
            </w:tcBorders>
            <w:shd w:val="clear" w:color="auto" w:fill="auto"/>
            <w:noWrap/>
            <w:vAlign w:val="center"/>
            <w:hideMark/>
          </w:tcPr>
          <w:p w14:paraId="2115B7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42846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E27E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960</w:t>
            </w:r>
          </w:p>
        </w:tc>
        <w:tc>
          <w:tcPr>
            <w:tcW w:w="2639" w:type="dxa"/>
            <w:tcBorders>
              <w:top w:val="nil"/>
              <w:left w:val="nil"/>
              <w:bottom w:val="single" w:sz="4" w:space="0" w:color="auto"/>
              <w:right w:val="single" w:sz="4" w:space="0" w:color="auto"/>
            </w:tcBorders>
            <w:shd w:val="clear" w:color="auto" w:fill="auto"/>
            <w:noWrap/>
            <w:vAlign w:val="center"/>
            <w:hideMark/>
          </w:tcPr>
          <w:p w14:paraId="791BDB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C75A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6DE6A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Спасская</w:t>
            </w:r>
          </w:p>
        </w:tc>
        <w:tc>
          <w:tcPr>
            <w:tcW w:w="2127" w:type="dxa"/>
            <w:tcBorders>
              <w:top w:val="nil"/>
              <w:left w:val="nil"/>
              <w:bottom w:val="single" w:sz="4" w:space="0" w:color="auto"/>
              <w:right w:val="single" w:sz="4" w:space="0" w:color="auto"/>
            </w:tcBorders>
            <w:shd w:val="clear" w:color="auto" w:fill="auto"/>
            <w:noWrap/>
            <w:vAlign w:val="center"/>
            <w:hideMark/>
          </w:tcPr>
          <w:p w14:paraId="5DB0FF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43649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DE64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961</w:t>
            </w:r>
          </w:p>
        </w:tc>
        <w:tc>
          <w:tcPr>
            <w:tcW w:w="2639" w:type="dxa"/>
            <w:tcBorders>
              <w:top w:val="nil"/>
              <w:left w:val="nil"/>
              <w:bottom w:val="single" w:sz="4" w:space="0" w:color="auto"/>
              <w:right w:val="single" w:sz="4" w:space="0" w:color="auto"/>
            </w:tcBorders>
            <w:shd w:val="clear" w:color="auto" w:fill="auto"/>
            <w:noWrap/>
            <w:vAlign w:val="center"/>
            <w:hideMark/>
          </w:tcPr>
          <w:p w14:paraId="32D17A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4B2F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477B9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Каксинвай</w:t>
            </w:r>
          </w:p>
        </w:tc>
        <w:tc>
          <w:tcPr>
            <w:tcW w:w="2127" w:type="dxa"/>
            <w:tcBorders>
              <w:top w:val="nil"/>
              <w:left w:val="nil"/>
              <w:bottom w:val="single" w:sz="4" w:space="0" w:color="auto"/>
              <w:right w:val="single" w:sz="4" w:space="0" w:color="auto"/>
            </w:tcBorders>
            <w:shd w:val="clear" w:color="auto" w:fill="auto"/>
            <w:noWrap/>
            <w:vAlign w:val="center"/>
            <w:hideMark/>
          </w:tcPr>
          <w:p w14:paraId="4006E9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0EBCB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877B5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962</w:t>
            </w:r>
          </w:p>
        </w:tc>
        <w:tc>
          <w:tcPr>
            <w:tcW w:w="2639" w:type="dxa"/>
            <w:tcBorders>
              <w:top w:val="nil"/>
              <w:left w:val="nil"/>
              <w:bottom w:val="single" w:sz="4" w:space="0" w:color="auto"/>
              <w:right w:val="single" w:sz="4" w:space="0" w:color="auto"/>
            </w:tcBorders>
            <w:shd w:val="clear" w:color="auto" w:fill="auto"/>
            <w:noWrap/>
            <w:vAlign w:val="center"/>
            <w:hideMark/>
          </w:tcPr>
          <w:p w14:paraId="7376E6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67D5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188F5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Мельниково</w:t>
            </w:r>
          </w:p>
        </w:tc>
        <w:tc>
          <w:tcPr>
            <w:tcW w:w="2127" w:type="dxa"/>
            <w:tcBorders>
              <w:top w:val="nil"/>
              <w:left w:val="nil"/>
              <w:bottom w:val="single" w:sz="4" w:space="0" w:color="auto"/>
              <w:right w:val="single" w:sz="4" w:space="0" w:color="auto"/>
            </w:tcBorders>
            <w:shd w:val="clear" w:color="auto" w:fill="auto"/>
            <w:noWrap/>
            <w:vAlign w:val="center"/>
            <w:hideMark/>
          </w:tcPr>
          <w:p w14:paraId="6E3AFD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1BD3D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6AF3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963</w:t>
            </w:r>
          </w:p>
        </w:tc>
        <w:tc>
          <w:tcPr>
            <w:tcW w:w="2639" w:type="dxa"/>
            <w:tcBorders>
              <w:top w:val="nil"/>
              <w:left w:val="nil"/>
              <w:bottom w:val="single" w:sz="4" w:space="0" w:color="auto"/>
              <w:right w:val="single" w:sz="4" w:space="0" w:color="auto"/>
            </w:tcBorders>
            <w:shd w:val="clear" w:color="auto" w:fill="auto"/>
            <w:noWrap/>
            <w:vAlign w:val="center"/>
            <w:hideMark/>
          </w:tcPr>
          <w:p w14:paraId="5A03BE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CA137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FE58D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Уни</w:t>
            </w:r>
          </w:p>
        </w:tc>
        <w:tc>
          <w:tcPr>
            <w:tcW w:w="2127" w:type="dxa"/>
            <w:tcBorders>
              <w:top w:val="nil"/>
              <w:left w:val="nil"/>
              <w:bottom w:val="single" w:sz="4" w:space="0" w:color="auto"/>
              <w:right w:val="single" w:sz="4" w:space="0" w:color="auto"/>
            </w:tcBorders>
            <w:shd w:val="clear" w:color="auto" w:fill="auto"/>
            <w:noWrap/>
            <w:vAlign w:val="center"/>
            <w:hideMark/>
          </w:tcPr>
          <w:p w14:paraId="147561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BF22E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9B3A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964</w:t>
            </w:r>
          </w:p>
        </w:tc>
        <w:tc>
          <w:tcPr>
            <w:tcW w:w="2639" w:type="dxa"/>
            <w:tcBorders>
              <w:top w:val="nil"/>
              <w:left w:val="nil"/>
              <w:bottom w:val="single" w:sz="4" w:space="0" w:color="auto"/>
              <w:right w:val="single" w:sz="4" w:space="0" w:color="auto"/>
            </w:tcBorders>
            <w:shd w:val="clear" w:color="auto" w:fill="auto"/>
            <w:noWrap/>
            <w:vAlign w:val="center"/>
            <w:hideMark/>
          </w:tcPr>
          <w:p w14:paraId="72118E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69C68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9586F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Бородули</w:t>
            </w:r>
          </w:p>
        </w:tc>
        <w:tc>
          <w:tcPr>
            <w:tcW w:w="2127" w:type="dxa"/>
            <w:tcBorders>
              <w:top w:val="nil"/>
              <w:left w:val="nil"/>
              <w:bottom w:val="single" w:sz="4" w:space="0" w:color="auto"/>
              <w:right w:val="single" w:sz="4" w:space="0" w:color="auto"/>
            </w:tcBorders>
            <w:shd w:val="clear" w:color="auto" w:fill="auto"/>
            <w:noWrap/>
            <w:vAlign w:val="center"/>
            <w:hideMark/>
          </w:tcPr>
          <w:p w14:paraId="30CB1A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5227E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AAA5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965</w:t>
            </w:r>
          </w:p>
        </w:tc>
        <w:tc>
          <w:tcPr>
            <w:tcW w:w="2639" w:type="dxa"/>
            <w:tcBorders>
              <w:top w:val="nil"/>
              <w:left w:val="nil"/>
              <w:bottom w:val="single" w:sz="4" w:space="0" w:color="auto"/>
              <w:right w:val="single" w:sz="4" w:space="0" w:color="auto"/>
            </w:tcBorders>
            <w:shd w:val="clear" w:color="auto" w:fill="auto"/>
            <w:noWrap/>
            <w:vAlign w:val="center"/>
            <w:hideMark/>
          </w:tcPr>
          <w:p w14:paraId="5A9AFD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FF02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001BBC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Мезриха</w:t>
            </w:r>
          </w:p>
        </w:tc>
        <w:tc>
          <w:tcPr>
            <w:tcW w:w="2127" w:type="dxa"/>
            <w:tcBorders>
              <w:top w:val="nil"/>
              <w:left w:val="nil"/>
              <w:bottom w:val="single" w:sz="4" w:space="0" w:color="auto"/>
              <w:right w:val="single" w:sz="4" w:space="0" w:color="auto"/>
            </w:tcBorders>
            <w:shd w:val="clear" w:color="auto" w:fill="auto"/>
            <w:noWrap/>
            <w:vAlign w:val="center"/>
            <w:hideMark/>
          </w:tcPr>
          <w:p w14:paraId="431D69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B41E1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D197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966</w:t>
            </w:r>
          </w:p>
        </w:tc>
        <w:tc>
          <w:tcPr>
            <w:tcW w:w="2639" w:type="dxa"/>
            <w:tcBorders>
              <w:top w:val="nil"/>
              <w:left w:val="nil"/>
              <w:bottom w:val="single" w:sz="4" w:space="0" w:color="auto"/>
              <w:right w:val="single" w:sz="4" w:space="0" w:color="auto"/>
            </w:tcBorders>
            <w:shd w:val="clear" w:color="auto" w:fill="auto"/>
            <w:noWrap/>
            <w:vAlign w:val="center"/>
            <w:hideMark/>
          </w:tcPr>
          <w:p w14:paraId="2FA5F1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3F47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72B70A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Воробьева Гора</w:t>
            </w:r>
          </w:p>
        </w:tc>
        <w:tc>
          <w:tcPr>
            <w:tcW w:w="2127" w:type="dxa"/>
            <w:tcBorders>
              <w:top w:val="nil"/>
              <w:left w:val="nil"/>
              <w:bottom w:val="single" w:sz="4" w:space="0" w:color="auto"/>
              <w:right w:val="single" w:sz="4" w:space="0" w:color="auto"/>
            </w:tcBorders>
            <w:shd w:val="clear" w:color="auto" w:fill="auto"/>
            <w:noWrap/>
            <w:vAlign w:val="center"/>
            <w:hideMark/>
          </w:tcPr>
          <w:p w14:paraId="731585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B7891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F275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967</w:t>
            </w:r>
          </w:p>
        </w:tc>
        <w:tc>
          <w:tcPr>
            <w:tcW w:w="2639" w:type="dxa"/>
            <w:tcBorders>
              <w:top w:val="nil"/>
              <w:left w:val="nil"/>
              <w:bottom w:val="single" w:sz="4" w:space="0" w:color="auto"/>
              <w:right w:val="single" w:sz="4" w:space="0" w:color="auto"/>
            </w:tcBorders>
            <w:shd w:val="clear" w:color="auto" w:fill="auto"/>
            <w:noWrap/>
            <w:vAlign w:val="center"/>
            <w:hideMark/>
          </w:tcPr>
          <w:p w14:paraId="5B8DBF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0183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1D24C7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Сов.Лузский</w:t>
            </w:r>
          </w:p>
        </w:tc>
        <w:tc>
          <w:tcPr>
            <w:tcW w:w="2127" w:type="dxa"/>
            <w:tcBorders>
              <w:top w:val="nil"/>
              <w:left w:val="nil"/>
              <w:bottom w:val="single" w:sz="4" w:space="0" w:color="auto"/>
              <w:right w:val="single" w:sz="4" w:space="0" w:color="auto"/>
            </w:tcBorders>
            <w:shd w:val="clear" w:color="auto" w:fill="auto"/>
            <w:noWrap/>
            <w:vAlign w:val="center"/>
            <w:hideMark/>
          </w:tcPr>
          <w:p w14:paraId="270A5D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ED331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31209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968</w:t>
            </w:r>
          </w:p>
        </w:tc>
        <w:tc>
          <w:tcPr>
            <w:tcW w:w="2639" w:type="dxa"/>
            <w:tcBorders>
              <w:top w:val="nil"/>
              <w:left w:val="nil"/>
              <w:bottom w:val="single" w:sz="4" w:space="0" w:color="auto"/>
              <w:right w:val="single" w:sz="4" w:space="0" w:color="auto"/>
            </w:tcBorders>
            <w:shd w:val="clear" w:color="auto" w:fill="auto"/>
            <w:noWrap/>
            <w:vAlign w:val="center"/>
            <w:hideMark/>
          </w:tcPr>
          <w:p w14:paraId="261283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4373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9ACB90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Малая Шишовка</w:t>
            </w:r>
          </w:p>
        </w:tc>
        <w:tc>
          <w:tcPr>
            <w:tcW w:w="2127" w:type="dxa"/>
            <w:tcBorders>
              <w:top w:val="nil"/>
              <w:left w:val="nil"/>
              <w:bottom w:val="single" w:sz="4" w:space="0" w:color="auto"/>
              <w:right w:val="single" w:sz="4" w:space="0" w:color="auto"/>
            </w:tcBorders>
            <w:shd w:val="clear" w:color="auto" w:fill="auto"/>
            <w:noWrap/>
            <w:vAlign w:val="center"/>
            <w:hideMark/>
          </w:tcPr>
          <w:p w14:paraId="02442F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7333E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2CCB7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969</w:t>
            </w:r>
          </w:p>
        </w:tc>
        <w:tc>
          <w:tcPr>
            <w:tcW w:w="2639" w:type="dxa"/>
            <w:tcBorders>
              <w:top w:val="nil"/>
              <w:left w:val="nil"/>
              <w:bottom w:val="single" w:sz="4" w:space="0" w:color="auto"/>
              <w:right w:val="single" w:sz="4" w:space="0" w:color="auto"/>
            </w:tcBorders>
            <w:shd w:val="clear" w:color="auto" w:fill="auto"/>
            <w:noWrap/>
            <w:vAlign w:val="center"/>
            <w:hideMark/>
          </w:tcPr>
          <w:p w14:paraId="02A377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348B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7EDCF1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Татары</w:t>
            </w:r>
          </w:p>
        </w:tc>
        <w:tc>
          <w:tcPr>
            <w:tcW w:w="2127" w:type="dxa"/>
            <w:tcBorders>
              <w:top w:val="nil"/>
              <w:left w:val="nil"/>
              <w:bottom w:val="single" w:sz="4" w:space="0" w:color="auto"/>
              <w:right w:val="single" w:sz="4" w:space="0" w:color="auto"/>
            </w:tcBorders>
            <w:shd w:val="clear" w:color="auto" w:fill="auto"/>
            <w:noWrap/>
            <w:vAlign w:val="center"/>
            <w:hideMark/>
          </w:tcPr>
          <w:p w14:paraId="7D30FD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6F483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9A8A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970</w:t>
            </w:r>
          </w:p>
        </w:tc>
        <w:tc>
          <w:tcPr>
            <w:tcW w:w="2639" w:type="dxa"/>
            <w:tcBorders>
              <w:top w:val="nil"/>
              <w:left w:val="nil"/>
              <w:bottom w:val="single" w:sz="4" w:space="0" w:color="auto"/>
              <w:right w:val="single" w:sz="4" w:space="0" w:color="auto"/>
            </w:tcBorders>
            <w:shd w:val="clear" w:color="auto" w:fill="auto"/>
            <w:noWrap/>
            <w:vAlign w:val="center"/>
            <w:hideMark/>
          </w:tcPr>
          <w:p w14:paraId="5CBEF2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77D7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24814A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Большой Конып</w:t>
            </w:r>
          </w:p>
        </w:tc>
        <w:tc>
          <w:tcPr>
            <w:tcW w:w="2127" w:type="dxa"/>
            <w:tcBorders>
              <w:top w:val="nil"/>
              <w:left w:val="nil"/>
              <w:bottom w:val="single" w:sz="4" w:space="0" w:color="auto"/>
              <w:right w:val="single" w:sz="4" w:space="0" w:color="auto"/>
            </w:tcBorders>
            <w:shd w:val="clear" w:color="auto" w:fill="auto"/>
            <w:noWrap/>
            <w:vAlign w:val="center"/>
            <w:hideMark/>
          </w:tcPr>
          <w:p w14:paraId="0F1180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3887F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13248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971</w:t>
            </w:r>
          </w:p>
        </w:tc>
        <w:tc>
          <w:tcPr>
            <w:tcW w:w="2639" w:type="dxa"/>
            <w:tcBorders>
              <w:top w:val="nil"/>
              <w:left w:val="nil"/>
              <w:bottom w:val="single" w:sz="4" w:space="0" w:color="auto"/>
              <w:right w:val="single" w:sz="4" w:space="0" w:color="auto"/>
            </w:tcBorders>
            <w:shd w:val="clear" w:color="auto" w:fill="auto"/>
            <w:noWrap/>
            <w:vAlign w:val="center"/>
            <w:hideMark/>
          </w:tcPr>
          <w:p w14:paraId="21091E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E306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217DA1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Здравница</w:t>
            </w:r>
          </w:p>
        </w:tc>
        <w:tc>
          <w:tcPr>
            <w:tcW w:w="2127" w:type="dxa"/>
            <w:tcBorders>
              <w:top w:val="nil"/>
              <w:left w:val="nil"/>
              <w:bottom w:val="single" w:sz="4" w:space="0" w:color="auto"/>
              <w:right w:val="single" w:sz="4" w:space="0" w:color="auto"/>
            </w:tcBorders>
            <w:shd w:val="clear" w:color="auto" w:fill="auto"/>
            <w:noWrap/>
            <w:vAlign w:val="center"/>
            <w:hideMark/>
          </w:tcPr>
          <w:p w14:paraId="6BA620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E8405F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C3F5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972</w:t>
            </w:r>
          </w:p>
        </w:tc>
        <w:tc>
          <w:tcPr>
            <w:tcW w:w="2639" w:type="dxa"/>
            <w:tcBorders>
              <w:top w:val="nil"/>
              <w:left w:val="nil"/>
              <w:bottom w:val="single" w:sz="4" w:space="0" w:color="auto"/>
              <w:right w:val="single" w:sz="4" w:space="0" w:color="auto"/>
            </w:tcBorders>
            <w:shd w:val="clear" w:color="auto" w:fill="auto"/>
            <w:noWrap/>
            <w:vAlign w:val="center"/>
            <w:hideMark/>
          </w:tcPr>
          <w:p w14:paraId="76A29E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B174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DD443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Кривобор</w:t>
            </w:r>
          </w:p>
        </w:tc>
        <w:tc>
          <w:tcPr>
            <w:tcW w:w="2127" w:type="dxa"/>
            <w:tcBorders>
              <w:top w:val="nil"/>
              <w:left w:val="nil"/>
              <w:bottom w:val="single" w:sz="4" w:space="0" w:color="auto"/>
              <w:right w:val="single" w:sz="4" w:space="0" w:color="auto"/>
            </w:tcBorders>
            <w:shd w:val="clear" w:color="auto" w:fill="auto"/>
            <w:noWrap/>
            <w:vAlign w:val="center"/>
            <w:hideMark/>
          </w:tcPr>
          <w:p w14:paraId="633F4D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B3A5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9E4B9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973</w:t>
            </w:r>
          </w:p>
        </w:tc>
        <w:tc>
          <w:tcPr>
            <w:tcW w:w="2639" w:type="dxa"/>
            <w:tcBorders>
              <w:top w:val="nil"/>
              <w:left w:val="nil"/>
              <w:bottom w:val="single" w:sz="4" w:space="0" w:color="auto"/>
              <w:right w:val="single" w:sz="4" w:space="0" w:color="auto"/>
            </w:tcBorders>
            <w:shd w:val="clear" w:color="auto" w:fill="auto"/>
            <w:noWrap/>
            <w:vAlign w:val="center"/>
            <w:hideMark/>
          </w:tcPr>
          <w:p w14:paraId="569B30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A0EB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Шабалинский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A85EB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Новая Указна</w:t>
            </w:r>
          </w:p>
        </w:tc>
        <w:tc>
          <w:tcPr>
            <w:tcW w:w="2127" w:type="dxa"/>
            <w:tcBorders>
              <w:top w:val="nil"/>
              <w:left w:val="nil"/>
              <w:bottom w:val="single" w:sz="4" w:space="0" w:color="auto"/>
              <w:right w:val="single" w:sz="4" w:space="0" w:color="auto"/>
            </w:tcBorders>
            <w:shd w:val="clear" w:color="auto" w:fill="auto"/>
            <w:noWrap/>
            <w:vAlign w:val="center"/>
            <w:hideMark/>
          </w:tcPr>
          <w:p w14:paraId="6EB617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0A7EA0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F2D1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974</w:t>
            </w:r>
          </w:p>
        </w:tc>
        <w:tc>
          <w:tcPr>
            <w:tcW w:w="2639" w:type="dxa"/>
            <w:tcBorders>
              <w:top w:val="nil"/>
              <w:left w:val="nil"/>
              <w:bottom w:val="single" w:sz="4" w:space="0" w:color="auto"/>
              <w:right w:val="single" w:sz="4" w:space="0" w:color="auto"/>
            </w:tcBorders>
            <w:shd w:val="clear" w:color="auto" w:fill="auto"/>
            <w:noWrap/>
            <w:vAlign w:val="center"/>
            <w:hideMark/>
          </w:tcPr>
          <w:p w14:paraId="566A03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02BA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FC11D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Варанкины</w:t>
            </w:r>
          </w:p>
        </w:tc>
        <w:tc>
          <w:tcPr>
            <w:tcW w:w="2127" w:type="dxa"/>
            <w:tcBorders>
              <w:top w:val="nil"/>
              <w:left w:val="nil"/>
              <w:bottom w:val="single" w:sz="4" w:space="0" w:color="auto"/>
              <w:right w:val="single" w:sz="4" w:space="0" w:color="auto"/>
            </w:tcBorders>
            <w:shd w:val="clear" w:color="auto" w:fill="auto"/>
            <w:noWrap/>
            <w:vAlign w:val="center"/>
            <w:hideMark/>
          </w:tcPr>
          <w:p w14:paraId="3E90B6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975E6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CADB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975</w:t>
            </w:r>
          </w:p>
        </w:tc>
        <w:tc>
          <w:tcPr>
            <w:tcW w:w="2639" w:type="dxa"/>
            <w:tcBorders>
              <w:top w:val="nil"/>
              <w:left w:val="nil"/>
              <w:bottom w:val="single" w:sz="4" w:space="0" w:color="auto"/>
              <w:right w:val="single" w:sz="4" w:space="0" w:color="auto"/>
            </w:tcBorders>
            <w:shd w:val="clear" w:color="auto" w:fill="auto"/>
            <w:noWrap/>
            <w:vAlign w:val="center"/>
            <w:hideMark/>
          </w:tcPr>
          <w:p w14:paraId="054BE6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C35D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20E106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Старый Буртек</w:t>
            </w:r>
          </w:p>
        </w:tc>
        <w:tc>
          <w:tcPr>
            <w:tcW w:w="2127" w:type="dxa"/>
            <w:tcBorders>
              <w:top w:val="nil"/>
              <w:left w:val="nil"/>
              <w:bottom w:val="single" w:sz="4" w:space="0" w:color="auto"/>
              <w:right w:val="single" w:sz="4" w:space="0" w:color="auto"/>
            </w:tcBorders>
            <w:shd w:val="clear" w:color="auto" w:fill="auto"/>
            <w:noWrap/>
            <w:vAlign w:val="center"/>
            <w:hideMark/>
          </w:tcPr>
          <w:p w14:paraId="73D1E6F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78DE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80DCE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976</w:t>
            </w:r>
          </w:p>
        </w:tc>
        <w:tc>
          <w:tcPr>
            <w:tcW w:w="2639" w:type="dxa"/>
            <w:tcBorders>
              <w:top w:val="nil"/>
              <w:left w:val="nil"/>
              <w:bottom w:val="single" w:sz="4" w:space="0" w:color="auto"/>
              <w:right w:val="single" w:sz="4" w:space="0" w:color="auto"/>
            </w:tcBorders>
            <w:shd w:val="clear" w:color="auto" w:fill="auto"/>
            <w:noWrap/>
            <w:vAlign w:val="center"/>
            <w:hideMark/>
          </w:tcPr>
          <w:p w14:paraId="14BA64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A0C6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BF079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Аверины</w:t>
            </w:r>
          </w:p>
        </w:tc>
        <w:tc>
          <w:tcPr>
            <w:tcW w:w="2127" w:type="dxa"/>
            <w:tcBorders>
              <w:top w:val="nil"/>
              <w:left w:val="nil"/>
              <w:bottom w:val="single" w:sz="4" w:space="0" w:color="auto"/>
              <w:right w:val="single" w:sz="4" w:space="0" w:color="auto"/>
            </w:tcBorders>
            <w:shd w:val="clear" w:color="auto" w:fill="auto"/>
            <w:noWrap/>
            <w:vAlign w:val="center"/>
            <w:hideMark/>
          </w:tcPr>
          <w:p w14:paraId="437DCE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87B97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ED4A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977</w:t>
            </w:r>
          </w:p>
        </w:tc>
        <w:tc>
          <w:tcPr>
            <w:tcW w:w="2639" w:type="dxa"/>
            <w:tcBorders>
              <w:top w:val="nil"/>
              <w:left w:val="nil"/>
              <w:bottom w:val="single" w:sz="4" w:space="0" w:color="auto"/>
              <w:right w:val="single" w:sz="4" w:space="0" w:color="auto"/>
            </w:tcBorders>
            <w:shd w:val="clear" w:color="auto" w:fill="auto"/>
            <w:noWrap/>
            <w:vAlign w:val="center"/>
            <w:hideMark/>
          </w:tcPr>
          <w:p w14:paraId="5142E2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E53B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E32D4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Кувакуш</w:t>
            </w:r>
          </w:p>
        </w:tc>
        <w:tc>
          <w:tcPr>
            <w:tcW w:w="2127" w:type="dxa"/>
            <w:tcBorders>
              <w:top w:val="nil"/>
              <w:left w:val="nil"/>
              <w:bottom w:val="single" w:sz="4" w:space="0" w:color="auto"/>
              <w:right w:val="single" w:sz="4" w:space="0" w:color="auto"/>
            </w:tcBorders>
            <w:shd w:val="clear" w:color="auto" w:fill="auto"/>
            <w:noWrap/>
            <w:vAlign w:val="center"/>
            <w:hideMark/>
          </w:tcPr>
          <w:p w14:paraId="6F13D2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05758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E284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978</w:t>
            </w:r>
          </w:p>
        </w:tc>
        <w:tc>
          <w:tcPr>
            <w:tcW w:w="2639" w:type="dxa"/>
            <w:tcBorders>
              <w:top w:val="nil"/>
              <w:left w:val="nil"/>
              <w:bottom w:val="single" w:sz="4" w:space="0" w:color="auto"/>
              <w:right w:val="single" w:sz="4" w:space="0" w:color="auto"/>
            </w:tcBorders>
            <w:shd w:val="clear" w:color="auto" w:fill="auto"/>
            <w:noWrap/>
            <w:vAlign w:val="center"/>
            <w:hideMark/>
          </w:tcPr>
          <w:p w14:paraId="30007D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D11C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A45BC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Гвоздки</w:t>
            </w:r>
          </w:p>
        </w:tc>
        <w:tc>
          <w:tcPr>
            <w:tcW w:w="2127" w:type="dxa"/>
            <w:tcBorders>
              <w:top w:val="nil"/>
              <w:left w:val="nil"/>
              <w:bottom w:val="single" w:sz="4" w:space="0" w:color="auto"/>
              <w:right w:val="single" w:sz="4" w:space="0" w:color="auto"/>
            </w:tcBorders>
            <w:shd w:val="clear" w:color="auto" w:fill="auto"/>
            <w:noWrap/>
            <w:vAlign w:val="center"/>
            <w:hideMark/>
          </w:tcPr>
          <w:p w14:paraId="606F18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E2083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7AB7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979</w:t>
            </w:r>
          </w:p>
        </w:tc>
        <w:tc>
          <w:tcPr>
            <w:tcW w:w="2639" w:type="dxa"/>
            <w:tcBorders>
              <w:top w:val="nil"/>
              <w:left w:val="nil"/>
              <w:bottom w:val="single" w:sz="4" w:space="0" w:color="auto"/>
              <w:right w:val="single" w:sz="4" w:space="0" w:color="auto"/>
            </w:tcBorders>
            <w:shd w:val="clear" w:color="auto" w:fill="auto"/>
            <w:noWrap/>
            <w:vAlign w:val="center"/>
            <w:hideMark/>
          </w:tcPr>
          <w:p w14:paraId="23DF76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ED9CE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4C964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Пивоварово</w:t>
            </w:r>
          </w:p>
        </w:tc>
        <w:tc>
          <w:tcPr>
            <w:tcW w:w="2127" w:type="dxa"/>
            <w:tcBorders>
              <w:top w:val="nil"/>
              <w:left w:val="nil"/>
              <w:bottom w:val="single" w:sz="4" w:space="0" w:color="auto"/>
              <w:right w:val="single" w:sz="4" w:space="0" w:color="auto"/>
            </w:tcBorders>
            <w:shd w:val="clear" w:color="auto" w:fill="auto"/>
            <w:noWrap/>
            <w:vAlign w:val="center"/>
            <w:hideMark/>
          </w:tcPr>
          <w:p w14:paraId="0D1056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B4027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6250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980</w:t>
            </w:r>
          </w:p>
        </w:tc>
        <w:tc>
          <w:tcPr>
            <w:tcW w:w="2639" w:type="dxa"/>
            <w:tcBorders>
              <w:top w:val="nil"/>
              <w:left w:val="nil"/>
              <w:bottom w:val="single" w:sz="4" w:space="0" w:color="auto"/>
              <w:right w:val="single" w:sz="4" w:space="0" w:color="auto"/>
            </w:tcBorders>
            <w:shd w:val="clear" w:color="auto" w:fill="auto"/>
            <w:noWrap/>
            <w:vAlign w:val="center"/>
            <w:hideMark/>
          </w:tcPr>
          <w:p w14:paraId="1EBD81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1AC2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8AF55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Дергачи</w:t>
            </w:r>
          </w:p>
        </w:tc>
        <w:tc>
          <w:tcPr>
            <w:tcW w:w="2127" w:type="dxa"/>
            <w:tcBorders>
              <w:top w:val="nil"/>
              <w:left w:val="nil"/>
              <w:bottom w:val="single" w:sz="4" w:space="0" w:color="auto"/>
              <w:right w:val="single" w:sz="4" w:space="0" w:color="auto"/>
            </w:tcBorders>
            <w:shd w:val="clear" w:color="auto" w:fill="auto"/>
            <w:noWrap/>
            <w:vAlign w:val="center"/>
            <w:hideMark/>
          </w:tcPr>
          <w:p w14:paraId="496F66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FF8BC7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1CF8A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981</w:t>
            </w:r>
          </w:p>
        </w:tc>
        <w:tc>
          <w:tcPr>
            <w:tcW w:w="2639" w:type="dxa"/>
            <w:tcBorders>
              <w:top w:val="nil"/>
              <w:left w:val="nil"/>
              <w:bottom w:val="single" w:sz="4" w:space="0" w:color="auto"/>
              <w:right w:val="single" w:sz="4" w:space="0" w:color="auto"/>
            </w:tcBorders>
            <w:shd w:val="clear" w:color="auto" w:fill="auto"/>
            <w:noWrap/>
            <w:vAlign w:val="center"/>
            <w:hideMark/>
          </w:tcPr>
          <w:p w14:paraId="11FDCF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1467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6CDDA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Степановская</w:t>
            </w:r>
          </w:p>
        </w:tc>
        <w:tc>
          <w:tcPr>
            <w:tcW w:w="2127" w:type="dxa"/>
            <w:tcBorders>
              <w:top w:val="nil"/>
              <w:left w:val="nil"/>
              <w:bottom w:val="single" w:sz="4" w:space="0" w:color="auto"/>
              <w:right w:val="single" w:sz="4" w:space="0" w:color="auto"/>
            </w:tcBorders>
            <w:shd w:val="clear" w:color="auto" w:fill="auto"/>
            <w:noWrap/>
            <w:vAlign w:val="center"/>
            <w:hideMark/>
          </w:tcPr>
          <w:p w14:paraId="72382B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2EC44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4631E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982</w:t>
            </w:r>
          </w:p>
        </w:tc>
        <w:tc>
          <w:tcPr>
            <w:tcW w:w="2639" w:type="dxa"/>
            <w:tcBorders>
              <w:top w:val="nil"/>
              <w:left w:val="nil"/>
              <w:bottom w:val="single" w:sz="4" w:space="0" w:color="auto"/>
              <w:right w:val="single" w:sz="4" w:space="0" w:color="auto"/>
            </w:tcBorders>
            <w:shd w:val="clear" w:color="auto" w:fill="auto"/>
            <w:noWrap/>
            <w:vAlign w:val="center"/>
            <w:hideMark/>
          </w:tcPr>
          <w:p w14:paraId="5987F6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126C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DE13B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Конкины</w:t>
            </w:r>
          </w:p>
        </w:tc>
        <w:tc>
          <w:tcPr>
            <w:tcW w:w="2127" w:type="dxa"/>
            <w:tcBorders>
              <w:top w:val="nil"/>
              <w:left w:val="nil"/>
              <w:bottom w:val="single" w:sz="4" w:space="0" w:color="auto"/>
              <w:right w:val="single" w:sz="4" w:space="0" w:color="auto"/>
            </w:tcBorders>
            <w:shd w:val="clear" w:color="auto" w:fill="auto"/>
            <w:noWrap/>
            <w:vAlign w:val="center"/>
            <w:hideMark/>
          </w:tcPr>
          <w:p w14:paraId="74BD8F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E5975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82BB8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983</w:t>
            </w:r>
          </w:p>
        </w:tc>
        <w:tc>
          <w:tcPr>
            <w:tcW w:w="2639" w:type="dxa"/>
            <w:tcBorders>
              <w:top w:val="nil"/>
              <w:left w:val="nil"/>
              <w:bottom w:val="single" w:sz="4" w:space="0" w:color="auto"/>
              <w:right w:val="single" w:sz="4" w:space="0" w:color="auto"/>
            </w:tcBorders>
            <w:shd w:val="clear" w:color="auto" w:fill="auto"/>
            <w:noWrap/>
            <w:vAlign w:val="center"/>
            <w:hideMark/>
          </w:tcPr>
          <w:p w14:paraId="504913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8E0A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A46A0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Швариха</w:t>
            </w:r>
          </w:p>
        </w:tc>
        <w:tc>
          <w:tcPr>
            <w:tcW w:w="2127" w:type="dxa"/>
            <w:tcBorders>
              <w:top w:val="nil"/>
              <w:left w:val="nil"/>
              <w:bottom w:val="single" w:sz="4" w:space="0" w:color="auto"/>
              <w:right w:val="single" w:sz="4" w:space="0" w:color="auto"/>
            </w:tcBorders>
            <w:shd w:val="clear" w:color="auto" w:fill="auto"/>
            <w:noWrap/>
            <w:vAlign w:val="center"/>
            <w:hideMark/>
          </w:tcPr>
          <w:p w14:paraId="1299B5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4845E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BEBFF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984</w:t>
            </w:r>
          </w:p>
        </w:tc>
        <w:tc>
          <w:tcPr>
            <w:tcW w:w="2639" w:type="dxa"/>
            <w:tcBorders>
              <w:top w:val="nil"/>
              <w:left w:val="nil"/>
              <w:bottom w:val="single" w:sz="4" w:space="0" w:color="auto"/>
              <w:right w:val="single" w:sz="4" w:space="0" w:color="auto"/>
            </w:tcBorders>
            <w:shd w:val="clear" w:color="auto" w:fill="auto"/>
            <w:noWrap/>
            <w:vAlign w:val="center"/>
            <w:hideMark/>
          </w:tcPr>
          <w:p w14:paraId="07A3BD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ADCC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97D12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Карачи</w:t>
            </w:r>
          </w:p>
        </w:tc>
        <w:tc>
          <w:tcPr>
            <w:tcW w:w="2127" w:type="dxa"/>
            <w:tcBorders>
              <w:top w:val="nil"/>
              <w:left w:val="nil"/>
              <w:bottom w:val="single" w:sz="4" w:space="0" w:color="auto"/>
              <w:right w:val="single" w:sz="4" w:space="0" w:color="auto"/>
            </w:tcBorders>
            <w:shd w:val="clear" w:color="auto" w:fill="auto"/>
            <w:noWrap/>
            <w:vAlign w:val="center"/>
            <w:hideMark/>
          </w:tcPr>
          <w:p w14:paraId="0E3FD7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1BFF5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AE46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985</w:t>
            </w:r>
          </w:p>
        </w:tc>
        <w:tc>
          <w:tcPr>
            <w:tcW w:w="2639" w:type="dxa"/>
            <w:tcBorders>
              <w:top w:val="nil"/>
              <w:left w:val="nil"/>
              <w:bottom w:val="single" w:sz="4" w:space="0" w:color="auto"/>
              <w:right w:val="single" w:sz="4" w:space="0" w:color="auto"/>
            </w:tcBorders>
            <w:shd w:val="clear" w:color="auto" w:fill="auto"/>
            <w:noWrap/>
            <w:vAlign w:val="center"/>
            <w:hideMark/>
          </w:tcPr>
          <w:p w14:paraId="5DD43E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6D7F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DCE84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Южаки</w:t>
            </w:r>
          </w:p>
        </w:tc>
        <w:tc>
          <w:tcPr>
            <w:tcW w:w="2127" w:type="dxa"/>
            <w:tcBorders>
              <w:top w:val="nil"/>
              <w:left w:val="nil"/>
              <w:bottom w:val="single" w:sz="4" w:space="0" w:color="auto"/>
              <w:right w:val="single" w:sz="4" w:space="0" w:color="auto"/>
            </w:tcBorders>
            <w:shd w:val="clear" w:color="auto" w:fill="auto"/>
            <w:noWrap/>
            <w:vAlign w:val="center"/>
            <w:hideMark/>
          </w:tcPr>
          <w:p w14:paraId="66B050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1910E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E1E7A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986</w:t>
            </w:r>
          </w:p>
        </w:tc>
        <w:tc>
          <w:tcPr>
            <w:tcW w:w="2639" w:type="dxa"/>
            <w:tcBorders>
              <w:top w:val="nil"/>
              <w:left w:val="nil"/>
              <w:bottom w:val="single" w:sz="4" w:space="0" w:color="auto"/>
              <w:right w:val="single" w:sz="4" w:space="0" w:color="auto"/>
            </w:tcBorders>
            <w:shd w:val="clear" w:color="auto" w:fill="auto"/>
            <w:noWrap/>
            <w:vAlign w:val="center"/>
            <w:hideMark/>
          </w:tcPr>
          <w:p w14:paraId="225423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DAF1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A6237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Чулки</w:t>
            </w:r>
          </w:p>
        </w:tc>
        <w:tc>
          <w:tcPr>
            <w:tcW w:w="2127" w:type="dxa"/>
            <w:tcBorders>
              <w:top w:val="nil"/>
              <w:left w:val="nil"/>
              <w:bottom w:val="single" w:sz="4" w:space="0" w:color="auto"/>
              <w:right w:val="single" w:sz="4" w:space="0" w:color="auto"/>
            </w:tcBorders>
            <w:shd w:val="clear" w:color="auto" w:fill="auto"/>
            <w:noWrap/>
            <w:vAlign w:val="center"/>
            <w:hideMark/>
          </w:tcPr>
          <w:p w14:paraId="64EA2E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95D3E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AB21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987</w:t>
            </w:r>
          </w:p>
        </w:tc>
        <w:tc>
          <w:tcPr>
            <w:tcW w:w="2639" w:type="dxa"/>
            <w:tcBorders>
              <w:top w:val="nil"/>
              <w:left w:val="nil"/>
              <w:bottom w:val="single" w:sz="4" w:space="0" w:color="auto"/>
              <w:right w:val="single" w:sz="4" w:space="0" w:color="auto"/>
            </w:tcBorders>
            <w:shd w:val="clear" w:color="auto" w:fill="auto"/>
            <w:noWrap/>
            <w:vAlign w:val="center"/>
            <w:hideMark/>
          </w:tcPr>
          <w:p w14:paraId="2B2B37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0050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B23FF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Малый Китяк</w:t>
            </w:r>
          </w:p>
        </w:tc>
        <w:tc>
          <w:tcPr>
            <w:tcW w:w="2127" w:type="dxa"/>
            <w:tcBorders>
              <w:top w:val="nil"/>
              <w:left w:val="nil"/>
              <w:bottom w:val="single" w:sz="4" w:space="0" w:color="auto"/>
              <w:right w:val="single" w:sz="4" w:space="0" w:color="auto"/>
            </w:tcBorders>
            <w:shd w:val="clear" w:color="auto" w:fill="auto"/>
            <w:noWrap/>
            <w:vAlign w:val="center"/>
            <w:hideMark/>
          </w:tcPr>
          <w:p w14:paraId="7F0309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076F8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EF6A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988</w:t>
            </w:r>
          </w:p>
        </w:tc>
        <w:tc>
          <w:tcPr>
            <w:tcW w:w="2639" w:type="dxa"/>
            <w:tcBorders>
              <w:top w:val="nil"/>
              <w:left w:val="nil"/>
              <w:bottom w:val="single" w:sz="4" w:space="0" w:color="auto"/>
              <w:right w:val="single" w:sz="4" w:space="0" w:color="auto"/>
            </w:tcBorders>
            <w:shd w:val="clear" w:color="auto" w:fill="auto"/>
            <w:noWrap/>
            <w:vAlign w:val="center"/>
            <w:hideMark/>
          </w:tcPr>
          <w:p w14:paraId="53E446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7B2E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4BA4B3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Ошлань</w:t>
            </w:r>
          </w:p>
        </w:tc>
        <w:tc>
          <w:tcPr>
            <w:tcW w:w="2127" w:type="dxa"/>
            <w:tcBorders>
              <w:top w:val="nil"/>
              <w:left w:val="nil"/>
              <w:bottom w:val="single" w:sz="4" w:space="0" w:color="auto"/>
              <w:right w:val="single" w:sz="4" w:space="0" w:color="auto"/>
            </w:tcBorders>
            <w:shd w:val="clear" w:color="auto" w:fill="auto"/>
            <w:noWrap/>
            <w:vAlign w:val="center"/>
            <w:hideMark/>
          </w:tcPr>
          <w:p w14:paraId="088337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A345B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4F46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989</w:t>
            </w:r>
          </w:p>
        </w:tc>
        <w:tc>
          <w:tcPr>
            <w:tcW w:w="2639" w:type="dxa"/>
            <w:tcBorders>
              <w:top w:val="nil"/>
              <w:left w:val="nil"/>
              <w:bottom w:val="single" w:sz="4" w:space="0" w:color="auto"/>
              <w:right w:val="single" w:sz="4" w:space="0" w:color="auto"/>
            </w:tcBorders>
            <w:shd w:val="clear" w:color="auto" w:fill="auto"/>
            <w:noWrap/>
            <w:vAlign w:val="center"/>
            <w:hideMark/>
          </w:tcPr>
          <w:p w14:paraId="2941DB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82CF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B4D0C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Октябрьский</w:t>
            </w:r>
          </w:p>
        </w:tc>
        <w:tc>
          <w:tcPr>
            <w:tcW w:w="2127" w:type="dxa"/>
            <w:tcBorders>
              <w:top w:val="nil"/>
              <w:left w:val="nil"/>
              <w:bottom w:val="single" w:sz="4" w:space="0" w:color="auto"/>
              <w:right w:val="single" w:sz="4" w:space="0" w:color="auto"/>
            </w:tcBorders>
            <w:shd w:val="clear" w:color="auto" w:fill="auto"/>
            <w:noWrap/>
            <w:vAlign w:val="center"/>
            <w:hideMark/>
          </w:tcPr>
          <w:p w14:paraId="35E24C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3D200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B717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990</w:t>
            </w:r>
          </w:p>
        </w:tc>
        <w:tc>
          <w:tcPr>
            <w:tcW w:w="2639" w:type="dxa"/>
            <w:tcBorders>
              <w:top w:val="nil"/>
              <w:left w:val="nil"/>
              <w:bottom w:val="single" w:sz="4" w:space="0" w:color="auto"/>
              <w:right w:val="single" w:sz="4" w:space="0" w:color="auto"/>
            </w:tcBorders>
            <w:shd w:val="clear" w:color="auto" w:fill="auto"/>
            <w:noWrap/>
            <w:vAlign w:val="center"/>
            <w:hideMark/>
          </w:tcPr>
          <w:p w14:paraId="420AEA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7E135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5DE48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Малая Шабанка</w:t>
            </w:r>
          </w:p>
        </w:tc>
        <w:tc>
          <w:tcPr>
            <w:tcW w:w="2127" w:type="dxa"/>
            <w:tcBorders>
              <w:top w:val="nil"/>
              <w:left w:val="nil"/>
              <w:bottom w:val="single" w:sz="4" w:space="0" w:color="auto"/>
              <w:right w:val="single" w:sz="4" w:space="0" w:color="auto"/>
            </w:tcBorders>
            <w:shd w:val="clear" w:color="auto" w:fill="auto"/>
            <w:noWrap/>
            <w:vAlign w:val="center"/>
            <w:hideMark/>
          </w:tcPr>
          <w:p w14:paraId="4B80A4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02D9A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02BB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991</w:t>
            </w:r>
          </w:p>
        </w:tc>
        <w:tc>
          <w:tcPr>
            <w:tcW w:w="2639" w:type="dxa"/>
            <w:tcBorders>
              <w:top w:val="nil"/>
              <w:left w:val="nil"/>
              <w:bottom w:val="single" w:sz="4" w:space="0" w:color="auto"/>
              <w:right w:val="single" w:sz="4" w:space="0" w:color="auto"/>
            </w:tcBorders>
            <w:shd w:val="clear" w:color="auto" w:fill="auto"/>
            <w:noWrap/>
            <w:vAlign w:val="center"/>
            <w:hideMark/>
          </w:tcPr>
          <w:p w14:paraId="20D793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5470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7719A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Бабино</w:t>
            </w:r>
          </w:p>
        </w:tc>
        <w:tc>
          <w:tcPr>
            <w:tcW w:w="2127" w:type="dxa"/>
            <w:tcBorders>
              <w:top w:val="nil"/>
              <w:left w:val="nil"/>
              <w:bottom w:val="single" w:sz="4" w:space="0" w:color="auto"/>
              <w:right w:val="single" w:sz="4" w:space="0" w:color="auto"/>
            </w:tcBorders>
            <w:shd w:val="clear" w:color="auto" w:fill="auto"/>
            <w:noWrap/>
            <w:vAlign w:val="center"/>
            <w:hideMark/>
          </w:tcPr>
          <w:p w14:paraId="2C47653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9A27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65B4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992</w:t>
            </w:r>
          </w:p>
        </w:tc>
        <w:tc>
          <w:tcPr>
            <w:tcW w:w="2639" w:type="dxa"/>
            <w:tcBorders>
              <w:top w:val="nil"/>
              <w:left w:val="nil"/>
              <w:bottom w:val="single" w:sz="4" w:space="0" w:color="auto"/>
              <w:right w:val="single" w:sz="4" w:space="0" w:color="auto"/>
            </w:tcBorders>
            <w:shd w:val="clear" w:color="auto" w:fill="auto"/>
            <w:noWrap/>
            <w:vAlign w:val="center"/>
            <w:hideMark/>
          </w:tcPr>
          <w:p w14:paraId="5AD855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847B5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2040A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Ашланы</w:t>
            </w:r>
          </w:p>
        </w:tc>
        <w:tc>
          <w:tcPr>
            <w:tcW w:w="2127" w:type="dxa"/>
            <w:tcBorders>
              <w:top w:val="nil"/>
              <w:left w:val="nil"/>
              <w:bottom w:val="single" w:sz="4" w:space="0" w:color="auto"/>
              <w:right w:val="single" w:sz="4" w:space="0" w:color="auto"/>
            </w:tcBorders>
            <w:shd w:val="clear" w:color="auto" w:fill="auto"/>
            <w:noWrap/>
            <w:vAlign w:val="center"/>
            <w:hideMark/>
          </w:tcPr>
          <w:p w14:paraId="6006E5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75682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EA70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993</w:t>
            </w:r>
          </w:p>
        </w:tc>
        <w:tc>
          <w:tcPr>
            <w:tcW w:w="2639" w:type="dxa"/>
            <w:tcBorders>
              <w:top w:val="nil"/>
              <w:left w:val="nil"/>
              <w:bottom w:val="single" w:sz="4" w:space="0" w:color="auto"/>
              <w:right w:val="single" w:sz="4" w:space="0" w:color="auto"/>
            </w:tcBorders>
            <w:shd w:val="clear" w:color="auto" w:fill="auto"/>
            <w:noWrap/>
            <w:vAlign w:val="center"/>
            <w:hideMark/>
          </w:tcPr>
          <w:p w14:paraId="7BE439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6BCA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B3839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Хмелевка</w:t>
            </w:r>
          </w:p>
        </w:tc>
        <w:tc>
          <w:tcPr>
            <w:tcW w:w="2127" w:type="dxa"/>
            <w:tcBorders>
              <w:top w:val="nil"/>
              <w:left w:val="nil"/>
              <w:bottom w:val="single" w:sz="4" w:space="0" w:color="auto"/>
              <w:right w:val="single" w:sz="4" w:space="0" w:color="auto"/>
            </w:tcBorders>
            <w:shd w:val="clear" w:color="auto" w:fill="auto"/>
            <w:noWrap/>
            <w:vAlign w:val="center"/>
            <w:hideMark/>
          </w:tcPr>
          <w:p w14:paraId="26FFE8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62A6A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2973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994</w:t>
            </w:r>
          </w:p>
        </w:tc>
        <w:tc>
          <w:tcPr>
            <w:tcW w:w="2639" w:type="dxa"/>
            <w:tcBorders>
              <w:top w:val="nil"/>
              <w:left w:val="nil"/>
              <w:bottom w:val="single" w:sz="4" w:space="0" w:color="auto"/>
              <w:right w:val="single" w:sz="4" w:space="0" w:color="auto"/>
            </w:tcBorders>
            <w:shd w:val="clear" w:color="auto" w:fill="auto"/>
            <w:noWrap/>
            <w:vAlign w:val="center"/>
            <w:hideMark/>
          </w:tcPr>
          <w:p w14:paraId="2A433B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4F3F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B513C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667F5E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Югрино</w:t>
            </w:r>
          </w:p>
        </w:tc>
      </w:tr>
      <w:tr w:rsidR="008F6BD7" w:rsidRPr="008F6BD7" w14:paraId="76426E1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69FD8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995</w:t>
            </w:r>
          </w:p>
        </w:tc>
        <w:tc>
          <w:tcPr>
            <w:tcW w:w="2639" w:type="dxa"/>
            <w:tcBorders>
              <w:top w:val="nil"/>
              <w:left w:val="nil"/>
              <w:bottom w:val="single" w:sz="4" w:space="0" w:color="auto"/>
              <w:right w:val="single" w:sz="4" w:space="0" w:color="auto"/>
            </w:tcBorders>
            <w:shd w:val="clear" w:color="auto" w:fill="auto"/>
            <w:noWrap/>
            <w:vAlign w:val="center"/>
            <w:hideMark/>
          </w:tcPr>
          <w:p w14:paraId="7D5256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D0AB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25BEC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6B92B5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Шкляевская</w:t>
            </w:r>
          </w:p>
        </w:tc>
      </w:tr>
      <w:tr w:rsidR="008F6BD7" w:rsidRPr="008F6BD7" w14:paraId="5DDB221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8652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996</w:t>
            </w:r>
          </w:p>
        </w:tc>
        <w:tc>
          <w:tcPr>
            <w:tcW w:w="2639" w:type="dxa"/>
            <w:tcBorders>
              <w:top w:val="nil"/>
              <w:left w:val="nil"/>
              <w:bottom w:val="single" w:sz="4" w:space="0" w:color="auto"/>
              <w:right w:val="single" w:sz="4" w:space="0" w:color="auto"/>
            </w:tcBorders>
            <w:shd w:val="clear" w:color="auto" w:fill="auto"/>
            <w:noWrap/>
            <w:vAlign w:val="center"/>
            <w:hideMark/>
          </w:tcPr>
          <w:p w14:paraId="55246D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17E23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F306D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Сардык</w:t>
            </w:r>
          </w:p>
        </w:tc>
        <w:tc>
          <w:tcPr>
            <w:tcW w:w="2127" w:type="dxa"/>
            <w:tcBorders>
              <w:top w:val="nil"/>
              <w:left w:val="nil"/>
              <w:bottom w:val="single" w:sz="4" w:space="0" w:color="auto"/>
              <w:right w:val="single" w:sz="4" w:space="0" w:color="auto"/>
            </w:tcBorders>
            <w:shd w:val="clear" w:color="auto" w:fill="auto"/>
            <w:noWrap/>
            <w:vAlign w:val="center"/>
            <w:hideMark/>
          </w:tcPr>
          <w:p w14:paraId="4FDFF5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A0249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AB7DB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997</w:t>
            </w:r>
          </w:p>
        </w:tc>
        <w:tc>
          <w:tcPr>
            <w:tcW w:w="2639" w:type="dxa"/>
            <w:tcBorders>
              <w:top w:val="nil"/>
              <w:left w:val="nil"/>
              <w:bottom w:val="single" w:sz="4" w:space="0" w:color="auto"/>
              <w:right w:val="single" w:sz="4" w:space="0" w:color="auto"/>
            </w:tcBorders>
            <w:shd w:val="clear" w:color="auto" w:fill="auto"/>
            <w:noWrap/>
            <w:vAlign w:val="center"/>
            <w:hideMark/>
          </w:tcPr>
          <w:p w14:paraId="3A7401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6A4A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7BA83B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Васильково</w:t>
            </w:r>
          </w:p>
        </w:tc>
        <w:tc>
          <w:tcPr>
            <w:tcW w:w="2127" w:type="dxa"/>
            <w:tcBorders>
              <w:top w:val="nil"/>
              <w:left w:val="nil"/>
              <w:bottom w:val="single" w:sz="4" w:space="0" w:color="auto"/>
              <w:right w:val="single" w:sz="4" w:space="0" w:color="auto"/>
            </w:tcBorders>
            <w:shd w:val="clear" w:color="auto" w:fill="auto"/>
            <w:noWrap/>
            <w:vAlign w:val="center"/>
            <w:hideMark/>
          </w:tcPr>
          <w:p w14:paraId="7FF9C8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2EBE2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A7B1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998</w:t>
            </w:r>
          </w:p>
        </w:tc>
        <w:tc>
          <w:tcPr>
            <w:tcW w:w="2639" w:type="dxa"/>
            <w:tcBorders>
              <w:top w:val="nil"/>
              <w:left w:val="nil"/>
              <w:bottom w:val="single" w:sz="4" w:space="0" w:color="auto"/>
              <w:right w:val="single" w:sz="4" w:space="0" w:color="auto"/>
            </w:tcBorders>
            <w:shd w:val="clear" w:color="auto" w:fill="auto"/>
            <w:noWrap/>
            <w:vAlign w:val="center"/>
            <w:hideMark/>
          </w:tcPr>
          <w:p w14:paraId="3A4BD2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D21F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D139E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Ахпай</w:t>
            </w:r>
          </w:p>
        </w:tc>
        <w:tc>
          <w:tcPr>
            <w:tcW w:w="2127" w:type="dxa"/>
            <w:tcBorders>
              <w:top w:val="nil"/>
              <w:left w:val="nil"/>
              <w:bottom w:val="single" w:sz="4" w:space="0" w:color="auto"/>
              <w:right w:val="single" w:sz="4" w:space="0" w:color="auto"/>
            </w:tcBorders>
            <w:shd w:val="clear" w:color="auto" w:fill="auto"/>
            <w:noWrap/>
            <w:vAlign w:val="center"/>
            <w:hideMark/>
          </w:tcPr>
          <w:p w14:paraId="54A544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E1FFA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424F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999</w:t>
            </w:r>
          </w:p>
        </w:tc>
        <w:tc>
          <w:tcPr>
            <w:tcW w:w="2639" w:type="dxa"/>
            <w:tcBorders>
              <w:top w:val="nil"/>
              <w:left w:val="nil"/>
              <w:bottom w:val="single" w:sz="4" w:space="0" w:color="auto"/>
              <w:right w:val="single" w:sz="4" w:space="0" w:color="auto"/>
            </w:tcBorders>
            <w:shd w:val="clear" w:color="auto" w:fill="auto"/>
            <w:noWrap/>
            <w:vAlign w:val="center"/>
            <w:hideMark/>
          </w:tcPr>
          <w:p w14:paraId="71EB71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610B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6063D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Белая Холуница</w:t>
            </w:r>
          </w:p>
        </w:tc>
        <w:tc>
          <w:tcPr>
            <w:tcW w:w="2127" w:type="dxa"/>
            <w:tcBorders>
              <w:top w:val="nil"/>
              <w:left w:val="nil"/>
              <w:bottom w:val="single" w:sz="4" w:space="0" w:color="auto"/>
              <w:right w:val="single" w:sz="4" w:space="0" w:color="auto"/>
            </w:tcBorders>
            <w:shd w:val="clear" w:color="auto" w:fill="auto"/>
            <w:noWrap/>
            <w:vAlign w:val="center"/>
            <w:hideMark/>
          </w:tcPr>
          <w:p w14:paraId="486A9B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41A93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1892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1000</w:t>
            </w:r>
          </w:p>
        </w:tc>
        <w:tc>
          <w:tcPr>
            <w:tcW w:w="2639" w:type="dxa"/>
            <w:tcBorders>
              <w:top w:val="nil"/>
              <w:left w:val="nil"/>
              <w:bottom w:val="single" w:sz="4" w:space="0" w:color="auto"/>
              <w:right w:val="single" w:sz="4" w:space="0" w:color="auto"/>
            </w:tcBorders>
            <w:shd w:val="clear" w:color="auto" w:fill="auto"/>
            <w:noWrap/>
            <w:vAlign w:val="center"/>
            <w:hideMark/>
          </w:tcPr>
          <w:p w14:paraId="5ABA83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05F87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2BE0D1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Тюлькинцы</w:t>
            </w:r>
          </w:p>
        </w:tc>
        <w:tc>
          <w:tcPr>
            <w:tcW w:w="2127" w:type="dxa"/>
            <w:tcBorders>
              <w:top w:val="nil"/>
              <w:left w:val="nil"/>
              <w:bottom w:val="single" w:sz="4" w:space="0" w:color="auto"/>
              <w:right w:val="single" w:sz="4" w:space="0" w:color="auto"/>
            </w:tcBorders>
            <w:shd w:val="clear" w:color="auto" w:fill="auto"/>
            <w:noWrap/>
            <w:vAlign w:val="center"/>
            <w:hideMark/>
          </w:tcPr>
          <w:p w14:paraId="6AC067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FBB1E7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C068F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1001</w:t>
            </w:r>
          </w:p>
        </w:tc>
        <w:tc>
          <w:tcPr>
            <w:tcW w:w="2639" w:type="dxa"/>
            <w:tcBorders>
              <w:top w:val="nil"/>
              <w:left w:val="nil"/>
              <w:bottom w:val="single" w:sz="4" w:space="0" w:color="auto"/>
              <w:right w:val="single" w:sz="4" w:space="0" w:color="auto"/>
            </w:tcBorders>
            <w:shd w:val="clear" w:color="auto" w:fill="auto"/>
            <w:noWrap/>
            <w:vAlign w:val="center"/>
            <w:hideMark/>
          </w:tcPr>
          <w:p w14:paraId="02B0BC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3A33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40CC6C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Чирки</w:t>
            </w:r>
          </w:p>
        </w:tc>
        <w:tc>
          <w:tcPr>
            <w:tcW w:w="2127" w:type="dxa"/>
            <w:tcBorders>
              <w:top w:val="nil"/>
              <w:left w:val="nil"/>
              <w:bottom w:val="single" w:sz="4" w:space="0" w:color="auto"/>
              <w:right w:val="single" w:sz="4" w:space="0" w:color="auto"/>
            </w:tcBorders>
            <w:shd w:val="clear" w:color="auto" w:fill="auto"/>
            <w:noWrap/>
            <w:vAlign w:val="center"/>
            <w:hideMark/>
          </w:tcPr>
          <w:p w14:paraId="7D5CE4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21F6F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8CCD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1002</w:t>
            </w:r>
          </w:p>
        </w:tc>
        <w:tc>
          <w:tcPr>
            <w:tcW w:w="2639" w:type="dxa"/>
            <w:tcBorders>
              <w:top w:val="nil"/>
              <w:left w:val="nil"/>
              <w:bottom w:val="single" w:sz="4" w:space="0" w:color="auto"/>
              <w:right w:val="single" w:sz="4" w:space="0" w:color="auto"/>
            </w:tcBorders>
            <w:shd w:val="clear" w:color="auto" w:fill="auto"/>
            <w:noWrap/>
            <w:vAlign w:val="center"/>
            <w:hideMark/>
          </w:tcPr>
          <w:p w14:paraId="4CBCC3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A577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66DE58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Великое Поле</w:t>
            </w:r>
          </w:p>
        </w:tc>
        <w:tc>
          <w:tcPr>
            <w:tcW w:w="2127" w:type="dxa"/>
            <w:tcBorders>
              <w:top w:val="nil"/>
              <w:left w:val="nil"/>
              <w:bottom w:val="single" w:sz="4" w:space="0" w:color="auto"/>
              <w:right w:val="single" w:sz="4" w:space="0" w:color="auto"/>
            </w:tcBorders>
            <w:shd w:val="clear" w:color="auto" w:fill="auto"/>
            <w:noWrap/>
            <w:vAlign w:val="center"/>
            <w:hideMark/>
          </w:tcPr>
          <w:p w14:paraId="7AE2FD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E0B01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0C92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1003</w:t>
            </w:r>
          </w:p>
        </w:tc>
        <w:tc>
          <w:tcPr>
            <w:tcW w:w="2639" w:type="dxa"/>
            <w:tcBorders>
              <w:top w:val="nil"/>
              <w:left w:val="nil"/>
              <w:bottom w:val="single" w:sz="4" w:space="0" w:color="auto"/>
              <w:right w:val="single" w:sz="4" w:space="0" w:color="auto"/>
            </w:tcBorders>
            <w:shd w:val="clear" w:color="auto" w:fill="auto"/>
            <w:noWrap/>
            <w:vAlign w:val="center"/>
            <w:hideMark/>
          </w:tcPr>
          <w:p w14:paraId="6056CC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DDF9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6AC3AA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Каркино</w:t>
            </w:r>
          </w:p>
        </w:tc>
        <w:tc>
          <w:tcPr>
            <w:tcW w:w="2127" w:type="dxa"/>
            <w:tcBorders>
              <w:top w:val="nil"/>
              <w:left w:val="nil"/>
              <w:bottom w:val="single" w:sz="4" w:space="0" w:color="auto"/>
              <w:right w:val="single" w:sz="4" w:space="0" w:color="auto"/>
            </w:tcBorders>
            <w:shd w:val="clear" w:color="auto" w:fill="auto"/>
            <w:noWrap/>
            <w:vAlign w:val="center"/>
            <w:hideMark/>
          </w:tcPr>
          <w:p w14:paraId="6F6334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C0B707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5CF59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1004</w:t>
            </w:r>
          </w:p>
        </w:tc>
        <w:tc>
          <w:tcPr>
            <w:tcW w:w="2639" w:type="dxa"/>
            <w:tcBorders>
              <w:top w:val="nil"/>
              <w:left w:val="nil"/>
              <w:bottom w:val="single" w:sz="4" w:space="0" w:color="auto"/>
              <w:right w:val="single" w:sz="4" w:space="0" w:color="auto"/>
            </w:tcBorders>
            <w:shd w:val="clear" w:color="auto" w:fill="auto"/>
            <w:noWrap/>
            <w:vAlign w:val="center"/>
            <w:hideMark/>
          </w:tcPr>
          <w:p w14:paraId="7EA223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363D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4D6D2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Старостины</w:t>
            </w:r>
          </w:p>
        </w:tc>
        <w:tc>
          <w:tcPr>
            <w:tcW w:w="2127" w:type="dxa"/>
            <w:tcBorders>
              <w:top w:val="nil"/>
              <w:left w:val="nil"/>
              <w:bottom w:val="single" w:sz="4" w:space="0" w:color="auto"/>
              <w:right w:val="single" w:sz="4" w:space="0" w:color="auto"/>
            </w:tcBorders>
            <w:shd w:val="clear" w:color="auto" w:fill="auto"/>
            <w:noWrap/>
            <w:vAlign w:val="center"/>
            <w:hideMark/>
          </w:tcPr>
          <w:p w14:paraId="105D08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AE2DB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E705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1005</w:t>
            </w:r>
          </w:p>
        </w:tc>
        <w:tc>
          <w:tcPr>
            <w:tcW w:w="2639" w:type="dxa"/>
            <w:tcBorders>
              <w:top w:val="nil"/>
              <w:left w:val="nil"/>
              <w:bottom w:val="single" w:sz="4" w:space="0" w:color="auto"/>
              <w:right w:val="single" w:sz="4" w:space="0" w:color="auto"/>
            </w:tcBorders>
            <w:shd w:val="clear" w:color="auto" w:fill="auto"/>
            <w:noWrap/>
            <w:vAlign w:val="center"/>
            <w:hideMark/>
          </w:tcPr>
          <w:p w14:paraId="62D007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1C4FE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D7599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Тумша</w:t>
            </w:r>
          </w:p>
        </w:tc>
        <w:tc>
          <w:tcPr>
            <w:tcW w:w="2127" w:type="dxa"/>
            <w:tcBorders>
              <w:top w:val="nil"/>
              <w:left w:val="nil"/>
              <w:bottom w:val="single" w:sz="4" w:space="0" w:color="auto"/>
              <w:right w:val="single" w:sz="4" w:space="0" w:color="auto"/>
            </w:tcBorders>
            <w:shd w:val="clear" w:color="auto" w:fill="auto"/>
            <w:noWrap/>
            <w:vAlign w:val="center"/>
            <w:hideMark/>
          </w:tcPr>
          <w:p w14:paraId="039657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68A73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1B88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1006</w:t>
            </w:r>
          </w:p>
        </w:tc>
        <w:tc>
          <w:tcPr>
            <w:tcW w:w="2639" w:type="dxa"/>
            <w:tcBorders>
              <w:top w:val="nil"/>
              <w:left w:val="nil"/>
              <w:bottom w:val="single" w:sz="4" w:space="0" w:color="auto"/>
              <w:right w:val="single" w:sz="4" w:space="0" w:color="auto"/>
            </w:tcBorders>
            <w:shd w:val="clear" w:color="auto" w:fill="auto"/>
            <w:noWrap/>
            <w:vAlign w:val="center"/>
            <w:hideMark/>
          </w:tcPr>
          <w:p w14:paraId="3D4B1F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1537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6F805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Матвинур</w:t>
            </w:r>
          </w:p>
        </w:tc>
        <w:tc>
          <w:tcPr>
            <w:tcW w:w="2127" w:type="dxa"/>
            <w:tcBorders>
              <w:top w:val="nil"/>
              <w:left w:val="nil"/>
              <w:bottom w:val="single" w:sz="4" w:space="0" w:color="auto"/>
              <w:right w:val="single" w:sz="4" w:space="0" w:color="auto"/>
            </w:tcBorders>
            <w:shd w:val="clear" w:color="auto" w:fill="auto"/>
            <w:noWrap/>
            <w:vAlign w:val="center"/>
            <w:hideMark/>
          </w:tcPr>
          <w:p w14:paraId="23F043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8BC83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0E4B83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1007</w:t>
            </w:r>
          </w:p>
        </w:tc>
        <w:tc>
          <w:tcPr>
            <w:tcW w:w="2639" w:type="dxa"/>
            <w:tcBorders>
              <w:top w:val="nil"/>
              <w:left w:val="nil"/>
              <w:bottom w:val="single" w:sz="4" w:space="0" w:color="auto"/>
              <w:right w:val="single" w:sz="4" w:space="0" w:color="auto"/>
            </w:tcBorders>
            <w:shd w:val="clear" w:color="auto" w:fill="auto"/>
            <w:noWrap/>
            <w:vAlign w:val="center"/>
            <w:hideMark/>
          </w:tcPr>
          <w:p w14:paraId="117BBC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F835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73301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Бахтино</w:t>
            </w:r>
          </w:p>
        </w:tc>
        <w:tc>
          <w:tcPr>
            <w:tcW w:w="2127" w:type="dxa"/>
            <w:tcBorders>
              <w:top w:val="nil"/>
              <w:left w:val="nil"/>
              <w:bottom w:val="single" w:sz="4" w:space="0" w:color="auto"/>
              <w:right w:val="single" w:sz="4" w:space="0" w:color="auto"/>
            </w:tcBorders>
            <w:shd w:val="clear" w:color="auto" w:fill="auto"/>
            <w:noWrap/>
            <w:vAlign w:val="center"/>
            <w:hideMark/>
          </w:tcPr>
          <w:p w14:paraId="1AD279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656B22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8CBF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1008</w:t>
            </w:r>
          </w:p>
        </w:tc>
        <w:tc>
          <w:tcPr>
            <w:tcW w:w="2639" w:type="dxa"/>
            <w:tcBorders>
              <w:top w:val="nil"/>
              <w:left w:val="nil"/>
              <w:bottom w:val="single" w:sz="4" w:space="0" w:color="auto"/>
              <w:right w:val="single" w:sz="4" w:space="0" w:color="auto"/>
            </w:tcBorders>
            <w:shd w:val="clear" w:color="auto" w:fill="auto"/>
            <w:noWrap/>
            <w:vAlign w:val="center"/>
            <w:hideMark/>
          </w:tcPr>
          <w:p w14:paraId="7AAD6C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3006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4F77AB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Семаки</w:t>
            </w:r>
          </w:p>
        </w:tc>
        <w:tc>
          <w:tcPr>
            <w:tcW w:w="2127" w:type="dxa"/>
            <w:tcBorders>
              <w:top w:val="nil"/>
              <w:left w:val="nil"/>
              <w:bottom w:val="single" w:sz="4" w:space="0" w:color="auto"/>
              <w:right w:val="single" w:sz="4" w:space="0" w:color="auto"/>
            </w:tcBorders>
            <w:shd w:val="clear" w:color="auto" w:fill="auto"/>
            <w:noWrap/>
            <w:vAlign w:val="center"/>
            <w:hideMark/>
          </w:tcPr>
          <w:p w14:paraId="3CEEF5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2E0B2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6FC34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1009</w:t>
            </w:r>
          </w:p>
        </w:tc>
        <w:tc>
          <w:tcPr>
            <w:tcW w:w="2639" w:type="dxa"/>
            <w:tcBorders>
              <w:top w:val="nil"/>
              <w:left w:val="nil"/>
              <w:bottom w:val="single" w:sz="4" w:space="0" w:color="auto"/>
              <w:right w:val="single" w:sz="4" w:space="0" w:color="auto"/>
            </w:tcBorders>
            <w:shd w:val="clear" w:color="auto" w:fill="auto"/>
            <w:noWrap/>
            <w:vAlign w:val="center"/>
            <w:hideMark/>
          </w:tcPr>
          <w:p w14:paraId="046DE8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8AA6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D0F07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Камешница</w:t>
            </w:r>
          </w:p>
        </w:tc>
        <w:tc>
          <w:tcPr>
            <w:tcW w:w="2127" w:type="dxa"/>
            <w:tcBorders>
              <w:top w:val="nil"/>
              <w:left w:val="nil"/>
              <w:bottom w:val="single" w:sz="4" w:space="0" w:color="auto"/>
              <w:right w:val="single" w:sz="4" w:space="0" w:color="auto"/>
            </w:tcBorders>
            <w:shd w:val="clear" w:color="auto" w:fill="auto"/>
            <w:noWrap/>
            <w:vAlign w:val="center"/>
            <w:hideMark/>
          </w:tcPr>
          <w:p w14:paraId="7498AC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D7E94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16E02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1010</w:t>
            </w:r>
          </w:p>
        </w:tc>
        <w:tc>
          <w:tcPr>
            <w:tcW w:w="2639" w:type="dxa"/>
            <w:tcBorders>
              <w:top w:val="nil"/>
              <w:left w:val="nil"/>
              <w:bottom w:val="single" w:sz="4" w:space="0" w:color="auto"/>
              <w:right w:val="single" w:sz="4" w:space="0" w:color="auto"/>
            </w:tcBorders>
            <w:shd w:val="clear" w:color="auto" w:fill="auto"/>
            <w:noWrap/>
            <w:vAlign w:val="center"/>
            <w:hideMark/>
          </w:tcPr>
          <w:p w14:paraId="147117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B0B7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037E29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Вареницы</w:t>
            </w:r>
          </w:p>
        </w:tc>
        <w:tc>
          <w:tcPr>
            <w:tcW w:w="2127" w:type="dxa"/>
            <w:tcBorders>
              <w:top w:val="nil"/>
              <w:left w:val="nil"/>
              <w:bottom w:val="single" w:sz="4" w:space="0" w:color="auto"/>
              <w:right w:val="single" w:sz="4" w:space="0" w:color="auto"/>
            </w:tcBorders>
            <w:shd w:val="clear" w:color="auto" w:fill="auto"/>
            <w:noWrap/>
            <w:vAlign w:val="center"/>
            <w:hideMark/>
          </w:tcPr>
          <w:p w14:paraId="1A0779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8BF90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1D8A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1011</w:t>
            </w:r>
          </w:p>
        </w:tc>
        <w:tc>
          <w:tcPr>
            <w:tcW w:w="2639" w:type="dxa"/>
            <w:tcBorders>
              <w:top w:val="nil"/>
              <w:left w:val="nil"/>
              <w:bottom w:val="single" w:sz="4" w:space="0" w:color="auto"/>
              <w:right w:val="single" w:sz="4" w:space="0" w:color="auto"/>
            </w:tcBorders>
            <w:shd w:val="clear" w:color="auto" w:fill="auto"/>
            <w:noWrap/>
            <w:vAlign w:val="center"/>
            <w:hideMark/>
          </w:tcPr>
          <w:p w14:paraId="29567F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5DA4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17DB1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Шарыгино</w:t>
            </w:r>
          </w:p>
        </w:tc>
        <w:tc>
          <w:tcPr>
            <w:tcW w:w="2127" w:type="dxa"/>
            <w:tcBorders>
              <w:top w:val="nil"/>
              <w:left w:val="nil"/>
              <w:bottom w:val="single" w:sz="4" w:space="0" w:color="auto"/>
              <w:right w:val="single" w:sz="4" w:space="0" w:color="auto"/>
            </w:tcBorders>
            <w:shd w:val="clear" w:color="auto" w:fill="auto"/>
            <w:noWrap/>
            <w:vAlign w:val="center"/>
            <w:hideMark/>
          </w:tcPr>
          <w:p w14:paraId="4E1AC8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D081C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DE3F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1012</w:t>
            </w:r>
          </w:p>
        </w:tc>
        <w:tc>
          <w:tcPr>
            <w:tcW w:w="2639" w:type="dxa"/>
            <w:tcBorders>
              <w:top w:val="nil"/>
              <w:left w:val="nil"/>
              <w:bottom w:val="single" w:sz="4" w:space="0" w:color="auto"/>
              <w:right w:val="single" w:sz="4" w:space="0" w:color="auto"/>
            </w:tcBorders>
            <w:shd w:val="clear" w:color="auto" w:fill="auto"/>
            <w:noWrap/>
            <w:vAlign w:val="center"/>
            <w:hideMark/>
          </w:tcPr>
          <w:p w14:paraId="4132A6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3917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C54C1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Филейка</w:t>
            </w:r>
          </w:p>
        </w:tc>
        <w:tc>
          <w:tcPr>
            <w:tcW w:w="2127" w:type="dxa"/>
            <w:tcBorders>
              <w:top w:val="nil"/>
              <w:left w:val="nil"/>
              <w:bottom w:val="single" w:sz="4" w:space="0" w:color="auto"/>
              <w:right w:val="single" w:sz="4" w:space="0" w:color="auto"/>
            </w:tcBorders>
            <w:shd w:val="clear" w:color="auto" w:fill="auto"/>
            <w:noWrap/>
            <w:vAlign w:val="center"/>
            <w:hideMark/>
          </w:tcPr>
          <w:p w14:paraId="3A88FF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CC38F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0F30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1013</w:t>
            </w:r>
          </w:p>
        </w:tc>
        <w:tc>
          <w:tcPr>
            <w:tcW w:w="2639" w:type="dxa"/>
            <w:tcBorders>
              <w:top w:val="nil"/>
              <w:left w:val="nil"/>
              <w:bottom w:val="single" w:sz="4" w:space="0" w:color="auto"/>
              <w:right w:val="single" w:sz="4" w:space="0" w:color="auto"/>
            </w:tcBorders>
            <w:shd w:val="clear" w:color="auto" w:fill="auto"/>
            <w:noWrap/>
            <w:vAlign w:val="center"/>
            <w:hideMark/>
          </w:tcPr>
          <w:p w14:paraId="67C9E7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CCD1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79579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5C6E62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Томиловы</w:t>
            </w:r>
          </w:p>
        </w:tc>
      </w:tr>
      <w:tr w:rsidR="008F6BD7" w:rsidRPr="008F6BD7" w14:paraId="7E615B3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B296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1014</w:t>
            </w:r>
          </w:p>
        </w:tc>
        <w:tc>
          <w:tcPr>
            <w:tcW w:w="2639" w:type="dxa"/>
            <w:tcBorders>
              <w:top w:val="nil"/>
              <w:left w:val="nil"/>
              <w:bottom w:val="single" w:sz="4" w:space="0" w:color="auto"/>
              <w:right w:val="single" w:sz="4" w:space="0" w:color="auto"/>
            </w:tcBorders>
            <w:shd w:val="clear" w:color="auto" w:fill="auto"/>
            <w:noWrap/>
            <w:vAlign w:val="center"/>
            <w:hideMark/>
          </w:tcPr>
          <w:p w14:paraId="78372D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C693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8182C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7281F3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Ломовская</w:t>
            </w:r>
          </w:p>
        </w:tc>
      </w:tr>
      <w:tr w:rsidR="008F6BD7" w:rsidRPr="008F6BD7" w14:paraId="73851F6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F575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1015</w:t>
            </w:r>
          </w:p>
        </w:tc>
        <w:tc>
          <w:tcPr>
            <w:tcW w:w="2639" w:type="dxa"/>
            <w:tcBorders>
              <w:top w:val="nil"/>
              <w:left w:val="nil"/>
              <w:bottom w:val="single" w:sz="4" w:space="0" w:color="auto"/>
              <w:right w:val="single" w:sz="4" w:space="0" w:color="auto"/>
            </w:tcBorders>
            <w:shd w:val="clear" w:color="auto" w:fill="auto"/>
            <w:noWrap/>
            <w:vAlign w:val="center"/>
            <w:hideMark/>
          </w:tcPr>
          <w:p w14:paraId="1E9811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D1C7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CE16B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Пальники</w:t>
            </w:r>
          </w:p>
        </w:tc>
        <w:tc>
          <w:tcPr>
            <w:tcW w:w="2127" w:type="dxa"/>
            <w:tcBorders>
              <w:top w:val="nil"/>
              <w:left w:val="nil"/>
              <w:bottom w:val="single" w:sz="4" w:space="0" w:color="auto"/>
              <w:right w:val="single" w:sz="4" w:space="0" w:color="auto"/>
            </w:tcBorders>
            <w:shd w:val="clear" w:color="auto" w:fill="auto"/>
            <w:noWrap/>
            <w:vAlign w:val="center"/>
            <w:hideMark/>
          </w:tcPr>
          <w:p w14:paraId="1ED885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1A6A9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120E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1016</w:t>
            </w:r>
          </w:p>
        </w:tc>
        <w:tc>
          <w:tcPr>
            <w:tcW w:w="2639" w:type="dxa"/>
            <w:tcBorders>
              <w:top w:val="nil"/>
              <w:left w:val="nil"/>
              <w:bottom w:val="single" w:sz="4" w:space="0" w:color="auto"/>
              <w:right w:val="single" w:sz="4" w:space="0" w:color="auto"/>
            </w:tcBorders>
            <w:shd w:val="clear" w:color="auto" w:fill="auto"/>
            <w:noWrap/>
            <w:vAlign w:val="center"/>
            <w:hideMark/>
          </w:tcPr>
          <w:p w14:paraId="30B5CB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94540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0D043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Николаевка</w:t>
            </w:r>
          </w:p>
        </w:tc>
        <w:tc>
          <w:tcPr>
            <w:tcW w:w="2127" w:type="dxa"/>
            <w:tcBorders>
              <w:top w:val="nil"/>
              <w:left w:val="nil"/>
              <w:bottom w:val="single" w:sz="4" w:space="0" w:color="auto"/>
              <w:right w:val="single" w:sz="4" w:space="0" w:color="auto"/>
            </w:tcBorders>
            <w:shd w:val="clear" w:color="auto" w:fill="auto"/>
            <w:noWrap/>
            <w:vAlign w:val="center"/>
            <w:hideMark/>
          </w:tcPr>
          <w:p w14:paraId="50BF7C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52D829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7722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1017</w:t>
            </w:r>
          </w:p>
        </w:tc>
        <w:tc>
          <w:tcPr>
            <w:tcW w:w="2639" w:type="dxa"/>
            <w:tcBorders>
              <w:top w:val="nil"/>
              <w:left w:val="nil"/>
              <w:bottom w:val="single" w:sz="4" w:space="0" w:color="auto"/>
              <w:right w:val="single" w:sz="4" w:space="0" w:color="auto"/>
            </w:tcBorders>
            <w:shd w:val="clear" w:color="auto" w:fill="auto"/>
            <w:noWrap/>
            <w:vAlign w:val="center"/>
            <w:hideMark/>
          </w:tcPr>
          <w:p w14:paraId="4A6803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35935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064AB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Кичмашево</w:t>
            </w:r>
          </w:p>
        </w:tc>
        <w:tc>
          <w:tcPr>
            <w:tcW w:w="2127" w:type="dxa"/>
            <w:tcBorders>
              <w:top w:val="nil"/>
              <w:left w:val="nil"/>
              <w:bottom w:val="single" w:sz="4" w:space="0" w:color="auto"/>
              <w:right w:val="single" w:sz="4" w:space="0" w:color="auto"/>
            </w:tcBorders>
            <w:shd w:val="clear" w:color="auto" w:fill="auto"/>
            <w:noWrap/>
            <w:vAlign w:val="center"/>
            <w:hideMark/>
          </w:tcPr>
          <w:p w14:paraId="11200A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C12DE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DF893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1018</w:t>
            </w:r>
          </w:p>
        </w:tc>
        <w:tc>
          <w:tcPr>
            <w:tcW w:w="2639" w:type="dxa"/>
            <w:tcBorders>
              <w:top w:val="nil"/>
              <w:left w:val="nil"/>
              <w:bottom w:val="single" w:sz="4" w:space="0" w:color="auto"/>
              <w:right w:val="single" w:sz="4" w:space="0" w:color="auto"/>
            </w:tcBorders>
            <w:shd w:val="clear" w:color="auto" w:fill="auto"/>
            <w:noWrap/>
            <w:vAlign w:val="center"/>
            <w:hideMark/>
          </w:tcPr>
          <w:p w14:paraId="143522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6F55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B3F4D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36850F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Загоски</w:t>
            </w:r>
          </w:p>
        </w:tc>
      </w:tr>
      <w:tr w:rsidR="008F6BD7" w:rsidRPr="008F6BD7" w14:paraId="644A8FC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0B98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1019</w:t>
            </w:r>
          </w:p>
        </w:tc>
        <w:tc>
          <w:tcPr>
            <w:tcW w:w="2639" w:type="dxa"/>
            <w:tcBorders>
              <w:top w:val="nil"/>
              <w:left w:val="nil"/>
              <w:bottom w:val="single" w:sz="4" w:space="0" w:color="auto"/>
              <w:right w:val="single" w:sz="4" w:space="0" w:color="auto"/>
            </w:tcBorders>
            <w:shd w:val="clear" w:color="auto" w:fill="auto"/>
            <w:noWrap/>
            <w:vAlign w:val="center"/>
            <w:hideMark/>
          </w:tcPr>
          <w:p w14:paraId="1EE11B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ED9C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2893B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Нижняя</w:t>
            </w:r>
          </w:p>
        </w:tc>
        <w:tc>
          <w:tcPr>
            <w:tcW w:w="2127" w:type="dxa"/>
            <w:tcBorders>
              <w:top w:val="nil"/>
              <w:left w:val="nil"/>
              <w:bottom w:val="single" w:sz="4" w:space="0" w:color="auto"/>
              <w:right w:val="single" w:sz="4" w:space="0" w:color="auto"/>
            </w:tcBorders>
            <w:shd w:val="clear" w:color="auto" w:fill="auto"/>
            <w:noWrap/>
            <w:vAlign w:val="center"/>
            <w:hideMark/>
          </w:tcPr>
          <w:p w14:paraId="65B4CD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6B4FD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B7A6C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1020</w:t>
            </w:r>
          </w:p>
        </w:tc>
        <w:tc>
          <w:tcPr>
            <w:tcW w:w="2639" w:type="dxa"/>
            <w:tcBorders>
              <w:top w:val="nil"/>
              <w:left w:val="nil"/>
              <w:bottom w:val="single" w:sz="4" w:space="0" w:color="auto"/>
              <w:right w:val="single" w:sz="4" w:space="0" w:color="auto"/>
            </w:tcBorders>
            <w:shd w:val="clear" w:color="auto" w:fill="auto"/>
            <w:noWrap/>
            <w:vAlign w:val="center"/>
            <w:hideMark/>
          </w:tcPr>
          <w:p w14:paraId="429DA4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BF90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341ACD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Лагуновы</w:t>
            </w:r>
          </w:p>
        </w:tc>
        <w:tc>
          <w:tcPr>
            <w:tcW w:w="2127" w:type="dxa"/>
            <w:tcBorders>
              <w:top w:val="nil"/>
              <w:left w:val="nil"/>
              <w:bottom w:val="single" w:sz="4" w:space="0" w:color="auto"/>
              <w:right w:val="single" w:sz="4" w:space="0" w:color="auto"/>
            </w:tcBorders>
            <w:shd w:val="clear" w:color="auto" w:fill="auto"/>
            <w:noWrap/>
            <w:vAlign w:val="center"/>
            <w:hideMark/>
          </w:tcPr>
          <w:p w14:paraId="035D5A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050C14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2E20A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1021</w:t>
            </w:r>
          </w:p>
        </w:tc>
        <w:tc>
          <w:tcPr>
            <w:tcW w:w="2639" w:type="dxa"/>
            <w:tcBorders>
              <w:top w:val="nil"/>
              <w:left w:val="nil"/>
              <w:bottom w:val="single" w:sz="4" w:space="0" w:color="auto"/>
              <w:right w:val="single" w:sz="4" w:space="0" w:color="auto"/>
            </w:tcBorders>
            <w:shd w:val="clear" w:color="auto" w:fill="auto"/>
            <w:noWrap/>
            <w:vAlign w:val="center"/>
            <w:hideMark/>
          </w:tcPr>
          <w:p w14:paraId="74A66C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93D3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52C7A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Пермяки</w:t>
            </w:r>
          </w:p>
        </w:tc>
        <w:tc>
          <w:tcPr>
            <w:tcW w:w="2127" w:type="dxa"/>
            <w:tcBorders>
              <w:top w:val="nil"/>
              <w:left w:val="nil"/>
              <w:bottom w:val="single" w:sz="4" w:space="0" w:color="auto"/>
              <w:right w:val="single" w:sz="4" w:space="0" w:color="auto"/>
            </w:tcBorders>
            <w:shd w:val="clear" w:color="auto" w:fill="auto"/>
            <w:noWrap/>
            <w:vAlign w:val="center"/>
            <w:hideMark/>
          </w:tcPr>
          <w:p w14:paraId="266734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22A55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12C2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1022</w:t>
            </w:r>
          </w:p>
        </w:tc>
        <w:tc>
          <w:tcPr>
            <w:tcW w:w="2639" w:type="dxa"/>
            <w:tcBorders>
              <w:top w:val="nil"/>
              <w:left w:val="nil"/>
              <w:bottom w:val="single" w:sz="4" w:space="0" w:color="auto"/>
              <w:right w:val="single" w:sz="4" w:space="0" w:color="auto"/>
            </w:tcBorders>
            <w:shd w:val="clear" w:color="auto" w:fill="auto"/>
            <w:noWrap/>
            <w:vAlign w:val="center"/>
            <w:hideMark/>
          </w:tcPr>
          <w:p w14:paraId="0BCC5E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5FB4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4A9D9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Крутиковщина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02F6AB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9E118A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2DC5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1023</w:t>
            </w:r>
          </w:p>
        </w:tc>
        <w:tc>
          <w:tcPr>
            <w:tcW w:w="2639" w:type="dxa"/>
            <w:tcBorders>
              <w:top w:val="nil"/>
              <w:left w:val="nil"/>
              <w:bottom w:val="single" w:sz="4" w:space="0" w:color="auto"/>
              <w:right w:val="single" w:sz="4" w:space="0" w:color="auto"/>
            </w:tcBorders>
            <w:shd w:val="clear" w:color="auto" w:fill="auto"/>
            <w:noWrap/>
            <w:vAlign w:val="center"/>
            <w:hideMark/>
          </w:tcPr>
          <w:p w14:paraId="3EFA3C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DFD8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68775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Русская Шуйма</w:t>
            </w:r>
          </w:p>
        </w:tc>
        <w:tc>
          <w:tcPr>
            <w:tcW w:w="2127" w:type="dxa"/>
            <w:tcBorders>
              <w:top w:val="nil"/>
              <w:left w:val="nil"/>
              <w:bottom w:val="single" w:sz="4" w:space="0" w:color="auto"/>
              <w:right w:val="single" w:sz="4" w:space="0" w:color="auto"/>
            </w:tcBorders>
            <w:shd w:val="clear" w:color="auto" w:fill="auto"/>
            <w:noWrap/>
            <w:vAlign w:val="center"/>
            <w:hideMark/>
          </w:tcPr>
          <w:p w14:paraId="55B3B2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11225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B7AC4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1024</w:t>
            </w:r>
          </w:p>
        </w:tc>
        <w:tc>
          <w:tcPr>
            <w:tcW w:w="2639" w:type="dxa"/>
            <w:tcBorders>
              <w:top w:val="nil"/>
              <w:left w:val="nil"/>
              <w:bottom w:val="single" w:sz="4" w:space="0" w:color="auto"/>
              <w:right w:val="single" w:sz="4" w:space="0" w:color="auto"/>
            </w:tcBorders>
            <w:shd w:val="clear" w:color="auto" w:fill="auto"/>
            <w:noWrap/>
            <w:vAlign w:val="center"/>
            <w:hideMark/>
          </w:tcPr>
          <w:p w14:paraId="2FD572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9B82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AE288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Федосимово</w:t>
            </w:r>
          </w:p>
        </w:tc>
        <w:tc>
          <w:tcPr>
            <w:tcW w:w="2127" w:type="dxa"/>
            <w:tcBorders>
              <w:top w:val="nil"/>
              <w:left w:val="nil"/>
              <w:bottom w:val="single" w:sz="4" w:space="0" w:color="auto"/>
              <w:right w:val="single" w:sz="4" w:space="0" w:color="auto"/>
            </w:tcBorders>
            <w:shd w:val="clear" w:color="auto" w:fill="auto"/>
            <w:noWrap/>
            <w:vAlign w:val="center"/>
            <w:hideMark/>
          </w:tcPr>
          <w:p w14:paraId="4F99CB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9BAFD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E5F86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1025</w:t>
            </w:r>
          </w:p>
        </w:tc>
        <w:tc>
          <w:tcPr>
            <w:tcW w:w="2639" w:type="dxa"/>
            <w:tcBorders>
              <w:top w:val="nil"/>
              <w:left w:val="nil"/>
              <w:bottom w:val="single" w:sz="4" w:space="0" w:color="auto"/>
              <w:right w:val="single" w:sz="4" w:space="0" w:color="auto"/>
            </w:tcBorders>
            <w:shd w:val="clear" w:color="auto" w:fill="auto"/>
            <w:noWrap/>
            <w:vAlign w:val="center"/>
            <w:hideMark/>
          </w:tcPr>
          <w:p w14:paraId="11C611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9452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32385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Юртик</w:t>
            </w:r>
          </w:p>
        </w:tc>
        <w:tc>
          <w:tcPr>
            <w:tcW w:w="2127" w:type="dxa"/>
            <w:tcBorders>
              <w:top w:val="nil"/>
              <w:left w:val="nil"/>
              <w:bottom w:val="single" w:sz="4" w:space="0" w:color="auto"/>
              <w:right w:val="single" w:sz="4" w:space="0" w:color="auto"/>
            </w:tcBorders>
            <w:shd w:val="clear" w:color="auto" w:fill="auto"/>
            <w:noWrap/>
            <w:vAlign w:val="center"/>
            <w:hideMark/>
          </w:tcPr>
          <w:p w14:paraId="74C6CC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37DB8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4B63F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1026</w:t>
            </w:r>
          </w:p>
        </w:tc>
        <w:tc>
          <w:tcPr>
            <w:tcW w:w="2639" w:type="dxa"/>
            <w:tcBorders>
              <w:top w:val="nil"/>
              <w:left w:val="nil"/>
              <w:bottom w:val="single" w:sz="4" w:space="0" w:color="auto"/>
              <w:right w:val="single" w:sz="4" w:space="0" w:color="auto"/>
            </w:tcBorders>
            <w:shd w:val="clear" w:color="auto" w:fill="auto"/>
            <w:noWrap/>
            <w:vAlign w:val="center"/>
            <w:hideMark/>
          </w:tcPr>
          <w:p w14:paraId="4EBE1E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971E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68467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Елькеево</w:t>
            </w:r>
          </w:p>
        </w:tc>
        <w:tc>
          <w:tcPr>
            <w:tcW w:w="2127" w:type="dxa"/>
            <w:tcBorders>
              <w:top w:val="nil"/>
              <w:left w:val="nil"/>
              <w:bottom w:val="single" w:sz="4" w:space="0" w:color="auto"/>
              <w:right w:val="single" w:sz="4" w:space="0" w:color="auto"/>
            </w:tcBorders>
            <w:shd w:val="clear" w:color="auto" w:fill="auto"/>
            <w:noWrap/>
            <w:vAlign w:val="center"/>
            <w:hideMark/>
          </w:tcPr>
          <w:p w14:paraId="10891D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693BC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4EF03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1027</w:t>
            </w:r>
          </w:p>
        </w:tc>
        <w:tc>
          <w:tcPr>
            <w:tcW w:w="2639" w:type="dxa"/>
            <w:tcBorders>
              <w:top w:val="nil"/>
              <w:left w:val="nil"/>
              <w:bottom w:val="single" w:sz="4" w:space="0" w:color="auto"/>
              <w:right w:val="single" w:sz="4" w:space="0" w:color="auto"/>
            </w:tcBorders>
            <w:shd w:val="clear" w:color="auto" w:fill="auto"/>
            <w:noWrap/>
            <w:vAlign w:val="center"/>
            <w:hideMark/>
          </w:tcPr>
          <w:p w14:paraId="505E48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08E6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Арбажский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C7BBF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Липаты</w:t>
            </w:r>
          </w:p>
        </w:tc>
        <w:tc>
          <w:tcPr>
            <w:tcW w:w="2127" w:type="dxa"/>
            <w:tcBorders>
              <w:top w:val="nil"/>
              <w:left w:val="nil"/>
              <w:bottom w:val="single" w:sz="4" w:space="0" w:color="auto"/>
              <w:right w:val="single" w:sz="4" w:space="0" w:color="auto"/>
            </w:tcBorders>
            <w:shd w:val="clear" w:color="auto" w:fill="auto"/>
            <w:noWrap/>
            <w:vAlign w:val="center"/>
            <w:hideMark/>
          </w:tcPr>
          <w:p w14:paraId="027CF9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290A4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2840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1028</w:t>
            </w:r>
          </w:p>
        </w:tc>
        <w:tc>
          <w:tcPr>
            <w:tcW w:w="2639" w:type="dxa"/>
            <w:tcBorders>
              <w:top w:val="nil"/>
              <w:left w:val="nil"/>
              <w:bottom w:val="single" w:sz="4" w:space="0" w:color="auto"/>
              <w:right w:val="single" w:sz="4" w:space="0" w:color="auto"/>
            </w:tcBorders>
            <w:shd w:val="clear" w:color="auto" w:fill="auto"/>
            <w:noWrap/>
            <w:vAlign w:val="center"/>
            <w:hideMark/>
          </w:tcPr>
          <w:p w14:paraId="4A4435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C3A2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D4179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Тихоново</w:t>
            </w:r>
          </w:p>
        </w:tc>
        <w:tc>
          <w:tcPr>
            <w:tcW w:w="2127" w:type="dxa"/>
            <w:tcBorders>
              <w:top w:val="nil"/>
              <w:left w:val="nil"/>
              <w:bottom w:val="single" w:sz="4" w:space="0" w:color="auto"/>
              <w:right w:val="single" w:sz="4" w:space="0" w:color="auto"/>
            </w:tcBorders>
            <w:shd w:val="clear" w:color="auto" w:fill="auto"/>
            <w:noWrap/>
            <w:vAlign w:val="center"/>
            <w:hideMark/>
          </w:tcPr>
          <w:p w14:paraId="43EFA2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D359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07CA7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1029</w:t>
            </w:r>
          </w:p>
        </w:tc>
        <w:tc>
          <w:tcPr>
            <w:tcW w:w="2639" w:type="dxa"/>
            <w:tcBorders>
              <w:top w:val="nil"/>
              <w:left w:val="nil"/>
              <w:bottom w:val="single" w:sz="4" w:space="0" w:color="auto"/>
              <w:right w:val="single" w:sz="4" w:space="0" w:color="auto"/>
            </w:tcBorders>
            <w:shd w:val="clear" w:color="auto" w:fill="auto"/>
            <w:noWrap/>
            <w:vAlign w:val="center"/>
            <w:hideMark/>
          </w:tcPr>
          <w:p w14:paraId="594030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8DFA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7C7FA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Дуброва</w:t>
            </w:r>
          </w:p>
        </w:tc>
        <w:tc>
          <w:tcPr>
            <w:tcW w:w="2127" w:type="dxa"/>
            <w:tcBorders>
              <w:top w:val="nil"/>
              <w:left w:val="nil"/>
              <w:bottom w:val="single" w:sz="4" w:space="0" w:color="auto"/>
              <w:right w:val="single" w:sz="4" w:space="0" w:color="auto"/>
            </w:tcBorders>
            <w:shd w:val="clear" w:color="auto" w:fill="auto"/>
            <w:noWrap/>
            <w:vAlign w:val="center"/>
            <w:hideMark/>
          </w:tcPr>
          <w:p w14:paraId="4DDDC4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04030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A2F37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1030</w:t>
            </w:r>
          </w:p>
        </w:tc>
        <w:tc>
          <w:tcPr>
            <w:tcW w:w="2639" w:type="dxa"/>
            <w:tcBorders>
              <w:top w:val="nil"/>
              <w:left w:val="nil"/>
              <w:bottom w:val="single" w:sz="4" w:space="0" w:color="auto"/>
              <w:right w:val="single" w:sz="4" w:space="0" w:color="auto"/>
            </w:tcBorders>
            <w:shd w:val="clear" w:color="auto" w:fill="auto"/>
            <w:noWrap/>
            <w:vAlign w:val="center"/>
            <w:hideMark/>
          </w:tcPr>
          <w:p w14:paraId="007A33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B2196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285C6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Чуваши</w:t>
            </w:r>
          </w:p>
        </w:tc>
        <w:tc>
          <w:tcPr>
            <w:tcW w:w="2127" w:type="dxa"/>
            <w:tcBorders>
              <w:top w:val="nil"/>
              <w:left w:val="nil"/>
              <w:bottom w:val="single" w:sz="4" w:space="0" w:color="auto"/>
              <w:right w:val="single" w:sz="4" w:space="0" w:color="auto"/>
            </w:tcBorders>
            <w:shd w:val="clear" w:color="auto" w:fill="auto"/>
            <w:noWrap/>
            <w:vAlign w:val="center"/>
            <w:hideMark/>
          </w:tcPr>
          <w:p w14:paraId="6115D7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0D124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F404B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1031</w:t>
            </w:r>
          </w:p>
        </w:tc>
        <w:tc>
          <w:tcPr>
            <w:tcW w:w="2639" w:type="dxa"/>
            <w:tcBorders>
              <w:top w:val="nil"/>
              <w:left w:val="nil"/>
              <w:bottom w:val="single" w:sz="4" w:space="0" w:color="auto"/>
              <w:right w:val="single" w:sz="4" w:space="0" w:color="auto"/>
            </w:tcBorders>
            <w:shd w:val="clear" w:color="auto" w:fill="auto"/>
            <w:noWrap/>
            <w:vAlign w:val="center"/>
            <w:hideMark/>
          </w:tcPr>
          <w:p w14:paraId="1E64F7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277FD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04CED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Щеглята (Новые)</w:t>
            </w:r>
          </w:p>
        </w:tc>
        <w:tc>
          <w:tcPr>
            <w:tcW w:w="2127" w:type="dxa"/>
            <w:tcBorders>
              <w:top w:val="nil"/>
              <w:left w:val="nil"/>
              <w:bottom w:val="single" w:sz="4" w:space="0" w:color="auto"/>
              <w:right w:val="single" w:sz="4" w:space="0" w:color="auto"/>
            </w:tcBorders>
            <w:shd w:val="clear" w:color="auto" w:fill="auto"/>
            <w:noWrap/>
            <w:vAlign w:val="center"/>
            <w:hideMark/>
          </w:tcPr>
          <w:p w14:paraId="524160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68948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D8226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1032</w:t>
            </w:r>
          </w:p>
        </w:tc>
        <w:tc>
          <w:tcPr>
            <w:tcW w:w="2639" w:type="dxa"/>
            <w:tcBorders>
              <w:top w:val="nil"/>
              <w:left w:val="nil"/>
              <w:bottom w:val="single" w:sz="4" w:space="0" w:color="auto"/>
              <w:right w:val="single" w:sz="4" w:space="0" w:color="auto"/>
            </w:tcBorders>
            <w:shd w:val="clear" w:color="auto" w:fill="auto"/>
            <w:noWrap/>
            <w:vAlign w:val="center"/>
            <w:hideMark/>
          </w:tcPr>
          <w:p w14:paraId="64FF48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93841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Юрьянский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63E3F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Ложкари</w:t>
            </w:r>
          </w:p>
        </w:tc>
        <w:tc>
          <w:tcPr>
            <w:tcW w:w="2127" w:type="dxa"/>
            <w:tcBorders>
              <w:top w:val="nil"/>
              <w:left w:val="nil"/>
              <w:bottom w:val="single" w:sz="4" w:space="0" w:color="auto"/>
              <w:right w:val="single" w:sz="4" w:space="0" w:color="auto"/>
            </w:tcBorders>
            <w:shd w:val="clear" w:color="auto" w:fill="auto"/>
            <w:noWrap/>
            <w:vAlign w:val="center"/>
            <w:hideMark/>
          </w:tcPr>
          <w:p w14:paraId="3D1C4A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042142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15D6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1033</w:t>
            </w:r>
          </w:p>
        </w:tc>
        <w:tc>
          <w:tcPr>
            <w:tcW w:w="2639" w:type="dxa"/>
            <w:tcBorders>
              <w:top w:val="nil"/>
              <w:left w:val="nil"/>
              <w:bottom w:val="single" w:sz="4" w:space="0" w:color="auto"/>
              <w:right w:val="single" w:sz="4" w:space="0" w:color="auto"/>
            </w:tcBorders>
            <w:shd w:val="clear" w:color="auto" w:fill="auto"/>
            <w:noWrap/>
            <w:vAlign w:val="center"/>
            <w:hideMark/>
          </w:tcPr>
          <w:p w14:paraId="74CB46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4C47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A5218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Сотниково</w:t>
            </w:r>
          </w:p>
        </w:tc>
        <w:tc>
          <w:tcPr>
            <w:tcW w:w="2127" w:type="dxa"/>
            <w:tcBorders>
              <w:top w:val="nil"/>
              <w:left w:val="nil"/>
              <w:bottom w:val="single" w:sz="4" w:space="0" w:color="auto"/>
              <w:right w:val="single" w:sz="4" w:space="0" w:color="auto"/>
            </w:tcBorders>
            <w:shd w:val="clear" w:color="auto" w:fill="auto"/>
            <w:noWrap/>
            <w:vAlign w:val="center"/>
            <w:hideMark/>
          </w:tcPr>
          <w:p w14:paraId="4A80F4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1A6DF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0CCC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1034</w:t>
            </w:r>
          </w:p>
        </w:tc>
        <w:tc>
          <w:tcPr>
            <w:tcW w:w="2639" w:type="dxa"/>
            <w:tcBorders>
              <w:top w:val="nil"/>
              <w:left w:val="nil"/>
              <w:bottom w:val="single" w:sz="4" w:space="0" w:color="auto"/>
              <w:right w:val="single" w:sz="4" w:space="0" w:color="auto"/>
            </w:tcBorders>
            <w:shd w:val="clear" w:color="auto" w:fill="auto"/>
            <w:noWrap/>
            <w:vAlign w:val="center"/>
            <w:hideMark/>
          </w:tcPr>
          <w:p w14:paraId="100F2A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D06B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6B58E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Кашнур</w:t>
            </w:r>
          </w:p>
        </w:tc>
        <w:tc>
          <w:tcPr>
            <w:tcW w:w="2127" w:type="dxa"/>
            <w:tcBorders>
              <w:top w:val="nil"/>
              <w:left w:val="nil"/>
              <w:bottom w:val="single" w:sz="4" w:space="0" w:color="auto"/>
              <w:right w:val="single" w:sz="4" w:space="0" w:color="auto"/>
            </w:tcBorders>
            <w:shd w:val="clear" w:color="auto" w:fill="auto"/>
            <w:noWrap/>
            <w:vAlign w:val="center"/>
            <w:hideMark/>
          </w:tcPr>
          <w:p w14:paraId="3E1B8D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6792F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AFAA8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1035</w:t>
            </w:r>
          </w:p>
        </w:tc>
        <w:tc>
          <w:tcPr>
            <w:tcW w:w="2639" w:type="dxa"/>
            <w:tcBorders>
              <w:top w:val="nil"/>
              <w:left w:val="nil"/>
              <w:bottom w:val="single" w:sz="4" w:space="0" w:color="auto"/>
              <w:right w:val="single" w:sz="4" w:space="0" w:color="auto"/>
            </w:tcBorders>
            <w:shd w:val="clear" w:color="auto" w:fill="auto"/>
            <w:noWrap/>
            <w:vAlign w:val="center"/>
            <w:hideMark/>
          </w:tcPr>
          <w:p w14:paraId="4D24E0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C222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4C068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Слободчики</w:t>
            </w:r>
          </w:p>
        </w:tc>
        <w:tc>
          <w:tcPr>
            <w:tcW w:w="2127" w:type="dxa"/>
            <w:tcBorders>
              <w:top w:val="nil"/>
              <w:left w:val="nil"/>
              <w:bottom w:val="single" w:sz="4" w:space="0" w:color="auto"/>
              <w:right w:val="single" w:sz="4" w:space="0" w:color="auto"/>
            </w:tcBorders>
            <w:shd w:val="clear" w:color="auto" w:fill="auto"/>
            <w:noWrap/>
            <w:vAlign w:val="center"/>
            <w:hideMark/>
          </w:tcPr>
          <w:p w14:paraId="047F80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B03615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7E73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1036</w:t>
            </w:r>
          </w:p>
        </w:tc>
        <w:tc>
          <w:tcPr>
            <w:tcW w:w="2639" w:type="dxa"/>
            <w:tcBorders>
              <w:top w:val="nil"/>
              <w:left w:val="nil"/>
              <w:bottom w:val="single" w:sz="4" w:space="0" w:color="auto"/>
              <w:right w:val="single" w:sz="4" w:space="0" w:color="auto"/>
            </w:tcBorders>
            <w:shd w:val="clear" w:color="auto" w:fill="auto"/>
            <w:noWrap/>
            <w:vAlign w:val="center"/>
            <w:hideMark/>
          </w:tcPr>
          <w:p w14:paraId="28204C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1A6A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26FBC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Рудины</w:t>
            </w:r>
          </w:p>
        </w:tc>
        <w:tc>
          <w:tcPr>
            <w:tcW w:w="2127" w:type="dxa"/>
            <w:tcBorders>
              <w:top w:val="nil"/>
              <w:left w:val="nil"/>
              <w:bottom w:val="single" w:sz="4" w:space="0" w:color="auto"/>
              <w:right w:val="single" w:sz="4" w:space="0" w:color="auto"/>
            </w:tcBorders>
            <w:shd w:val="clear" w:color="auto" w:fill="auto"/>
            <w:noWrap/>
            <w:vAlign w:val="center"/>
            <w:hideMark/>
          </w:tcPr>
          <w:p w14:paraId="738CC8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B47D6E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BB0F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1037</w:t>
            </w:r>
          </w:p>
        </w:tc>
        <w:tc>
          <w:tcPr>
            <w:tcW w:w="2639" w:type="dxa"/>
            <w:tcBorders>
              <w:top w:val="nil"/>
              <w:left w:val="nil"/>
              <w:bottom w:val="single" w:sz="4" w:space="0" w:color="auto"/>
              <w:right w:val="single" w:sz="4" w:space="0" w:color="auto"/>
            </w:tcBorders>
            <w:shd w:val="clear" w:color="auto" w:fill="auto"/>
            <w:noWrap/>
            <w:vAlign w:val="center"/>
            <w:hideMark/>
          </w:tcPr>
          <w:p w14:paraId="625E69D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0F0AC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B1E9F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Собакино</w:t>
            </w:r>
          </w:p>
        </w:tc>
        <w:tc>
          <w:tcPr>
            <w:tcW w:w="2127" w:type="dxa"/>
            <w:tcBorders>
              <w:top w:val="nil"/>
              <w:left w:val="nil"/>
              <w:bottom w:val="single" w:sz="4" w:space="0" w:color="auto"/>
              <w:right w:val="single" w:sz="4" w:space="0" w:color="auto"/>
            </w:tcBorders>
            <w:shd w:val="clear" w:color="auto" w:fill="auto"/>
            <w:noWrap/>
            <w:vAlign w:val="center"/>
            <w:hideMark/>
          </w:tcPr>
          <w:p w14:paraId="10E3B9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5C64D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E0C03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1038</w:t>
            </w:r>
          </w:p>
        </w:tc>
        <w:tc>
          <w:tcPr>
            <w:tcW w:w="2639" w:type="dxa"/>
            <w:tcBorders>
              <w:top w:val="nil"/>
              <w:left w:val="nil"/>
              <w:bottom w:val="single" w:sz="4" w:space="0" w:color="auto"/>
              <w:right w:val="single" w:sz="4" w:space="0" w:color="auto"/>
            </w:tcBorders>
            <w:shd w:val="clear" w:color="auto" w:fill="auto"/>
            <w:noWrap/>
            <w:vAlign w:val="center"/>
            <w:hideMark/>
          </w:tcPr>
          <w:p w14:paraId="0DFF9B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EFEA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C1381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Токтаи</w:t>
            </w:r>
          </w:p>
        </w:tc>
        <w:tc>
          <w:tcPr>
            <w:tcW w:w="2127" w:type="dxa"/>
            <w:tcBorders>
              <w:top w:val="nil"/>
              <w:left w:val="nil"/>
              <w:bottom w:val="single" w:sz="4" w:space="0" w:color="auto"/>
              <w:right w:val="single" w:sz="4" w:space="0" w:color="auto"/>
            </w:tcBorders>
            <w:shd w:val="clear" w:color="auto" w:fill="auto"/>
            <w:noWrap/>
            <w:vAlign w:val="center"/>
            <w:hideMark/>
          </w:tcPr>
          <w:p w14:paraId="635DCB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D35626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94C1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1039</w:t>
            </w:r>
          </w:p>
        </w:tc>
        <w:tc>
          <w:tcPr>
            <w:tcW w:w="2639" w:type="dxa"/>
            <w:tcBorders>
              <w:top w:val="nil"/>
              <w:left w:val="nil"/>
              <w:bottom w:val="single" w:sz="4" w:space="0" w:color="auto"/>
              <w:right w:val="single" w:sz="4" w:space="0" w:color="auto"/>
            </w:tcBorders>
            <w:shd w:val="clear" w:color="auto" w:fill="auto"/>
            <w:noWrap/>
            <w:vAlign w:val="center"/>
            <w:hideMark/>
          </w:tcPr>
          <w:p w14:paraId="4CCF42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3553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6DF9C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Перескоки</w:t>
            </w:r>
          </w:p>
        </w:tc>
        <w:tc>
          <w:tcPr>
            <w:tcW w:w="2127" w:type="dxa"/>
            <w:tcBorders>
              <w:top w:val="nil"/>
              <w:left w:val="nil"/>
              <w:bottom w:val="single" w:sz="4" w:space="0" w:color="auto"/>
              <w:right w:val="single" w:sz="4" w:space="0" w:color="auto"/>
            </w:tcBorders>
            <w:shd w:val="clear" w:color="auto" w:fill="auto"/>
            <w:noWrap/>
            <w:vAlign w:val="center"/>
            <w:hideMark/>
          </w:tcPr>
          <w:p w14:paraId="4B7A48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60FBA2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0D09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1040</w:t>
            </w:r>
          </w:p>
        </w:tc>
        <w:tc>
          <w:tcPr>
            <w:tcW w:w="2639" w:type="dxa"/>
            <w:tcBorders>
              <w:top w:val="nil"/>
              <w:left w:val="nil"/>
              <w:bottom w:val="single" w:sz="4" w:space="0" w:color="auto"/>
              <w:right w:val="single" w:sz="4" w:space="0" w:color="auto"/>
            </w:tcBorders>
            <w:shd w:val="clear" w:color="auto" w:fill="auto"/>
            <w:noWrap/>
            <w:vAlign w:val="center"/>
            <w:hideMark/>
          </w:tcPr>
          <w:p w14:paraId="333F8A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9FBB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35E774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Лошкари</w:t>
            </w:r>
          </w:p>
        </w:tc>
        <w:tc>
          <w:tcPr>
            <w:tcW w:w="2127" w:type="dxa"/>
            <w:tcBorders>
              <w:top w:val="nil"/>
              <w:left w:val="nil"/>
              <w:bottom w:val="single" w:sz="4" w:space="0" w:color="auto"/>
              <w:right w:val="single" w:sz="4" w:space="0" w:color="auto"/>
            </w:tcBorders>
            <w:shd w:val="clear" w:color="auto" w:fill="auto"/>
            <w:noWrap/>
            <w:vAlign w:val="center"/>
            <w:hideMark/>
          </w:tcPr>
          <w:p w14:paraId="0B6112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7C94C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6440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1041</w:t>
            </w:r>
          </w:p>
        </w:tc>
        <w:tc>
          <w:tcPr>
            <w:tcW w:w="2639" w:type="dxa"/>
            <w:tcBorders>
              <w:top w:val="nil"/>
              <w:left w:val="nil"/>
              <w:bottom w:val="single" w:sz="4" w:space="0" w:color="auto"/>
              <w:right w:val="single" w:sz="4" w:space="0" w:color="auto"/>
            </w:tcBorders>
            <w:shd w:val="clear" w:color="auto" w:fill="auto"/>
            <w:noWrap/>
            <w:vAlign w:val="center"/>
            <w:hideMark/>
          </w:tcPr>
          <w:p w14:paraId="550F52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CE6A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54EA81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Нагорена</w:t>
            </w:r>
          </w:p>
        </w:tc>
        <w:tc>
          <w:tcPr>
            <w:tcW w:w="2127" w:type="dxa"/>
            <w:tcBorders>
              <w:top w:val="nil"/>
              <w:left w:val="nil"/>
              <w:bottom w:val="single" w:sz="4" w:space="0" w:color="auto"/>
              <w:right w:val="single" w:sz="4" w:space="0" w:color="auto"/>
            </w:tcBorders>
            <w:shd w:val="clear" w:color="auto" w:fill="auto"/>
            <w:noWrap/>
            <w:vAlign w:val="center"/>
            <w:hideMark/>
          </w:tcPr>
          <w:p w14:paraId="437D1A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38E72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63B5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1042</w:t>
            </w:r>
          </w:p>
        </w:tc>
        <w:tc>
          <w:tcPr>
            <w:tcW w:w="2639" w:type="dxa"/>
            <w:tcBorders>
              <w:top w:val="nil"/>
              <w:left w:val="nil"/>
              <w:bottom w:val="single" w:sz="4" w:space="0" w:color="auto"/>
              <w:right w:val="single" w:sz="4" w:space="0" w:color="auto"/>
            </w:tcBorders>
            <w:shd w:val="clear" w:color="auto" w:fill="auto"/>
            <w:noWrap/>
            <w:vAlign w:val="center"/>
            <w:hideMark/>
          </w:tcPr>
          <w:p w14:paraId="733EDB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8291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51883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Шандары</w:t>
            </w:r>
          </w:p>
        </w:tc>
        <w:tc>
          <w:tcPr>
            <w:tcW w:w="2127" w:type="dxa"/>
            <w:tcBorders>
              <w:top w:val="nil"/>
              <w:left w:val="nil"/>
              <w:bottom w:val="single" w:sz="4" w:space="0" w:color="auto"/>
              <w:right w:val="single" w:sz="4" w:space="0" w:color="auto"/>
            </w:tcBorders>
            <w:shd w:val="clear" w:color="auto" w:fill="auto"/>
            <w:noWrap/>
            <w:vAlign w:val="center"/>
            <w:hideMark/>
          </w:tcPr>
          <w:p w14:paraId="38874A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F6E69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086B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1043</w:t>
            </w:r>
          </w:p>
        </w:tc>
        <w:tc>
          <w:tcPr>
            <w:tcW w:w="2639" w:type="dxa"/>
            <w:tcBorders>
              <w:top w:val="nil"/>
              <w:left w:val="nil"/>
              <w:bottom w:val="single" w:sz="4" w:space="0" w:color="auto"/>
              <w:right w:val="single" w:sz="4" w:space="0" w:color="auto"/>
            </w:tcBorders>
            <w:shd w:val="clear" w:color="auto" w:fill="auto"/>
            <w:noWrap/>
            <w:vAlign w:val="center"/>
            <w:hideMark/>
          </w:tcPr>
          <w:p w14:paraId="79101CE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30E3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09CC6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Пеньба</w:t>
            </w:r>
          </w:p>
        </w:tc>
        <w:tc>
          <w:tcPr>
            <w:tcW w:w="2127" w:type="dxa"/>
            <w:tcBorders>
              <w:top w:val="nil"/>
              <w:left w:val="nil"/>
              <w:bottom w:val="single" w:sz="4" w:space="0" w:color="auto"/>
              <w:right w:val="single" w:sz="4" w:space="0" w:color="auto"/>
            </w:tcBorders>
            <w:shd w:val="clear" w:color="auto" w:fill="auto"/>
            <w:noWrap/>
            <w:vAlign w:val="center"/>
            <w:hideMark/>
          </w:tcPr>
          <w:p w14:paraId="597C34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EC00E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6F8413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1044</w:t>
            </w:r>
          </w:p>
        </w:tc>
        <w:tc>
          <w:tcPr>
            <w:tcW w:w="2639" w:type="dxa"/>
            <w:tcBorders>
              <w:top w:val="nil"/>
              <w:left w:val="nil"/>
              <w:bottom w:val="single" w:sz="4" w:space="0" w:color="auto"/>
              <w:right w:val="single" w:sz="4" w:space="0" w:color="auto"/>
            </w:tcBorders>
            <w:shd w:val="clear" w:color="auto" w:fill="auto"/>
            <w:noWrap/>
            <w:vAlign w:val="center"/>
            <w:hideMark/>
          </w:tcPr>
          <w:p w14:paraId="2CEB7E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164B1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6F017B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Ерзовка</w:t>
            </w:r>
          </w:p>
        </w:tc>
        <w:tc>
          <w:tcPr>
            <w:tcW w:w="2127" w:type="dxa"/>
            <w:tcBorders>
              <w:top w:val="nil"/>
              <w:left w:val="nil"/>
              <w:bottom w:val="single" w:sz="4" w:space="0" w:color="auto"/>
              <w:right w:val="single" w:sz="4" w:space="0" w:color="auto"/>
            </w:tcBorders>
            <w:shd w:val="clear" w:color="auto" w:fill="auto"/>
            <w:noWrap/>
            <w:vAlign w:val="center"/>
            <w:hideMark/>
          </w:tcPr>
          <w:p w14:paraId="26E485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76D8A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EC46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1045</w:t>
            </w:r>
          </w:p>
        </w:tc>
        <w:tc>
          <w:tcPr>
            <w:tcW w:w="2639" w:type="dxa"/>
            <w:tcBorders>
              <w:top w:val="nil"/>
              <w:left w:val="nil"/>
              <w:bottom w:val="single" w:sz="4" w:space="0" w:color="auto"/>
              <w:right w:val="single" w:sz="4" w:space="0" w:color="auto"/>
            </w:tcBorders>
            <w:shd w:val="clear" w:color="auto" w:fill="auto"/>
            <w:noWrap/>
            <w:vAlign w:val="center"/>
            <w:hideMark/>
          </w:tcPr>
          <w:p w14:paraId="3A531A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3032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117E1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Городище</w:t>
            </w:r>
          </w:p>
        </w:tc>
        <w:tc>
          <w:tcPr>
            <w:tcW w:w="2127" w:type="dxa"/>
            <w:tcBorders>
              <w:top w:val="nil"/>
              <w:left w:val="nil"/>
              <w:bottom w:val="single" w:sz="4" w:space="0" w:color="auto"/>
              <w:right w:val="single" w:sz="4" w:space="0" w:color="auto"/>
            </w:tcBorders>
            <w:shd w:val="clear" w:color="auto" w:fill="auto"/>
            <w:noWrap/>
            <w:vAlign w:val="center"/>
            <w:hideMark/>
          </w:tcPr>
          <w:p w14:paraId="1C2F8E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FC681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62C4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1046</w:t>
            </w:r>
          </w:p>
        </w:tc>
        <w:tc>
          <w:tcPr>
            <w:tcW w:w="2639" w:type="dxa"/>
            <w:tcBorders>
              <w:top w:val="nil"/>
              <w:left w:val="nil"/>
              <w:bottom w:val="single" w:sz="4" w:space="0" w:color="auto"/>
              <w:right w:val="single" w:sz="4" w:space="0" w:color="auto"/>
            </w:tcBorders>
            <w:shd w:val="clear" w:color="auto" w:fill="auto"/>
            <w:noWrap/>
            <w:vAlign w:val="center"/>
            <w:hideMark/>
          </w:tcPr>
          <w:p w14:paraId="49072B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1596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E2A19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Ожегино</w:t>
            </w:r>
          </w:p>
        </w:tc>
        <w:tc>
          <w:tcPr>
            <w:tcW w:w="2127" w:type="dxa"/>
            <w:tcBorders>
              <w:top w:val="nil"/>
              <w:left w:val="nil"/>
              <w:bottom w:val="single" w:sz="4" w:space="0" w:color="auto"/>
              <w:right w:val="single" w:sz="4" w:space="0" w:color="auto"/>
            </w:tcBorders>
            <w:shd w:val="clear" w:color="auto" w:fill="auto"/>
            <w:noWrap/>
            <w:vAlign w:val="center"/>
            <w:hideMark/>
          </w:tcPr>
          <w:p w14:paraId="10121D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69069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326A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1047</w:t>
            </w:r>
          </w:p>
        </w:tc>
        <w:tc>
          <w:tcPr>
            <w:tcW w:w="2639" w:type="dxa"/>
            <w:tcBorders>
              <w:top w:val="nil"/>
              <w:left w:val="nil"/>
              <w:bottom w:val="single" w:sz="4" w:space="0" w:color="auto"/>
              <w:right w:val="single" w:sz="4" w:space="0" w:color="auto"/>
            </w:tcBorders>
            <w:shd w:val="clear" w:color="auto" w:fill="auto"/>
            <w:noWrap/>
            <w:vAlign w:val="center"/>
            <w:hideMark/>
          </w:tcPr>
          <w:p w14:paraId="082FDE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803E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5DCCA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Баричи</w:t>
            </w:r>
          </w:p>
        </w:tc>
        <w:tc>
          <w:tcPr>
            <w:tcW w:w="2127" w:type="dxa"/>
            <w:tcBorders>
              <w:top w:val="nil"/>
              <w:left w:val="nil"/>
              <w:bottom w:val="single" w:sz="4" w:space="0" w:color="auto"/>
              <w:right w:val="single" w:sz="4" w:space="0" w:color="auto"/>
            </w:tcBorders>
            <w:shd w:val="clear" w:color="auto" w:fill="auto"/>
            <w:noWrap/>
            <w:vAlign w:val="center"/>
            <w:hideMark/>
          </w:tcPr>
          <w:p w14:paraId="624753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7F9FD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2FEA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1048</w:t>
            </w:r>
          </w:p>
        </w:tc>
        <w:tc>
          <w:tcPr>
            <w:tcW w:w="2639" w:type="dxa"/>
            <w:tcBorders>
              <w:top w:val="nil"/>
              <w:left w:val="nil"/>
              <w:bottom w:val="single" w:sz="4" w:space="0" w:color="auto"/>
              <w:right w:val="single" w:sz="4" w:space="0" w:color="auto"/>
            </w:tcBorders>
            <w:shd w:val="clear" w:color="auto" w:fill="auto"/>
            <w:noWrap/>
            <w:vAlign w:val="center"/>
            <w:hideMark/>
          </w:tcPr>
          <w:p w14:paraId="0E475A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7164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3397E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Максинерь</w:t>
            </w:r>
          </w:p>
        </w:tc>
        <w:tc>
          <w:tcPr>
            <w:tcW w:w="2127" w:type="dxa"/>
            <w:tcBorders>
              <w:top w:val="nil"/>
              <w:left w:val="nil"/>
              <w:bottom w:val="single" w:sz="4" w:space="0" w:color="auto"/>
              <w:right w:val="single" w:sz="4" w:space="0" w:color="auto"/>
            </w:tcBorders>
            <w:shd w:val="clear" w:color="auto" w:fill="auto"/>
            <w:noWrap/>
            <w:vAlign w:val="center"/>
            <w:hideMark/>
          </w:tcPr>
          <w:p w14:paraId="3FA9CF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59778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24B9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1049</w:t>
            </w:r>
          </w:p>
        </w:tc>
        <w:tc>
          <w:tcPr>
            <w:tcW w:w="2639" w:type="dxa"/>
            <w:tcBorders>
              <w:top w:val="nil"/>
              <w:left w:val="nil"/>
              <w:bottom w:val="single" w:sz="4" w:space="0" w:color="auto"/>
              <w:right w:val="single" w:sz="4" w:space="0" w:color="auto"/>
            </w:tcBorders>
            <w:shd w:val="clear" w:color="auto" w:fill="auto"/>
            <w:noWrap/>
            <w:vAlign w:val="center"/>
            <w:hideMark/>
          </w:tcPr>
          <w:p w14:paraId="7AE0CF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8E37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3FF07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Пасынки</w:t>
            </w:r>
          </w:p>
        </w:tc>
        <w:tc>
          <w:tcPr>
            <w:tcW w:w="2127" w:type="dxa"/>
            <w:tcBorders>
              <w:top w:val="nil"/>
              <w:left w:val="nil"/>
              <w:bottom w:val="single" w:sz="4" w:space="0" w:color="auto"/>
              <w:right w:val="single" w:sz="4" w:space="0" w:color="auto"/>
            </w:tcBorders>
            <w:shd w:val="clear" w:color="auto" w:fill="auto"/>
            <w:noWrap/>
            <w:vAlign w:val="center"/>
            <w:hideMark/>
          </w:tcPr>
          <w:p w14:paraId="19DAAE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6836B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44B34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1050</w:t>
            </w:r>
          </w:p>
        </w:tc>
        <w:tc>
          <w:tcPr>
            <w:tcW w:w="2639" w:type="dxa"/>
            <w:tcBorders>
              <w:top w:val="nil"/>
              <w:left w:val="nil"/>
              <w:bottom w:val="single" w:sz="4" w:space="0" w:color="auto"/>
              <w:right w:val="single" w:sz="4" w:space="0" w:color="auto"/>
            </w:tcBorders>
            <w:shd w:val="clear" w:color="auto" w:fill="auto"/>
            <w:noWrap/>
            <w:vAlign w:val="center"/>
            <w:hideMark/>
          </w:tcPr>
          <w:p w14:paraId="5436B1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488C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74415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Большой Ихтиал</w:t>
            </w:r>
          </w:p>
        </w:tc>
        <w:tc>
          <w:tcPr>
            <w:tcW w:w="2127" w:type="dxa"/>
            <w:tcBorders>
              <w:top w:val="nil"/>
              <w:left w:val="nil"/>
              <w:bottom w:val="single" w:sz="4" w:space="0" w:color="auto"/>
              <w:right w:val="single" w:sz="4" w:space="0" w:color="auto"/>
            </w:tcBorders>
            <w:shd w:val="clear" w:color="auto" w:fill="auto"/>
            <w:noWrap/>
            <w:vAlign w:val="center"/>
            <w:hideMark/>
          </w:tcPr>
          <w:p w14:paraId="39FD60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65CB7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0903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1051</w:t>
            </w:r>
          </w:p>
        </w:tc>
        <w:tc>
          <w:tcPr>
            <w:tcW w:w="2639" w:type="dxa"/>
            <w:tcBorders>
              <w:top w:val="nil"/>
              <w:left w:val="nil"/>
              <w:bottom w:val="single" w:sz="4" w:space="0" w:color="auto"/>
              <w:right w:val="single" w:sz="4" w:space="0" w:color="auto"/>
            </w:tcBorders>
            <w:shd w:val="clear" w:color="auto" w:fill="auto"/>
            <w:noWrap/>
            <w:vAlign w:val="center"/>
            <w:hideMark/>
          </w:tcPr>
          <w:p w14:paraId="31D320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B7FFE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484EFA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Ефаново</w:t>
            </w:r>
          </w:p>
        </w:tc>
        <w:tc>
          <w:tcPr>
            <w:tcW w:w="2127" w:type="dxa"/>
            <w:tcBorders>
              <w:top w:val="nil"/>
              <w:left w:val="nil"/>
              <w:bottom w:val="single" w:sz="4" w:space="0" w:color="auto"/>
              <w:right w:val="single" w:sz="4" w:space="0" w:color="auto"/>
            </w:tcBorders>
            <w:shd w:val="clear" w:color="auto" w:fill="auto"/>
            <w:noWrap/>
            <w:vAlign w:val="center"/>
            <w:hideMark/>
          </w:tcPr>
          <w:p w14:paraId="18D9AA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097B2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93C83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1052</w:t>
            </w:r>
          </w:p>
        </w:tc>
        <w:tc>
          <w:tcPr>
            <w:tcW w:w="2639" w:type="dxa"/>
            <w:tcBorders>
              <w:top w:val="nil"/>
              <w:left w:val="nil"/>
              <w:bottom w:val="single" w:sz="4" w:space="0" w:color="auto"/>
              <w:right w:val="single" w:sz="4" w:space="0" w:color="auto"/>
            </w:tcBorders>
            <w:shd w:val="clear" w:color="auto" w:fill="auto"/>
            <w:noWrap/>
            <w:vAlign w:val="center"/>
            <w:hideMark/>
          </w:tcPr>
          <w:p w14:paraId="519FFA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5B6F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BD072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Черницыно</w:t>
            </w:r>
          </w:p>
        </w:tc>
        <w:tc>
          <w:tcPr>
            <w:tcW w:w="2127" w:type="dxa"/>
            <w:tcBorders>
              <w:top w:val="nil"/>
              <w:left w:val="nil"/>
              <w:bottom w:val="single" w:sz="4" w:space="0" w:color="auto"/>
              <w:right w:val="single" w:sz="4" w:space="0" w:color="auto"/>
            </w:tcBorders>
            <w:shd w:val="clear" w:color="auto" w:fill="auto"/>
            <w:noWrap/>
            <w:vAlign w:val="center"/>
            <w:hideMark/>
          </w:tcPr>
          <w:p w14:paraId="76B2BC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A23D0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0C6A1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1053</w:t>
            </w:r>
          </w:p>
        </w:tc>
        <w:tc>
          <w:tcPr>
            <w:tcW w:w="2639" w:type="dxa"/>
            <w:tcBorders>
              <w:top w:val="nil"/>
              <w:left w:val="nil"/>
              <w:bottom w:val="single" w:sz="4" w:space="0" w:color="auto"/>
              <w:right w:val="single" w:sz="4" w:space="0" w:color="auto"/>
            </w:tcBorders>
            <w:shd w:val="clear" w:color="auto" w:fill="auto"/>
            <w:noWrap/>
            <w:vAlign w:val="center"/>
            <w:hideMark/>
          </w:tcPr>
          <w:p w14:paraId="5F20EC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2543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9A8E9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Зимино</w:t>
            </w:r>
          </w:p>
        </w:tc>
        <w:tc>
          <w:tcPr>
            <w:tcW w:w="2127" w:type="dxa"/>
            <w:tcBorders>
              <w:top w:val="nil"/>
              <w:left w:val="nil"/>
              <w:bottom w:val="single" w:sz="4" w:space="0" w:color="auto"/>
              <w:right w:val="single" w:sz="4" w:space="0" w:color="auto"/>
            </w:tcBorders>
            <w:shd w:val="clear" w:color="auto" w:fill="auto"/>
            <w:noWrap/>
            <w:vAlign w:val="center"/>
            <w:hideMark/>
          </w:tcPr>
          <w:p w14:paraId="10193F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5D7B2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0C94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1054</w:t>
            </w:r>
          </w:p>
        </w:tc>
        <w:tc>
          <w:tcPr>
            <w:tcW w:w="2639" w:type="dxa"/>
            <w:tcBorders>
              <w:top w:val="nil"/>
              <w:left w:val="nil"/>
              <w:bottom w:val="single" w:sz="4" w:space="0" w:color="auto"/>
              <w:right w:val="single" w:sz="4" w:space="0" w:color="auto"/>
            </w:tcBorders>
            <w:shd w:val="clear" w:color="auto" w:fill="auto"/>
            <w:noWrap/>
            <w:vAlign w:val="center"/>
            <w:hideMark/>
          </w:tcPr>
          <w:p w14:paraId="67B0AE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17D6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D8851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Нижний Унур</w:t>
            </w:r>
          </w:p>
        </w:tc>
        <w:tc>
          <w:tcPr>
            <w:tcW w:w="2127" w:type="dxa"/>
            <w:tcBorders>
              <w:top w:val="nil"/>
              <w:left w:val="nil"/>
              <w:bottom w:val="single" w:sz="4" w:space="0" w:color="auto"/>
              <w:right w:val="single" w:sz="4" w:space="0" w:color="auto"/>
            </w:tcBorders>
            <w:shd w:val="clear" w:color="auto" w:fill="auto"/>
            <w:noWrap/>
            <w:vAlign w:val="center"/>
            <w:hideMark/>
          </w:tcPr>
          <w:p w14:paraId="619C5B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E0728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B497B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1055</w:t>
            </w:r>
          </w:p>
        </w:tc>
        <w:tc>
          <w:tcPr>
            <w:tcW w:w="2639" w:type="dxa"/>
            <w:tcBorders>
              <w:top w:val="nil"/>
              <w:left w:val="nil"/>
              <w:bottom w:val="single" w:sz="4" w:space="0" w:color="auto"/>
              <w:right w:val="single" w:sz="4" w:space="0" w:color="auto"/>
            </w:tcBorders>
            <w:shd w:val="clear" w:color="auto" w:fill="auto"/>
            <w:noWrap/>
            <w:vAlign w:val="center"/>
            <w:hideMark/>
          </w:tcPr>
          <w:p w14:paraId="1D10E7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93D0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DB0C3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Боровково</w:t>
            </w:r>
          </w:p>
        </w:tc>
        <w:tc>
          <w:tcPr>
            <w:tcW w:w="2127" w:type="dxa"/>
            <w:tcBorders>
              <w:top w:val="nil"/>
              <w:left w:val="nil"/>
              <w:bottom w:val="single" w:sz="4" w:space="0" w:color="auto"/>
              <w:right w:val="single" w:sz="4" w:space="0" w:color="auto"/>
            </w:tcBorders>
            <w:shd w:val="clear" w:color="auto" w:fill="auto"/>
            <w:noWrap/>
            <w:vAlign w:val="center"/>
            <w:hideMark/>
          </w:tcPr>
          <w:p w14:paraId="41439C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DE9A8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9648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1056</w:t>
            </w:r>
          </w:p>
        </w:tc>
        <w:tc>
          <w:tcPr>
            <w:tcW w:w="2639" w:type="dxa"/>
            <w:tcBorders>
              <w:top w:val="nil"/>
              <w:left w:val="nil"/>
              <w:bottom w:val="single" w:sz="4" w:space="0" w:color="auto"/>
              <w:right w:val="single" w:sz="4" w:space="0" w:color="auto"/>
            </w:tcBorders>
            <w:shd w:val="clear" w:color="auto" w:fill="auto"/>
            <w:noWrap/>
            <w:vAlign w:val="center"/>
            <w:hideMark/>
          </w:tcPr>
          <w:p w14:paraId="2A5C14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7F12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AE792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Луговой</w:t>
            </w:r>
          </w:p>
        </w:tc>
        <w:tc>
          <w:tcPr>
            <w:tcW w:w="2127" w:type="dxa"/>
            <w:tcBorders>
              <w:top w:val="nil"/>
              <w:left w:val="nil"/>
              <w:bottom w:val="single" w:sz="4" w:space="0" w:color="auto"/>
              <w:right w:val="single" w:sz="4" w:space="0" w:color="auto"/>
            </w:tcBorders>
            <w:shd w:val="clear" w:color="auto" w:fill="auto"/>
            <w:noWrap/>
            <w:vAlign w:val="center"/>
            <w:hideMark/>
          </w:tcPr>
          <w:p w14:paraId="70D8AF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0B6E6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DB1B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1057</w:t>
            </w:r>
          </w:p>
        </w:tc>
        <w:tc>
          <w:tcPr>
            <w:tcW w:w="2639" w:type="dxa"/>
            <w:tcBorders>
              <w:top w:val="nil"/>
              <w:left w:val="nil"/>
              <w:bottom w:val="single" w:sz="4" w:space="0" w:color="auto"/>
              <w:right w:val="single" w:sz="4" w:space="0" w:color="auto"/>
            </w:tcBorders>
            <w:shd w:val="clear" w:color="auto" w:fill="auto"/>
            <w:noWrap/>
            <w:vAlign w:val="center"/>
            <w:hideMark/>
          </w:tcPr>
          <w:p w14:paraId="69BD3A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B69F8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B6165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Большой Китяк</w:t>
            </w:r>
          </w:p>
        </w:tc>
        <w:tc>
          <w:tcPr>
            <w:tcW w:w="2127" w:type="dxa"/>
            <w:tcBorders>
              <w:top w:val="nil"/>
              <w:left w:val="nil"/>
              <w:bottom w:val="single" w:sz="4" w:space="0" w:color="auto"/>
              <w:right w:val="single" w:sz="4" w:space="0" w:color="auto"/>
            </w:tcBorders>
            <w:shd w:val="clear" w:color="auto" w:fill="auto"/>
            <w:noWrap/>
            <w:vAlign w:val="center"/>
            <w:hideMark/>
          </w:tcPr>
          <w:p w14:paraId="72920D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08A96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9977F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1058</w:t>
            </w:r>
          </w:p>
        </w:tc>
        <w:tc>
          <w:tcPr>
            <w:tcW w:w="2639" w:type="dxa"/>
            <w:tcBorders>
              <w:top w:val="nil"/>
              <w:left w:val="nil"/>
              <w:bottom w:val="single" w:sz="4" w:space="0" w:color="auto"/>
              <w:right w:val="single" w:sz="4" w:space="0" w:color="auto"/>
            </w:tcBorders>
            <w:shd w:val="clear" w:color="auto" w:fill="auto"/>
            <w:noWrap/>
            <w:vAlign w:val="center"/>
            <w:hideMark/>
          </w:tcPr>
          <w:p w14:paraId="63F3AA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DF5C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4EDF4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Верх-Гоньба</w:t>
            </w:r>
          </w:p>
        </w:tc>
        <w:tc>
          <w:tcPr>
            <w:tcW w:w="2127" w:type="dxa"/>
            <w:tcBorders>
              <w:top w:val="nil"/>
              <w:left w:val="nil"/>
              <w:bottom w:val="single" w:sz="4" w:space="0" w:color="auto"/>
              <w:right w:val="single" w:sz="4" w:space="0" w:color="auto"/>
            </w:tcBorders>
            <w:shd w:val="clear" w:color="auto" w:fill="auto"/>
            <w:noWrap/>
            <w:vAlign w:val="center"/>
            <w:hideMark/>
          </w:tcPr>
          <w:p w14:paraId="27CF47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60603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55759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1059</w:t>
            </w:r>
          </w:p>
        </w:tc>
        <w:tc>
          <w:tcPr>
            <w:tcW w:w="2639" w:type="dxa"/>
            <w:tcBorders>
              <w:top w:val="nil"/>
              <w:left w:val="nil"/>
              <w:bottom w:val="single" w:sz="4" w:space="0" w:color="auto"/>
              <w:right w:val="single" w:sz="4" w:space="0" w:color="auto"/>
            </w:tcBorders>
            <w:shd w:val="clear" w:color="auto" w:fill="auto"/>
            <w:noWrap/>
            <w:vAlign w:val="center"/>
            <w:hideMark/>
          </w:tcPr>
          <w:p w14:paraId="23093E4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A808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2D61EC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Малый Рын-Дудорово</w:t>
            </w:r>
          </w:p>
        </w:tc>
        <w:tc>
          <w:tcPr>
            <w:tcW w:w="2127" w:type="dxa"/>
            <w:tcBorders>
              <w:top w:val="nil"/>
              <w:left w:val="nil"/>
              <w:bottom w:val="single" w:sz="4" w:space="0" w:color="auto"/>
              <w:right w:val="single" w:sz="4" w:space="0" w:color="auto"/>
            </w:tcBorders>
            <w:shd w:val="clear" w:color="auto" w:fill="auto"/>
            <w:noWrap/>
            <w:vAlign w:val="center"/>
            <w:hideMark/>
          </w:tcPr>
          <w:p w14:paraId="20CC1C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B34B38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9577D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1060</w:t>
            </w:r>
          </w:p>
        </w:tc>
        <w:tc>
          <w:tcPr>
            <w:tcW w:w="2639" w:type="dxa"/>
            <w:tcBorders>
              <w:top w:val="nil"/>
              <w:left w:val="nil"/>
              <w:bottom w:val="single" w:sz="4" w:space="0" w:color="auto"/>
              <w:right w:val="single" w:sz="4" w:space="0" w:color="auto"/>
            </w:tcBorders>
            <w:shd w:val="clear" w:color="auto" w:fill="auto"/>
            <w:noWrap/>
            <w:vAlign w:val="center"/>
            <w:hideMark/>
          </w:tcPr>
          <w:p w14:paraId="2C77D8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A71D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21D97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Афонята</w:t>
            </w:r>
          </w:p>
        </w:tc>
        <w:tc>
          <w:tcPr>
            <w:tcW w:w="2127" w:type="dxa"/>
            <w:tcBorders>
              <w:top w:val="nil"/>
              <w:left w:val="nil"/>
              <w:bottom w:val="single" w:sz="4" w:space="0" w:color="auto"/>
              <w:right w:val="single" w:sz="4" w:space="0" w:color="auto"/>
            </w:tcBorders>
            <w:shd w:val="clear" w:color="auto" w:fill="auto"/>
            <w:noWrap/>
            <w:vAlign w:val="center"/>
            <w:hideMark/>
          </w:tcPr>
          <w:p w14:paraId="444AF8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644DA5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D7A5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1061</w:t>
            </w:r>
          </w:p>
        </w:tc>
        <w:tc>
          <w:tcPr>
            <w:tcW w:w="2639" w:type="dxa"/>
            <w:tcBorders>
              <w:top w:val="nil"/>
              <w:left w:val="nil"/>
              <w:bottom w:val="single" w:sz="4" w:space="0" w:color="auto"/>
              <w:right w:val="single" w:sz="4" w:space="0" w:color="auto"/>
            </w:tcBorders>
            <w:shd w:val="clear" w:color="auto" w:fill="auto"/>
            <w:noWrap/>
            <w:vAlign w:val="center"/>
            <w:hideMark/>
          </w:tcPr>
          <w:p w14:paraId="0EF1EB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1DA56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02BE6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Мальковщина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0F2F57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AFDAE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A7984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1062</w:t>
            </w:r>
          </w:p>
        </w:tc>
        <w:tc>
          <w:tcPr>
            <w:tcW w:w="2639" w:type="dxa"/>
            <w:tcBorders>
              <w:top w:val="nil"/>
              <w:left w:val="nil"/>
              <w:bottom w:val="single" w:sz="4" w:space="0" w:color="auto"/>
              <w:right w:val="single" w:sz="4" w:space="0" w:color="auto"/>
            </w:tcBorders>
            <w:shd w:val="clear" w:color="auto" w:fill="auto"/>
            <w:noWrap/>
            <w:vAlign w:val="center"/>
            <w:hideMark/>
          </w:tcPr>
          <w:p w14:paraId="62DC88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6A8F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300A03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П.Ленинская Искра</w:t>
            </w:r>
          </w:p>
        </w:tc>
        <w:tc>
          <w:tcPr>
            <w:tcW w:w="2127" w:type="dxa"/>
            <w:tcBorders>
              <w:top w:val="nil"/>
              <w:left w:val="nil"/>
              <w:bottom w:val="single" w:sz="4" w:space="0" w:color="auto"/>
              <w:right w:val="single" w:sz="4" w:space="0" w:color="auto"/>
            </w:tcBorders>
            <w:shd w:val="clear" w:color="auto" w:fill="auto"/>
            <w:noWrap/>
            <w:vAlign w:val="center"/>
            <w:hideMark/>
          </w:tcPr>
          <w:p w14:paraId="0B2E77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Ленинская Искра</w:t>
            </w:r>
          </w:p>
        </w:tc>
      </w:tr>
      <w:tr w:rsidR="008F6BD7" w:rsidRPr="008F6BD7" w14:paraId="4E2A830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6D25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1063</w:t>
            </w:r>
          </w:p>
        </w:tc>
        <w:tc>
          <w:tcPr>
            <w:tcW w:w="2639" w:type="dxa"/>
            <w:tcBorders>
              <w:top w:val="nil"/>
              <w:left w:val="nil"/>
              <w:bottom w:val="single" w:sz="4" w:space="0" w:color="auto"/>
              <w:right w:val="single" w:sz="4" w:space="0" w:color="auto"/>
            </w:tcBorders>
            <w:shd w:val="clear" w:color="auto" w:fill="auto"/>
            <w:noWrap/>
            <w:vAlign w:val="center"/>
            <w:hideMark/>
          </w:tcPr>
          <w:p w14:paraId="073C2D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B5C1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9CD35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Слобода</w:t>
            </w:r>
          </w:p>
        </w:tc>
        <w:tc>
          <w:tcPr>
            <w:tcW w:w="2127" w:type="dxa"/>
            <w:tcBorders>
              <w:top w:val="nil"/>
              <w:left w:val="nil"/>
              <w:bottom w:val="single" w:sz="4" w:space="0" w:color="auto"/>
              <w:right w:val="single" w:sz="4" w:space="0" w:color="auto"/>
            </w:tcBorders>
            <w:shd w:val="clear" w:color="auto" w:fill="auto"/>
            <w:noWrap/>
            <w:vAlign w:val="center"/>
            <w:hideMark/>
          </w:tcPr>
          <w:p w14:paraId="70998F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14F92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F12B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1064</w:t>
            </w:r>
          </w:p>
        </w:tc>
        <w:tc>
          <w:tcPr>
            <w:tcW w:w="2639" w:type="dxa"/>
            <w:tcBorders>
              <w:top w:val="nil"/>
              <w:left w:val="nil"/>
              <w:bottom w:val="single" w:sz="4" w:space="0" w:color="auto"/>
              <w:right w:val="single" w:sz="4" w:space="0" w:color="auto"/>
            </w:tcBorders>
            <w:shd w:val="clear" w:color="auto" w:fill="auto"/>
            <w:noWrap/>
            <w:vAlign w:val="center"/>
            <w:hideMark/>
          </w:tcPr>
          <w:p w14:paraId="721578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AA00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0E7E0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Хмелевка</w:t>
            </w:r>
          </w:p>
        </w:tc>
        <w:tc>
          <w:tcPr>
            <w:tcW w:w="2127" w:type="dxa"/>
            <w:tcBorders>
              <w:top w:val="nil"/>
              <w:left w:val="nil"/>
              <w:bottom w:val="single" w:sz="4" w:space="0" w:color="auto"/>
              <w:right w:val="single" w:sz="4" w:space="0" w:color="auto"/>
            </w:tcBorders>
            <w:shd w:val="clear" w:color="auto" w:fill="auto"/>
            <w:noWrap/>
            <w:vAlign w:val="center"/>
            <w:hideMark/>
          </w:tcPr>
          <w:p w14:paraId="3A96ED2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5794A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A78D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1065</w:t>
            </w:r>
          </w:p>
        </w:tc>
        <w:tc>
          <w:tcPr>
            <w:tcW w:w="2639" w:type="dxa"/>
            <w:tcBorders>
              <w:top w:val="nil"/>
              <w:left w:val="nil"/>
              <w:bottom w:val="single" w:sz="4" w:space="0" w:color="auto"/>
              <w:right w:val="single" w:sz="4" w:space="0" w:color="auto"/>
            </w:tcBorders>
            <w:shd w:val="clear" w:color="auto" w:fill="auto"/>
            <w:noWrap/>
            <w:vAlign w:val="center"/>
            <w:hideMark/>
          </w:tcPr>
          <w:p w14:paraId="7CF538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75BF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E44F4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Широковцы</w:t>
            </w:r>
          </w:p>
        </w:tc>
        <w:tc>
          <w:tcPr>
            <w:tcW w:w="2127" w:type="dxa"/>
            <w:tcBorders>
              <w:top w:val="nil"/>
              <w:left w:val="nil"/>
              <w:bottom w:val="single" w:sz="4" w:space="0" w:color="auto"/>
              <w:right w:val="single" w:sz="4" w:space="0" w:color="auto"/>
            </w:tcBorders>
            <w:shd w:val="clear" w:color="auto" w:fill="auto"/>
            <w:noWrap/>
            <w:vAlign w:val="center"/>
            <w:hideMark/>
          </w:tcPr>
          <w:p w14:paraId="4667A5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4E6D0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EFB2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1066</w:t>
            </w:r>
          </w:p>
        </w:tc>
        <w:tc>
          <w:tcPr>
            <w:tcW w:w="2639" w:type="dxa"/>
            <w:tcBorders>
              <w:top w:val="nil"/>
              <w:left w:val="nil"/>
              <w:bottom w:val="single" w:sz="4" w:space="0" w:color="auto"/>
              <w:right w:val="single" w:sz="4" w:space="0" w:color="auto"/>
            </w:tcBorders>
            <w:shd w:val="clear" w:color="auto" w:fill="auto"/>
            <w:noWrap/>
            <w:vAlign w:val="center"/>
            <w:hideMark/>
          </w:tcPr>
          <w:p w14:paraId="71AA2E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C3AC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75C00D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Малый Перелаз</w:t>
            </w:r>
          </w:p>
        </w:tc>
        <w:tc>
          <w:tcPr>
            <w:tcW w:w="2127" w:type="dxa"/>
            <w:tcBorders>
              <w:top w:val="nil"/>
              <w:left w:val="nil"/>
              <w:bottom w:val="single" w:sz="4" w:space="0" w:color="auto"/>
              <w:right w:val="single" w:sz="4" w:space="0" w:color="auto"/>
            </w:tcBorders>
            <w:shd w:val="clear" w:color="auto" w:fill="auto"/>
            <w:noWrap/>
            <w:vAlign w:val="center"/>
            <w:hideMark/>
          </w:tcPr>
          <w:p w14:paraId="63D36E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9A700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B9E5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1067</w:t>
            </w:r>
          </w:p>
        </w:tc>
        <w:tc>
          <w:tcPr>
            <w:tcW w:w="2639" w:type="dxa"/>
            <w:tcBorders>
              <w:top w:val="nil"/>
              <w:left w:val="nil"/>
              <w:bottom w:val="single" w:sz="4" w:space="0" w:color="auto"/>
              <w:right w:val="single" w:sz="4" w:space="0" w:color="auto"/>
            </w:tcBorders>
            <w:shd w:val="clear" w:color="auto" w:fill="auto"/>
            <w:noWrap/>
            <w:vAlign w:val="center"/>
            <w:hideMark/>
          </w:tcPr>
          <w:p w14:paraId="0EB213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A25B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F9A6D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Суслопары</w:t>
            </w:r>
          </w:p>
        </w:tc>
        <w:tc>
          <w:tcPr>
            <w:tcW w:w="2127" w:type="dxa"/>
            <w:tcBorders>
              <w:top w:val="nil"/>
              <w:left w:val="nil"/>
              <w:bottom w:val="single" w:sz="4" w:space="0" w:color="auto"/>
              <w:right w:val="single" w:sz="4" w:space="0" w:color="auto"/>
            </w:tcBorders>
            <w:shd w:val="clear" w:color="auto" w:fill="auto"/>
            <w:noWrap/>
            <w:vAlign w:val="center"/>
            <w:hideMark/>
          </w:tcPr>
          <w:p w14:paraId="726A2F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E8388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5C903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1068</w:t>
            </w:r>
          </w:p>
        </w:tc>
        <w:tc>
          <w:tcPr>
            <w:tcW w:w="2639" w:type="dxa"/>
            <w:tcBorders>
              <w:top w:val="nil"/>
              <w:left w:val="nil"/>
              <w:bottom w:val="single" w:sz="4" w:space="0" w:color="auto"/>
              <w:right w:val="single" w:sz="4" w:space="0" w:color="auto"/>
            </w:tcBorders>
            <w:shd w:val="clear" w:color="auto" w:fill="auto"/>
            <w:noWrap/>
            <w:vAlign w:val="center"/>
            <w:hideMark/>
          </w:tcPr>
          <w:p w14:paraId="7B9743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F41A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3A94C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Катанур</w:t>
            </w:r>
          </w:p>
        </w:tc>
        <w:tc>
          <w:tcPr>
            <w:tcW w:w="2127" w:type="dxa"/>
            <w:tcBorders>
              <w:top w:val="nil"/>
              <w:left w:val="nil"/>
              <w:bottom w:val="single" w:sz="4" w:space="0" w:color="auto"/>
              <w:right w:val="single" w:sz="4" w:space="0" w:color="auto"/>
            </w:tcBorders>
            <w:shd w:val="clear" w:color="auto" w:fill="auto"/>
            <w:noWrap/>
            <w:vAlign w:val="center"/>
            <w:hideMark/>
          </w:tcPr>
          <w:p w14:paraId="20F37B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40412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CD85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1069</w:t>
            </w:r>
          </w:p>
        </w:tc>
        <w:tc>
          <w:tcPr>
            <w:tcW w:w="2639" w:type="dxa"/>
            <w:tcBorders>
              <w:top w:val="nil"/>
              <w:left w:val="nil"/>
              <w:bottom w:val="single" w:sz="4" w:space="0" w:color="auto"/>
              <w:right w:val="single" w:sz="4" w:space="0" w:color="auto"/>
            </w:tcBorders>
            <w:shd w:val="clear" w:color="auto" w:fill="auto"/>
            <w:noWrap/>
            <w:vAlign w:val="center"/>
            <w:hideMark/>
          </w:tcPr>
          <w:p w14:paraId="019700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FE0B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Богородский</w:t>
            </w:r>
          </w:p>
        </w:tc>
        <w:tc>
          <w:tcPr>
            <w:tcW w:w="2268" w:type="dxa"/>
            <w:tcBorders>
              <w:top w:val="nil"/>
              <w:left w:val="nil"/>
              <w:bottom w:val="single" w:sz="4" w:space="0" w:color="auto"/>
              <w:right w:val="single" w:sz="4" w:space="0" w:color="auto"/>
            </w:tcBorders>
            <w:shd w:val="clear" w:color="auto" w:fill="auto"/>
            <w:noWrap/>
            <w:vAlign w:val="center"/>
            <w:hideMark/>
          </w:tcPr>
          <w:p w14:paraId="65178F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Спасское</w:t>
            </w:r>
          </w:p>
        </w:tc>
        <w:tc>
          <w:tcPr>
            <w:tcW w:w="2127" w:type="dxa"/>
            <w:tcBorders>
              <w:top w:val="nil"/>
              <w:left w:val="nil"/>
              <w:bottom w:val="single" w:sz="4" w:space="0" w:color="auto"/>
              <w:right w:val="single" w:sz="4" w:space="0" w:color="auto"/>
            </w:tcBorders>
            <w:shd w:val="clear" w:color="auto" w:fill="auto"/>
            <w:noWrap/>
            <w:vAlign w:val="center"/>
            <w:hideMark/>
          </w:tcPr>
          <w:p w14:paraId="53F229F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91A5DC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10EC0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1070</w:t>
            </w:r>
          </w:p>
        </w:tc>
        <w:tc>
          <w:tcPr>
            <w:tcW w:w="2639" w:type="dxa"/>
            <w:tcBorders>
              <w:top w:val="nil"/>
              <w:left w:val="nil"/>
              <w:bottom w:val="single" w:sz="4" w:space="0" w:color="auto"/>
              <w:right w:val="single" w:sz="4" w:space="0" w:color="auto"/>
            </w:tcBorders>
            <w:shd w:val="clear" w:color="auto" w:fill="auto"/>
            <w:noWrap/>
            <w:vAlign w:val="center"/>
            <w:hideMark/>
          </w:tcPr>
          <w:p w14:paraId="5C3CC2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F80A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3AEFF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Голодаево</w:t>
            </w:r>
          </w:p>
        </w:tc>
        <w:tc>
          <w:tcPr>
            <w:tcW w:w="2127" w:type="dxa"/>
            <w:tcBorders>
              <w:top w:val="nil"/>
              <w:left w:val="nil"/>
              <w:bottom w:val="single" w:sz="4" w:space="0" w:color="auto"/>
              <w:right w:val="single" w:sz="4" w:space="0" w:color="auto"/>
            </w:tcBorders>
            <w:shd w:val="clear" w:color="auto" w:fill="auto"/>
            <w:noWrap/>
            <w:vAlign w:val="center"/>
            <w:hideMark/>
          </w:tcPr>
          <w:p w14:paraId="2B91F2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3D191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38BA3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1071</w:t>
            </w:r>
          </w:p>
        </w:tc>
        <w:tc>
          <w:tcPr>
            <w:tcW w:w="2639" w:type="dxa"/>
            <w:tcBorders>
              <w:top w:val="nil"/>
              <w:left w:val="nil"/>
              <w:bottom w:val="single" w:sz="4" w:space="0" w:color="auto"/>
              <w:right w:val="single" w:sz="4" w:space="0" w:color="auto"/>
            </w:tcBorders>
            <w:shd w:val="clear" w:color="auto" w:fill="auto"/>
            <w:noWrap/>
            <w:vAlign w:val="center"/>
            <w:hideMark/>
          </w:tcPr>
          <w:p w14:paraId="3F0015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419CE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D2E3D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Ст.Великая</w:t>
            </w:r>
          </w:p>
        </w:tc>
        <w:tc>
          <w:tcPr>
            <w:tcW w:w="2127" w:type="dxa"/>
            <w:tcBorders>
              <w:top w:val="nil"/>
              <w:left w:val="nil"/>
              <w:bottom w:val="single" w:sz="4" w:space="0" w:color="auto"/>
              <w:right w:val="single" w:sz="4" w:space="0" w:color="auto"/>
            </w:tcBorders>
            <w:shd w:val="clear" w:color="auto" w:fill="auto"/>
            <w:noWrap/>
            <w:vAlign w:val="center"/>
            <w:hideMark/>
          </w:tcPr>
          <w:p w14:paraId="01EB558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3D03F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EF8B3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1072</w:t>
            </w:r>
          </w:p>
        </w:tc>
        <w:tc>
          <w:tcPr>
            <w:tcW w:w="2639" w:type="dxa"/>
            <w:tcBorders>
              <w:top w:val="nil"/>
              <w:left w:val="nil"/>
              <w:bottom w:val="single" w:sz="4" w:space="0" w:color="auto"/>
              <w:right w:val="single" w:sz="4" w:space="0" w:color="auto"/>
            </w:tcBorders>
            <w:shd w:val="clear" w:color="auto" w:fill="auto"/>
            <w:noWrap/>
            <w:vAlign w:val="center"/>
            <w:hideMark/>
          </w:tcPr>
          <w:p w14:paraId="761DF4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4A50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C035E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П.Кордяга</w:t>
            </w:r>
          </w:p>
        </w:tc>
        <w:tc>
          <w:tcPr>
            <w:tcW w:w="2127" w:type="dxa"/>
            <w:tcBorders>
              <w:top w:val="nil"/>
              <w:left w:val="nil"/>
              <w:bottom w:val="single" w:sz="4" w:space="0" w:color="auto"/>
              <w:right w:val="single" w:sz="4" w:space="0" w:color="auto"/>
            </w:tcBorders>
            <w:shd w:val="clear" w:color="auto" w:fill="auto"/>
            <w:noWrap/>
            <w:vAlign w:val="center"/>
            <w:hideMark/>
          </w:tcPr>
          <w:p w14:paraId="483F73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EF6EA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0CD87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1073</w:t>
            </w:r>
          </w:p>
        </w:tc>
        <w:tc>
          <w:tcPr>
            <w:tcW w:w="2639" w:type="dxa"/>
            <w:tcBorders>
              <w:top w:val="nil"/>
              <w:left w:val="nil"/>
              <w:bottom w:val="single" w:sz="4" w:space="0" w:color="auto"/>
              <w:right w:val="single" w:sz="4" w:space="0" w:color="auto"/>
            </w:tcBorders>
            <w:shd w:val="clear" w:color="auto" w:fill="auto"/>
            <w:noWrap/>
            <w:vAlign w:val="center"/>
            <w:hideMark/>
          </w:tcPr>
          <w:p w14:paraId="77C793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E7375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E61AA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Лаврушата</w:t>
            </w:r>
          </w:p>
        </w:tc>
        <w:tc>
          <w:tcPr>
            <w:tcW w:w="2127" w:type="dxa"/>
            <w:tcBorders>
              <w:top w:val="nil"/>
              <w:left w:val="nil"/>
              <w:bottom w:val="single" w:sz="4" w:space="0" w:color="auto"/>
              <w:right w:val="single" w:sz="4" w:space="0" w:color="auto"/>
            </w:tcBorders>
            <w:shd w:val="clear" w:color="auto" w:fill="auto"/>
            <w:noWrap/>
            <w:vAlign w:val="center"/>
            <w:hideMark/>
          </w:tcPr>
          <w:p w14:paraId="33D6510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5D050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74F9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1074</w:t>
            </w:r>
          </w:p>
        </w:tc>
        <w:tc>
          <w:tcPr>
            <w:tcW w:w="2639" w:type="dxa"/>
            <w:tcBorders>
              <w:top w:val="nil"/>
              <w:left w:val="nil"/>
              <w:bottom w:val="single" w:sz="4" w:space="0" w:color="auto"/>
              <w:right w:val="single" w:sz="4" w:space="0" w:color="auto"/>
            </w:tcBorders>
            <w:shd w:val="clear" w:color="auto" w:fill="auto"/>
            <w:noWrap/>
            <w:vAlign w:val="center"/>
            <w:hideMark/>
          </w:tcPr>
          <w:p w14:paraId="2588EF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4676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7360A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Манкинерь</w:t>
            </w:r>
          </w:p>
        </w:tc>
        <w:tc>
          <w:tcPr>
            <w:tcW w:w="2127" w:type="dxa"/>
            <w:tcBorders>
              <w:top w:val="nil"/>
              <w:left w:val="nil"/>
              <w:bottom w:val="single" w:sz="4" w:space="0" w:color="auto"/>
              <w:right w:val="single" w:sz="4" w:space="0" w:color="auto"/>
            </w:tcBorders>
            <w:shd w:val="clear" w:color="auto" w:fill="auto"/>
            <w:noWrap/>
            <w:vAlign w:val="center"/>
            <w:hideMark/>
          </w:tcPr>
          <w:p w14:paraId="4F2B40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020BE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09722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1075</w:t>
            </w:r>
          </w:p>
        </w:tc>
        <w:tc>
          <w:tcPr>
            <w:tcW w:w="2639" w:type="dxa"/>
            <w:tcBorders>
              <w:top w:val="nil"/>
              <w:left w:val="nil"/>
              <w:bottom w:val="single" w:sz="4" w:space="0" w:color="auto"/>
              <w:right w:val="single" w:sz="4" w:space="0" w:color="auto"/>
            </w:tcBorders>
            <w:shd w:val="clear" w:color="auto" w:fill="auto"/>
            <w:noWrap/>
            <w:vAlign w:val="center"/>
            <w:hideMark/>
          </w:tcPr>
          <w:p w14:paraId="1111A3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B8F8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F2512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Залесская</w:t>
            </w:r>
          </w:p>
        </w:tc>
        <w:tc>
          <w:tcPr>
            <w:tcW w:w="2127" w:type="dxa"/>
            <w:tcBorders>
              <w:top w:val="nil"/>
              <w:left w:val="nil"/>
              <w:bottom w:val="single" w:sz="4" w:space="0" w:color="auto"/>
              <w:right w:val="single" w:sz="4" w:space="0" w:color="auto"/>
            </w:tcBorders>
            <w:shd w:val="clear" w:color="auto" w:fill="auto"/>
            <w:noWrap/>
            <w:vAlign w:val="center"/>
            <w:hideMark/>
          </w:tcPr>
          <w:p w14:paraId="1C3AA61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6951E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8F97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1076</w:t>
            </w:r>
          </w:p>
        </w:tc>
        <w:tc>
          <w:tcPr>
            <w:tcW w:w="2639" w:type="dxa"/>
            <w:tcBorders>
              <w:top w:val="nil"/>
              <w:left w:val="nil"/>
              <w:bottom w:val="single" w:sz="4" w:space="0" w:color="auto"/>
              <w:right w:val="single" w:sz="4" w:space="0" w:color="auto"/>
            </w:tcBorders>
            <w:shd w:val="clear" w:color="auto" w:fill="auto"/>
            <w:noWrap/>
            <w:vAlign w:val="center"/>
            <w:hideMark/>
          </w:tcPr>
          <w:p w14:paraId="1DB109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D05D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3A0B5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Архипята</w:t>
            </w:r>
          </w:p>
        </w:tc>
        <w:tc>
          <w:tcPr>
            <w:tcW w:w="2127" w:type="dxa"/>
            <w:tcBorders>
              <w:top w:val="nil"/>
              <w:left w:val="nil"/>
              <w:bottom w:val="single" w:sz="4" w:space="0" w:color="auto"/>
              <w:right w:val="single" w:sz="4" w:space="0" w:color="auto"/>
            </w:tcBorders>
            <w:shd w:val="clear" w:color="auto" w:fill="auto"/>
            <w:noWrap/>
            <w:vAlign w:val="center"/>
            <w:hideMark/>
          </w:tcPr>
          <w:p w14:paraId="776B1D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55C4C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A7764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1077</w:t>
            </w:r>
          </w:p>
        </w:tc>
        <w:tc>
          <w:tcPr>
            <w:tcW w:w="2639" w:type="dxa"/>
            <w:tcBorders>
              <w:top w:val="nil"/>
              <w:left w:val="nil"/>
              <w:bottom w:val="single" w:sz="4" w:space="0" w:color="auto"/>
              <w:right w:val="single" w:sz="4" w:space="0" w:color="auto"/>
            </w:tcBorders>
            <w:shd w:val="clear" w:color="auto" w:fill="auto"/>
            <w:noWrap/>
            <w:vAlign w:val="center"/>
            <w:hideMark/>
          </w:tcPr>
          <w:p w14:paraId="315695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1B43E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5AC9E8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Лубягино</w:t>
            </w:r>
          </w:p>
        </w:tc>
        <w:tc>
          <w:tcPr>
            <w:tcW w:w="2127" w:type="dxa"/>
            <w:tcBorders>
              <w:top w:val="nil"/>
              <w:left w:val="nil"/>
              <w:bottom w:val="single" w:sz="4" w:space="0" w:color="auto"/>
              <w:right w:val="single" w:sz="4" w:space="0" w:color="auto"/>
            </w:tcBorders>
            <w:shd w:val="clear" w:color="auto" w:fill="auto"/>
            <w:noWrap/>
            <w:vAlign w:val="center"/>
            <w:hideMark/>
          </w:tcPr>
          <w:p w14:paraId="0EDFD7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A55A3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16AF6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1078</w:t>
            </w:r>
          </w:p>
        </w:tc>
        <w:tc>
          <w:tcPr>
            <w:tcW w:w="2639" w:type="dxa"/>
            <w:tcBorders>
              <w:top w:val="nil"/>
              <w:left w:val="nil"/>
              <w:bottom w:val="single" w:sz="4" w:space="0" w:color="auto"/>
              <w:right w:val="single" w:sz="4" w:space="0" w:color="auto"/>
            </w:tcBorders>
            <w:shd w:val="clear" w:color="auto" w:fill="auto"/>
            <w:noWrap/>
            <w:vAlign w:val="center"/>
            <w:hideMark/>
          </w:tcPr>
          <w:p w14:paraId="3F8962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A68C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46AC9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Калинино</w:t>
            </w:r>
          </w:p>
        </w:tc>
        <w:tc>
          <w:tcPr>
            <w:tcW w:w="2127" w:type="dxa"/>
            <w:tcBorders>
              <w:top w:val="nil"/>
              <w:left w:val="nil"/>
              <w:bottom w:val="single" w:sz="4" w:space="0" w:color="auto"/>
              <w:right w:val="single" w:sz="4" w:space="0" w:color="auto"/>
            </w:tcBorders>
            <w:shd w:val="clear" w:color="auto" w:fill="auto"/>
            <w:noWrap/>
            <w:vAlign w:val="center"/>
            <w:hideMark/>
          </w:tcPr>
          <w:p w14:paraId="1FC109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930C1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1833A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1079</w:t>
            </w:r>
          </w:p>
        </w:tc>
        <w:tc>
          <w:tcPr>
            <w:tcW w:w="2639" w:type="dxa"/>
            <w:tcBorders>
              <w:top w:val="nil"/>
              <w:left w:val="nil"/>
              <w:bottom w:val="single" w:sz="4" w:space="0" w:color="auto"/>
              <w:right w:val="single" w:sz="4" w:space="0" w:color="auto"/>
            </w:tcBorders>
            <w:shd w:val="clear" w:color="auto" w:fill="auto"/>
            <w:noWrap/>
            <w:vAlign w:val="center"/>
            <w:hideMark/>
          </w:tcPr>
          <w:p w14:paraId="425D0C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C780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EA32CD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Шеболово</w:t>
            </w:r>
          </w:p>
        </w:tc>
        <w:tc>
          <w:tcPr>
            <w:tcW w:w="2127" w:type="dxa"/>
            <w:tcBorders>
              <w:top w:val="nil"/>
              <w:left w:val="nil"/>
              <w:bottom w:val="single" w:sz="4" w:space="0" w:color="auto"/>
              <w:right w:val="single" w:sz="4" w:space="0" w:color="auto"/>
            </w:tcBorders>
            <w:shd w:val="clear" w:color="auto" w:fill="auto"/>
            <w:noWrap/>
            <w:vAlign w:val="center"/>
            <w:hideMark/>
          </w:tcPr>
          <w:p w14:paraId="44FC7E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02EC9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4345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1080</w:t>
            </w:r>
          </w:p>
        </w:tc>
        <w:tc>
          <w:tcPr>
            <w:tcW w:w="2639" w:type="dxa"/>
            <w:tcBorders>
              <w:top w:val="nil"/>
              <w:left w:val="nil"/>
              <w:bottom w:val="single" w:sz="4" w:space="0" w:color="auto"/>
              <w:right w:val="single" w:sz="4" w:space="0" w:color="auto"/>
            </w:tcBorders>
            <w:shd w:val="clear" w:color="auto" w:fill="auto"/>
            <w:noWrap/>
            <w:vAlign w:val="center"/>
            <w:hideMark/>
          </w:tcPr>
          <w:p w14:paraId="50CBC2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E95A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A37A9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Средняя Тойма</w:t>
            </w:r>
          </w:p>
        </w:tc>
        <w:tc>
          <w:tcPr>
            <w:tcW w:w="2127" w:type="dxa"/>
            <w:tcBorders>
              <w:top w:val="nil"/>
              <w:left w:val="nil"/>
              <w:bottom w:val="single" w:sz="4" w:space="0" w:color="auto"/>
              <w:right w:val="single" w:sz="4" w:space="0" w:color="auto"/>
            </w:tcBorders>
            <w:shd w:val="clear" w:color="auto" w:fill="auto"/>
            <w:noWrap/>
            <w:vAlign w:val="center"/>
            <w:hideMark/>
          </w:tcPr>
          <w:p w14:paraId="6467ED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3CB9E8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3BC9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1081</w:t>
            </w:r>
          </w:p>
        </w:tc>
        <w:tc>
          <w:tcPr>
            <w:tcW w:w="2639" w:type="dxa"/>
            <w:tcBorders>
              <w:top w:val="nil"/>
              <w:left w:val="nil"/>
              <w:bottom w:val="single" w:sz="4" w:space="0" w:color="auto"/>
              <w:right w:val="single" w:sz="4" w:space="0" w:color="auto"/>
            </w:tcBorders>
            <w:shd w:val="clear" w:color="auto" w:fill="auto"/>
            <w:noWrap/>
            <w:vAlign w:val="center"/>
            <w:hideMark/>
          </w:tcPr>
          <w:p w14:paraId="21B01E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9CB9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37EE2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Средние Шуни</w:t>
            </w:r>
          </w:p>
        </w:tc>
        <w:tc>
          <w:tcPr>
            <w:tcW w:w="2127" w:type="dxa"/>
            <w:tcBorders>
              <w:top w:val="nil"/>
              <w:left w:val="nil"/>
              <w:bottom w:val="single" w:sz="4" w:space="0" w:color="auto"/>
              <w:right w:val="single" w:sz="4" w:space="0" w:color="auto"/>
            </w:tcBorders>
            <w:shd w:val="clear" w:color="auto" w:fill="auto"/>
            <w:noWrap/>
            <w:vAlign w:val="center"/>
            <w:hideMark/>
          </w:tcPr>
          <w:p w14:paraId="55CF7B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7849D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58DDE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1082</w:t>
            </w:r>
          </w:p>
        </w:tc>
        <w:tc>
          <w:tcPr>
            <w:tcW w:w="2639" w:type="dxa"/>
            <w:tcBorders>
              <w:top w:val="nil"/>
              <w:left w:val="nil"/>
              <w:bottom w:val="single" w:sz="4" w:space="0" w:color="auto"/>
              <w:right w:val="single" w:sz="4" w:space="0" w:color="auto"/>
            </w:tcBorders>
            <w:shd w:val="clear" w:color="auto" w:fill="auto"/>
            <w:noWrap/>
            <w:vAlign w:val="center"/>
            <w:hideMark/>
          </w:tcPr>
          <w:p w14:paraId="2E9F15C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1304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CAFDF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Сидоркино</w:t>
            </w:r>
          </w:p>
        </w:tc>
        <w:tc>
          <w:tcPr>
            <w:tcW w:w="2127" w:type="dxa"/>
            <w:tcBorders>
              <w:top w:val="nil"/>
              <w:left w:val="nil"/>
              <w:bottom w:val="single" w:sz="4" w:space="0" w:color="auto"/>
              <w:right w:val="single" w:sz="4" w:space="0" w:color="auto"/>
            </w:tcBorders>
            <w:shd w:val="clear" w:color="auto" w:fill="auto"/>
            <w:noWrap/>
            <w:vAlign w:val="center"/>
            <w:hideMark/>
          </w:tcPr>
          <w:p w14:paraId="022577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061D8D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BB6D5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1083</w:t>
            </w:r>
          </w:p>
        </w:tc>
        <w:tc>
          <w:tcPr>
            <w:tcW w:w="2639" w:type="dxa"/>
            <w:tcBorders>
              <w:top w:val="nil"/>
              <w:left w:val="nil"/>
              <w:bottom w:val="single" w:sz="4" w:space="0" w:color="auto"/>
              <w:right w:val="single" w:sz="4" w:space="0" w:color="auto"/>
            </w:tcBorders>
            <w:shd w:val="clear" w:color="auto" w:fill="auto"/>
            <w:noWrap/>
            <w:vAlign w:val="center"/>
            <w:hideMark/>
          </w:tcPr>
          <w:p w14:paraId="002DE4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BA944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7A413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Ерши</w:t>
            </w:r>
          </w:p>
        </w:tc>
        <w:tc>
          <w:tcPr>
            <w:tcW w:w="2127" w:type="dxa"/>
            <w:tcBorders>
              <w:top w:val="nil"/>
              <w:left w:val="nil"/>
              <w:bottom w:val="single" w:sz="4" w:space="0" w:color="auto"/>
              <w:right w:val="single" w:sz="4" w:space="0" w:color="auto"/>
            </w:tcBorders>
            <w:shd w:val="clear" w:color="auto" w:fill="auto"/>
            <w:noWrap/>
            <w:vAlign w:val="center"/>
            <w:hideMark/>
          </w:tcPr>
          <w:p w14:paraId="5C7A71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5220B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C80A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1084</w:t>
            </w:r>
          </w:p>
        </w:tc>
        <w:tc>
          <w:tcPr>
            <w:tcW w:w="2639" w:type="dxa"/>
            <w:tcBorders>
              <w:top w:val="nil"/>
              <w:left w:val="nil"/>
              <w:bottom w:val="single" w:sz="4" w:space="0" w:color="auto"/>
              <w:right w:val="single" w:sz="4" w:space="0" w:color="auto"/>
            </w:tcBorders>
            <w:shd w:val="clear" w:color="auto" w:fill="auto"/>
            <w:noWrap/>
            <w:vAlign w:val="center"/>
            <w:hideMark/>
          </w:tcPr>
          <w:p w14:paraId="2955B5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30FF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Верхошижемский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ABFA5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Сутяга</w:t>
            </w:r>
          </w:p>
        </w:tc>
        <w:tc>
          <w:tcPr>
            <w:tcW w:w="2127" w:type="dxa"/>
            <w:tcBorders>
              <w:top w:val="nil"/>
              <w:left w:val="nil"/>
              <w:bottom w:val="single" w:sz="4" w:space="0" w:color="auto"/>
              <w:right w:val="single" w:sz="4" w:space="0" w:color="auto"/>
            </w:tcBorders>
            <w:shd w:val="clear" w:color="auto" w:fill="auto"/>
            <w:noWrap/>
            <w:vAlign w:val="center"/>
            <w:hideMark/>
          </w:tcPr>
          <w:p w14:paraId="553A79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75DF3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BE1A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1085</w:t>
            </w:r>
          </w:p>
        </w:tc>
        <w:tc>
          <w:tcPr>
            <w:tcW w:w="2639" w:type="dxa"/>
            <w:tcBorders>
              <w:top w:val="nil"/>
              <w:left w:val="nil"/>
              <w:bottom w:val="single" w:sz="4" w:space="0" w:color="auto"/>
              <w:right w:val="single" w:sz="4" w:space="0" w:color="auto"/>
            </w:tcBorders>
            <w:shd w:val="clear" w:color="auto" w:fill="auto"/>
            <w:noWrap/>
            <w:vAlign w:val="center"/>
            <w:hideMark/>
          </w:tcPr>
          <w:p w14:paraId="341B8E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3D4C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Нолинский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AACB9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Чащино</w:t>
            </w:r>
          </w:p>
        </w:tc>
        <w:tc>
          <w:tcPr>
            <w:tcW w:w="2127" w:type="dxa"/>
            <w:tcBorders>
              <w:top w:val="nil"/>
              <w:left w:val="nil"/>
              <w:bottom w:val="single" w:sz="4" w:space="0" w:color="auto"/>
              <w:right w:val="single" w:sz="4" w:space="0" w:color="auto"/>
            </w:tcBorders>
            <w:shd w:val="clear" w:color="auto" w:fill="auto"/>
            <w:noWrap/>
            <w:vAlign w:val="center"/>
            <w:hideMark/>
          </w:tcPr>
          <w:p w14:paraId="7F56EA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D1305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90212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1086</w:t>
            </w:r>
          </w:p>
        </w:tc>
        <w:tc>
          <w:tcPr>
            <w:tcW w:w="2639" w:type="dxa"/>
            <w:tcBorders>
              <w:top w:val="nil"/>
              <w:left w:val="nil"/>
              <w:bottom w:val="single" w:sz="4" w:space="0" w:color="auto"/>
              <w:right w:val="single" w:sz="4" w:space="0" w:color="auto"/>
            </w:tcBorders>
            <w:shd w:val="clear" w:color="auto" w:fill="auto"/>
            <w:noWrap/>
            <w:vAlign w:val="center"/>
            <w:hideMark/>
          </w:tcPr>
          <w:p w14:paraId="5F9390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B0DF4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15EF0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Нижняя Колотовка</w:t>
            </w:r>
          </w:p>
        </w:tc>
        <w:tc>
          <w:tcPr>
            <w:tcW w:w="2127" w:type="dxa"/>
            <w:tcBorders>
              <w:top w:val="nil"/>
              <w:left w:val="nil"/>
              <w:bottom w:val="single" w:sz="4" w:space="0" w:color="auto"/>
              <w:right w:val="single" w:sz="4" w:space="0" w:color="auto"/>
            </w:tcBorders>
            <w:shd w:val="clear" w:color="auto" w:fill="auto"/>
            <w:noWrap/>
            <w:vAlign w:val="center"/>
            <w:hideMark/>
          </w:tcPr>
          <w:p w14:paraId="52317E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C1882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37F4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1087</w:t>
            </w:r>
          </w:p>
        </w:tc>
        <w:tc>
          <w:tcPr>
            <w:tcW w:w="2639" w:type="dxa"/>
            <w:tcBorders>
              <w:top w:val="nil"/>
              <w:left w:val="nil"/>
              <w:bottom w:val="single" w:sz="4" w:space="0" w:color="auto"/>
              <w:right w:val="single" w:sz="4" w:space="0" w:color="auto"/>
            </w:tcBorders>
            <w:shd w:val="clear" w:color="auto" w:fill="auto"/>
            <w:noWrap/>
            <w:vAlign w:val="center"/>
            <w:hideMark/>
          </w:tcPr>
          <w:p w14:paraId="28A932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F2BE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470AB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Нуса</w:t>
            </w:r>
          </w:p>
        </w:tc>
        <w:tc>
          <w:tcPr>
            <w:tcW w:w="2127" w:type="dxa"/>
            <w:tcBorders>
              <w:top w:val="nil"/>
              <w:left w:val="nil"/>
              <w:bottom w:val="single" w:sz="4" w:space="0" w:color="auto"/>
              <w:right w:val="single" w:sz="4" w:space="0" w:color="auto"/>
            </w:tcBorders>
            <w:shd w:val="clear" w:color="auto" w:fill="auto"/>
            <w:noWrap/>
            <w:vAlign w:val="center"/>
            <w:hideMark/>
          </w:tcPr>
          <w:p w14:paraId="51788C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69728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920A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1088</w:t>
            </w:r>
          </w:p>
        </w:tc>
        <w:tc>
          <w:tcPr>
            <w:tcW w:w="2639" w:type="dxa"/>
            <w:tcBorders>
              <w:top w:val="nil"/>
              <w:left w:val="nil"/>
              <w:bottom w:val="single" w:sz="4" w:space="0" w:color="auto"/>
              <w:right w:val="single" w:sz="4" w:space="0" w:color="auto"/>
            </w:tcBorders>
            <w:shd w:val="clear" w:color="auto" w:fill="auto"/>
            <w:noWrap/>
            <w:vAlign w:val="center"/>
            <w:hideMark/>
          </w:tcPr>
          <w:p w14:paraId="24AAB1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5F37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6DFF8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Кизерь</w:t>
            </w:r>
          </w:p>
        </w:tc>
        <w:tc>
          <w:tcPr>
            <w:tcW w:w="2127" w:type="dxa"/>
            <w:tcBorders>
              <w:top w:val="nil"/>
              <w:left w:val="nil"/>
              <w:bottom w:val="single" w:sz="4" w:space="0" w:color="auto"/>
              <w:right w:val="single" w:sz="4" w:space="0" w:color="auto"/>
            </w:tcBorders>
            <w:shd w:val="clear" w:color="auto" w:fill="auto"/>
            <w:noWrap/>
            <w:vAlign w:val="center"/>
            <w:hideMark/>
          </w:tcPr>
          <w:p w14:paraId="494DDE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1EFC4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5BA2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1089</w:t>
            </w:r>
          </w:p>
        </w:tc>
        <w:tc>
          <w:tcPr>
            <w:tcW w:w="2639" w:type="dxa"/>
            <w:tcBorders>
              <w:top w:val="nil"/>
              <w:left w:val="nil"/>
              <w:bottom w:val="single" w:sz="4" w:space="0" w:color="auto"/>
              <w:right w:val="single" w:sz="4" w:space="0" w:color="auto"/>
            </w:tcBorders>
            <w:shd w:val="clear" w:color="auto" w:fill="auto"/>
            <w:noWrap/>
            <w:vAlign w:val="center"/>
            <w:hideMark/>
          </w:tcPr>
          <w:p w14:paraId="016C38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C942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71125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Фролята</w:t>
            </w:r>
          </w:p>
        </w:tc>
        <w:tc>
          <w:tcPr>
            <w:tcW w:w="2127" w:type="dxa"/>
            <w:tcBorders>
              <w:top w:val="nil"/>
              <w:left w:val="nil"/>
              <w:bottom w:val="single" w:sz="4" w:space="0" w:color="auto"/>
              <w:right w:val="single" w:sz="4" w:space="0" w:color="auto"/>
            </w:tcBorders>
            <w:shd w:val="clear" w:color="auto" w:fill="auto"/>
            <w:noWrap/>
            <w:vAlign w:val="center"/>
            <w:hideMark/>
          </w:tcPr>
          <w:p w14:paraId="47E0F4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49648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C043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1090</w:t>
            </w:r>
          </w:p>
        </w:tc>
        <w:tc>
          <w:tcPr>
            <w:tcW w:w="2639" w:type="dxa"/>
            <w:tcBorders>
              <w:top w:val="nil"/>
              <w:left w:val="nil"/>
              <w:bottom w:val="single" w:sz="4" w:space="0" w:color="auto"/>
              <w:right w:val="single" w:sz="4" w:space="0" w:color="auto"/>
            </w:tcBorders>
            <w:shd w:val="clear" w:color="auto" w:fill="auto"/>
            <w:noWrap/>
            <w:vAlign w:val="center"/>
            <w:hideMark/>
          </w:tcPr>
          <w:p w14:paraId="49E573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953C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23A03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Верхний Чам</w:t>
            </w:r>
          </w:p>
        </w:tc>
        <w:tc>
          <w:tcPr>
            <w:tcW w:w="2127" w:type="dxa"/>
            <w:tcBorders>
              <w:top w:val="nil"/>
              <w:left w:val="nil"/>
              <w:bottom w:val="single" w:sz="4" w:space="0" w:color="auto"/>
              <w:right w:val="single" w:sz="4" w:space="0" w:color="auto"/>
            </w:tcBorders>
            <w:shd w:val="clear" w:color="auto" w:fill="auto"/>
            <w:noWrap/>
            <w:vAlign w:val="center"/>
            <w:hideMark/>
          </w:tcPr>
          <w:p w14:paraId="769B4F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2DDD0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A2F8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1091</w:t>
            </w:r>
          </w:p>
        </w:tc>
        <w:tc>
          <w:tcPr>
            <w:tcW w:w="2639" w:type="dxa"/>
            <w:tcBorders>
              <w:top w:val="nil"/>
              <w:left w:val="nil"/>
              <w:bottom w:val="single" w:sz="4" w:space="0" w:color="auto"/>
              <w:right w:val="single" w:sz="4" w:space="0" w:color="auto"/>
            </w:tcBorders>
            <w:shd w:val="clear" w:color="auto" w:fill="auto"/>
            <w:noWrap/>
            <w:vAlign w:val="center"/>
            <w:hideMark/>
          </w:tcPr>
          <w:p w14:paraId="702D7F7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7FEE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72EF1D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Ореховцы</w:t>
            </w:r>
          </w:p>
        </w:tc>
        <w:tc>
          <w:tcPr>
            <w:tcW w:w="2127" w:type="dxa"/>
            <w:tcBorders>
              <w:top w:val="nil"/>
              <w:left w:val="nil"/>
              <w:bottom w:val="single" w:sz="4" w:space="0" w:color="auto"/>
              <w:right w:val="single" w:sz="4" w:space="0" w:color="auto"/>
            </w:tcBorders>
            <w:shd w:val="clear" w:color="auto" w:fill="auto"/>
            <w:noWrap/>
            <w:vAlign w:val="center"/>
            <w:hideMark/>
          </w:tcPr>
          <w:p w14:paraId="5A3DD5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C52823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85CD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1092</w:t>
            </w:r>
          </w:p>
        </w:tc>
        <w:tc>
          <w:tcPr>
            <w:tcW w:w="2639" w:type="dxa"/>
            <w:tcBorders>
              <w:top w:val="nil"/>
              <w:left w:val="nil"/>
              <w:bottom w:val="single" w:sz="4" w:space="0" w:color="auto"/>
              <w:right w:val="single" w:sz="4" w:space="0" w:color="auto"/>
            </w:tcBorders>
            <w:shd w:val="clear" w:color="auto" w:fill="auto"/>
            <w:noWrap/>
            <w:vAlign w:val="center"/>
            <w:hideMark/>
          </w:tcPr>
          <w:p w14:paraId="532BA3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234A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0DB14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Юсово</w:t>
            </w:r>
          </w:p>
        </w:tc>
        <w:tc>
          <w:tcPr>
            <w:tcW w:w="2127" w:type="dxa"/>
            <w:tcBorders>
              <w:top w:val="nil"/>
              <w:left w:val="nil"/>
              <w:bottom w:val="single" w:sz="4" w:space="0" w:color="auto"/>
              <w:right w:val="single" w:sz="4" w:space="0" w:color="auto"/>
            </w:tcBorders>
            <w:shd w:val="clear" w:color="auto" w:fill="auto"/>
            <w:noWrap/>
            <w:vAlign w:val="center"/>
            <w:hideMark/>
          </w:tcPr>
          <w:p w14:paraId="6FB05F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068A1C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5ADA7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1093</w:t>
            </w:r>
          </w:p>
        </w:tc>
        <w:tc>
          <w:tcPr>
            <w:tcW w:w="2639" w:type="dxa"/>
            <w:tcBorders>
              <w:top w:val="nil"/>
              <w:left w:val="nil"/>
              <w:bottom w:val="single" w:sz="4" w:space="0" w:color="auto"/>
              <w:right w:val="single" w:sz="4" w:space="0" w:color="auto"/>
            </w:tcBorders>
            <w:shd w:val="clear" w:color="auto" w:fill="auto"/>
            <w:noWrap/>
            <w:vAlign w:val="center"/>
            <w:hideMark/>
          </w:tcPr>
          <w:p w14:paraId="0C7CCB1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874D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3AE56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Белая</w:t>
            </w:r>
          </w:p>
        </w:tc>
        <w:tc>
          <w:tcPr>
            <w:tcW w:w="2127" w:type="dxa"/>
            <w:tcBorders>
              <w:top w:val="nil"/>
              <w:left w:val="nil"/>
              <w:bottom w:val="single" w:sz="4" w:space="0" w:color="auto"/>
              <w:right w:val="single" w:sz="4" w:space="0" w:color="auto"/>
            </w:tcBorders>
            <w:shd w:val="clear" w:color="auto" w:fill="auto"/>
            <w:noWrap/>
            <w:vAlign w:val="center"/>
            <w:hideMark/>
          </w:tcPr>
          <w:p w14:paraId="723B1A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FA054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12BF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1094</w:t>
            </w:r>
          </w:p>
        </w:tc>
        <w:tc>
          <w:tcPr>
            <w:tcW w:w="2639" w:type="dxa"/>
            <w:tcBorders>
              <w:top w:val="nil"/>
              <w:left w:val="nil"/>
              <w:bottom w:val="single" w:sz="4" w:space="0" w:color="auto"/>
              <w:right w:val="single" w:sz="4" w:space="0" w:color="auto"/>
            </w:tcBorders>
            <w:shd w:val="clear" w:color="auto" w:fill="auto"/>
            <w:noWrap/>
            <w:vAlign w:val="center"/>
            <w:hideMark/>
          </w:tcPr>
          <w:p w14:paraId="4F4E85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558C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6FC7BC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Истек</w:t>
            </w:r>
          </w:p>
        </w:tc>
        <w:tc>
          <w:tcPr>
            <w:tcW w:w="2127" w:type="dxa"/>
            <w:tcBorders>
              <w:top w:val="nil"/>
              <w:left w:val="nil"/>
              <w:bottom w:val="single" w:sz="4" w:space="0" w:color="auto"/>
              <w:right w:val="single" w:sz="4" w:space="0" w:color="auto"/>
            </w:tcBorders>
            <w:shd w:val="clear" w:color="auto" w:fill="auto"/>
            <w:noWrap/>
            <w:vAlign w:val="center"/>
            <w:hideMark/>
          </w:tcPr>
          <w:p w14:paraId="4F2509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D4ACB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A9B2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1095</w:t>
            </w:r>
          </w:p>
        </w:tc>
        <w:tc>
          <w:tcPr>
            <w:tcW w:w="2639" w:type="dxa"/>
            <w:tcBorders>
              <w:top w:val="nil"/>
              <w:left w:val="nil"/>
              <w:bottom w:val="single" w:sz="4" w:space="0" w:color="auto"/>
              <w:right w:val="single" w:sz="4" w:space="0" w:color="auto"/>
            </w:tcBorders>
            <w:shd w:val="clear" w:color="auto" w:fill="auto"/>
            <w:noWrap/>
            <w:vAlign w:val="center"/>
            <w:hideMark/>
          </w:tcPr>
          <w:p w14:paraId="3D4361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CFABF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A97D4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Нагоряна</w:t>
            </w:r>
          </w:p>
        </w:tc>
        <w:tc>
          <w:tcPr>
            <w:tcW w:w="2127" w:type="dxa"/>
            <w:tcBorders>
              <w:top w:val="nil"/>
              <w:left w:val="nil"/>
              <w:bottom w:val="single" w:sz="4" w:space="0" w:color="auto"/>
              <w:right w:val="single" w:sz="4" w:space="0" w:color="auto"/>
            </w:tcBorders>
            <w:shd w:val="clear" w:color="auto" w:fill="auto"/>
            <w:noWrap/>
            <w:vAlign w:val="center"/>
            <w:hideMark/>
          </w:tcPr>
          <w:p w14:paraId="4DB72A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6A2A9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F264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1096</w:t>
            </w:r>
          </w:p>
        </w:tc>
        <w:tc>
          <w:tcPr>
            <w:tcW w:w="2639" w:type="dxa"/>
            <w:tcBorders>
              <w:top w:val="nil"/>
              <w:left w:val="nil"/>
              <w:bottom w:val="single" w:sz="4" w:space="0" w:color="auto"/>
              <w:right w:val="single" w:sz="4" w:space="0" w:color="auto"/>
            </w:tcBorders>
            <w:shd w:val="clear" w:color="auto" w:fill="auto"/>
            <w:noWrap/>
            <w:vAlign w:val="center"/>
            <w:hideMark/>
          </w:tcPr>
          <w:p w14:paraId="191516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15DB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Верхнекамский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6966A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Гарь</w:t>
            </w:r>
          </w:p>
        </w:tc>
        <w:tc>
          <w:tcPr>
            <w:tcW w:w="2127" w:type="dxa"/>
            <w:tcBorders>
              <w:top w:val="nil"/>
              <w:left w:val="nil"/>
              <w:bottom w:val="single" w:sz="4" w:space="0" w:color="auto"/>
              <w:right w:val="single" w:sz="4" w:space="0" w:color="auto"/>
            </w:tcBorders>
            <w:shd w:val="clear" w:color="auto" w:fill="auto"/>
            <w:noWrap/>
            <w:vAlign w:val="center"/>
            <w:hideMark/>
          </w:tcPr>
          <w:p w14:paraId="437ADC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B95049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F0A1A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1097</w:t>
            </w:r>
          </w:p>
        </w:tc>
        <w:tc>
          <w:tcPr>
            <w:tcW w:w="2639" w:type="dxa"/>
            <w:tcBorders>
              <w:top w:val="nil"/>
              <w:left w:val="nil"/>
              <w:bottom w:val="single" w:sz="4" w:space="0" w:color="auto"/>
              <w:right w:val="single" w:sz="4" w:space="0" w:color="auto"/>
            </w:tcBorders>
            <w:shd w:val="clear" w:color="auto" w:fill="auto"/>
            <w:noWrap/>
            <w:vAlign w:val="center"/>
            <w:hideMark/>
          </w:tcPr>
          <w:p w14:paraId="347619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AACC1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064E1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Большое Копылово</w:t>
            </w:r>
          </w:p>
        </w:tc>
        <w:tc>
          <w:tcPr>
            <w:tcW w:w="2127" w:type="dxa"/>
            <w:tcBorders>
              <w:top w:val="nil"/>
              <w:left w:val="nil"/>
              <w:bottom w:val="single" w:sz="4" w:space="0" w:color="auto"/>
              <w:right w:val="single" w:sz="4" w:space="0" w:color="auto"/>
            </w:tcBorders>
            <w:shd w:val="clear" w:color="auto" w:fill="auto"/>
            <w:noWrap/>
            <w:vAlign w:val="center"/>
            <w:hideMark/>
          </w:tcPr>
          <w:p w14:paraId="393A45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D2818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EDD2C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1098</w:t>
            </w:r>
          </w:p>
        </w:tc>
        <w:tc>
          <w:tcPr>
            <w:tcW w:w="2639" w:type="dxa"/>
            <w:tcBorders>
              <w:top w:val="nil"/>
              <w:left w:val="nil"/>
              <w:bottom w:val="single" w:sz="4" w:space="0" w:color="auto"/>
              <w:right w:val="single" w:sz="4" w:space="0" w:color="auto"/>
            </w:tcBorders>
            <w:shd w:val="clear" w:color="auto" w:fill="auto"/>
            <w:noWrap/>
            <w:vAlign w:val="center"/>
            <w:hideMark/>
          </w:tcPr>
          <w:p w14:paraId="35F7A3F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58FE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925D6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0BAD13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Гнусино</w:t>
            </w:r>
          </w:p>
        </w:tc>
      </w:tr>
      <w:tr w:rsidR="008F6BD7" w:rsidRPr="008F6BD7" w14:paraId="6321851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BFD1F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1099</w:t>
            </w:r>
          </w:p>
        </w:tc>
        <w:tc>
          <w:tcPr>
            <w:tcW w:w="2639" w:type="dxa"/>
            <w:tcBorders>
              <w:top w:val="nil"/>
              <w:left w:val="nil"/>
              <w:bottom w:val="single" w:sz="4" w:space="0" w:color="auto"/>
              <w:right w:val="single" w:sz="4" w:space="0" w:color="auto"/>
            </w:tcBorders>
            <w:shd w:val="clear" w:color="auto" w:fill="auto"/>
            <w:noWrap/>
            <w:vAlign w:val="center"/>
            <w:hideMark/>
          </w:tcPr>
          <w:p w14:paraId="38E6B3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8F1B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Белохолуницкий</w:t>
            </w:r>
          </w:p>
        </w:tc>
        <w:tc>
          <w:tcPr>
            <w:tcW w:w="2268" w:type="dxa"/>
            <w:tcBorders>
              <w:top w:val="nil"/>
              <w:left w:val="nil"/>
              <w:bottom w:val="single" w:sz="4" w:space="0" w:color="auto"/>
              <w:right w:val="single" w:sz="4" w:space="0" w:color="auto"/>
            </w:tcBorders>
            <w:shd w:val="clear" w:color="auto" w:fill="auto"/>
            <w:noWrap/>
            <w:vAlign w:val="center"/>
            <w:hideMark/>
          </w:tcPr>
          <w:p w14:paraId="5E2E0E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Прокопье</w:t>
            </w:r>
          </w:p>
        </w:tc>
        <w:tc>
          <w:tcPr>
            <w:tcW w:w="2127" w:type="dxa"/>
            <w:tcBorders>
              <w:top w:val="nil"/>
              <w:left w:val="nil"/>
              <w:bottom w:val="single" w:sz="4" w:space="0" w:color="auto"/>
              <w:right w:val="single" w:sz="4" w:space="0" w:color="auto"/>
            </w:tcBorders>
            <w:shd w:val="clear" w:color="auto" w:fill="auto"/>
            <w:noWrap/>
            <w:vAlign w:val="center"/>
            <w:hideMark/>
          </w:tcPr>
          <w:p w14:paraId="27F453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47E9DD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FB858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1100</w:t>
            </w:r>
          </w:p>
        </w:tc>
        <w:tc>
          <w:tcPr>
            <w:tcW w:w="2639" w:type="dxa"/>
            <w:tcBorders>
              <w:top w:val="nil"/>
              <w:left w:val="nil"/>
              <w:bottom w:val="single" w:sz="4" w:space="0" w:color="auto"/>
              <w:right w:val="single" w:sz="4" w:space="0" w:color="auto"/>
            </w:tcBorders>
            <w:shd w:val="clear" w:color="auto" w:fill="auto"/>
            <w:noWrap/>
            <w:vAlign w:val="center"/>
            <w:hideMark/>
          </w:tcPr>
          <w:p w14:paraId="273E01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D42D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Слободской</w:t>
            </w:r>
          </w:p>
        </w:tc>
        <w:tc>
          <w:tcPr>
            <w:tcW w:w="2268" w:type="dxa"/>
            <w:tcBorders>
              <w:top w:val="nil"/>
              <w:left w:val="nil"/>
              <w:bottom w:val="single" w:sz="4" w:space="0" w:color="auto"/>
              <w:right w:val="single" w:sz="4" w:space="0" w:color="auto"/>
            </w:tcBorders>
            <w:shd w:val="clear" w:color="auto" w:fill="auto"/>
            <w:noWrap/>
            <w:vAlign w:val="center"/>
            <w:hideMark/>
          </w:tcPr>
          <w:p w14:paraId="36E95D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Подлевские</w:t>
            </w:r>
          </w:p>
        </w:tc>
        <w:tc>
          <w:tcPr>
            <w:tcW w:w="2127" w:type="dxa"/>
            <w:tcBorders>
              <w:top w:val="nil"/>
              <w:left w:val="nil"/>
              <w:bottom w:val="single" w:sz="4" w:space="0" w:color="auto"/>
              <w:right w:val="single" w:sz="4" w:space="0" w:color="auto"/>
            </w:tcBorders>
            <w:shd w:val="clear" w:color="auto" w:fill="auto"/>
            <w:noWrap/>
            <w:vAlign w:val="center"/>
            <w:hideMark/>
          </w:tcPr>
          <w:p w14:paraId="31B4E9E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FA811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87AD1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1101</w:t>
            </w:r>
          </w:p>
        </w:tc>
        <w:tc>
          <w:tcPr>
            <w:tcW w:w="2639" w:type="dxa"/>
            <w:tcBorders>
              <w:top w:val="nil"/>
              <w:left w:val="nil"/>
              <w:bottom w:val="single" w:sz="4" w:space="0" w:color="auto"/>
              <w:right w:val="single" w:sz="4" w:space="0" w:color="auto"/>
            </w:tcBorders>
            <w:shd w:val="clear" w:color="auto" w:fill="auto"/>
            <w:noWrap/>
            <w:vAlign w:val="center"/>
            <w:hideMark/>
          </w:tcPr>
          <w:p w14:paraId="6ABD0C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1A128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EA55F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Лазуковы</w:t>
            </w:r>
          </w:p>
        </w:tc>
        <w:tc>
          <w:tcPr>
            <w:tcW w:w="2127" w:type="dxa"/>
            <w:tcBorders>
              <w:top w:val="nil"/>
              <w:left w:val="nil"/>
              <w:bottom w:val="single" w:sz="4" w:space="0" w:color="auto"/>
              <w:right w:val="single" w:sz="4" w:space="0" w:color="auto"/>
            </w:tcBorders>
            <w:shd w:val="clear" w:color="auto" w:fill="auto"/>
            <w:noWrap/>
            <w:vAlign w:val="center"/>
            <w:hideMark/>
          </w:tcPr>
          <w:p w14:paraId="395B5C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B6A58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53615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1102</w:t>
            </w:r>
          </w:p>
        </w:tc>
        <w:tc>
          <w:tcPr>
            <w:tcW w:w="2639" w:type="dxa"/>
            <w:tcBorders>
              <w:top w:val="nil"/>
              <w:left w:val="nil"/>
              <w:bottom w:val="single" w:sz="4" w:space="0" w:color="auto"/>
              <w:right w:val="single" w:sz="4" w:space="0" w:color="auto"/>
            </w:tcBorders>
            <w:shd w:val="clear" w:color="auto" w:fill="auto"/>
            <w:noWrap/>
            <w:vAlign w:val="center"/>
            <w:hideMark/>
          </w:tcPr>
          <w:p w14:paraId="26E7D0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63680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3F70B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Порубово</w:t>
            </w:r>
          </w:p>
        </w:tc>
        <w:tc>
          <w:tcPr>
            <w:tcW w:w="2127" w:type="dxa"/>
            <w:tcBorders>
              <w:top w:val="nil"/>
              <w:left w:val="nil"/>
              <w:bottom w:val="single" w:sz="4" w:space="0" w:color="auto"/>
              <w:right w:val="single" w:sz="4" w:space="0" w:color="auto"/>
            </w:tcBorders>
            <w:shd w:val="clear" w:color="auto" w:fill="auto"/>
            <w:noWrap/>
            <w:vAlign w:val="center"/>
            <w:hideMark/>
          </w:tcPr>
          <w:p w14:paraId="07924D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FB0ABC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3F919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1103</w:t>
            </w:r>
          </w:p>
        </w:tc>
        <w:tc>
          <w:tcPr>
            <w:tcW w:w="2639" w:type="dxa"/>
            <w:tcBorders>
              <w:top w:val="nil"/>
              <w:left w:val="nil"/>
              <w:bottom w:val="single" w:sz="4" w:space="0" w:color="auto"/>
              <w:right w:val="single" w:sz="4" w:space="0" w:color="auto"/>
            </w:tcBorders>
            <w:shd w:val="clear" w:color="auto" w:fill="auto"/>
            <w:noWrap/>
            <w:vAlign w:val="center"/>
            <w:hideMark/>
          </w:tcPr>
          <w:p w14:paraId="0647AF7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23882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92B95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Илюши</w:t>
            </w:r>
          </w:p>
        </w:tc>
        <w:tc>
          <w:tcPr>
            <w:tcW w:w="2127" w:type="dxa"/>
            <w:tcBorders>
              <w:top w:val="nil"/>
              <w:left w:val="nil"/>
              <w:bottom w:val="single" w:sz="4" w:space="0" w:color="auto"/>
              <w:right w:val="single" w:sz="4" w:space="0" w:color="auto"/>
            </w:tcBorders>
            <w:shd w:val="clear" w:color="auto" w:fill="auto"/>
            <w:noWrap/>
            <w:vAlign w:val="center"/>
            <w:hideMark/>
          </w:tcPr>
          <w:p w14:paraId="1808AB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2B1E7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B9D2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1104</w:t>
            </w:r>
          </w:p>
        </w:tc>
        <w:tc>
          <w:tcPr>
            <w:tcW w:w="2639" w:type="dxa"/>
            <w:tcBorders>
              <w:top w:val="nil"/>
              <w:left w:val="nil"/>
              <w:bottom w:val="single" w:sz="4" w:space="0" w:color="auto"/>
              <w:right w:val="single" w:sz="4" w:space="0" w:color="auto"/>
            </w:tcBorders>
            <w:shd w:val="clear" w:color="auto" w:fill="auto"/>
            <w:noWrap/>
            <w:vAlign w:val="center"/>
            <w:hideMark/>
          </w:tcPr>
          <w:p w14:paraId="0EDC757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93C4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1F1D3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С.Мухино</w:t>
            </w:r>
          </w:p>
        </w:tc>
        <w:tc>
          <w:tcPr>
            <w:tcW w:w="2127" w:type="dxa"/>
            <w:tcBorders>
              <w:top w:val="nil"/>
              <w:left w:val="nil"/>
              <w:bottom w:val="single" w:sz="4" w:space="0" w:color="auto"/>
              <w:right w:val="single" w:sz="4" w:space="0" w:color="auto"/>
            </w:tcBorders>
            <w:shd w:val="clear" w:color="auto" w:fill="auto"/>
            <w:noWrap/>
            <w:vAlign w:val="center"/>
            <w:hideMark/>
          </w:tcPr>
          <w:p w14:paraId="454BA5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9E276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3BBE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1105</w:t>
            </w:r>
          </w:p>
        </w:tc>
        <w:tc>
          <w:tcPr>
            <w:tcW w:w="2639" w:type="dxa"/>
            <w:tcBorders>
              <w:top w:val="nil"/>
              <w:left w:val="nil"/>
              <w:bottom w:val="single" w:sz="4" w:space="0" w:color="auto"/>
              <w:right w:val="single" w:sz="4" w:space="0" w:color="auto"/>
            </w:tcBorders>
            <w:shd w:val="clear" w:color="auto" w:fill="auto"/>
            <w:noWrap/>
            <w:vAlign w:val="center"/>
            <w:hideMark/>
          </w:tcPr>
          <w:p w14:paraId="4E1576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8163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6D6F9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Пустополье</w:t>
            </w:r>
          </w:p>
        </w:tc>
        <w:tc>
          <w:tcPr>
            <w:tcW w:w="2127" w:type="dxa"/>
            <w:tcBorders>
              <w:top w:val="nil"/>
              <w:left w:val="nil"/>
              <w:bottom w:val="single" w:sz="4" w:space="0" w:color="auto"/>
              <w:right w:val="single" w:sz="4" w:space="0" w:color="auto"/>
            </w:tcBorders>
            <w:shd w:val="clear" w:color="auto" w:fill="auto"/>
            <w:noWrap/>
            <w:vAlign w:val="center"/>
            <w:hideMark/>
          </w:tcPr>
          <w:p w14:paraId="003000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416BA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5A83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1106</w:t>
            </w:r>
          </w:p>
        </w:tc>
        <w:tc>
          <w:tcPr>
            <w:tcW w:w="2639" w:type="dxa"/>
            <w:tcBorders>
              <w:top w:val="nil"/>
              <w:left w:val="nil"/>
              <w:bottom w:val="single" w:sz="4" w:space="0" w:color="auto"/>
              <w:right w:val="single" w:sz="4" w:space="0" w:color="auto"/>
            </w:tcBorders>
            <w:shd w:val="clear" w:color="auto" w:fill="auto"/>
            <w:noWrap/>
            <w:vAlign w:val="center"/>
            <w:hideMark/>
          </w:tcPr>
          <w:p w14:paraId="2D7B0D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BDAB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B6305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Ошеть</w:t>
            </w:r>
          </w:p>
        </w:tc>
        <w:tc>
          <w:tcPr>
            <w:tcW w:w="2127" w:type="dxa"/>
            <w:tcBorders>
              <w:top w:val="nil"/>
              <w:left w:val="nil"/>
              <w:bottom w:val="single" w:sz="4" w:space="0" w:color="auto"/>
              <w:right w:val="single" w:sz="4" w:space="0" w:color="auto"/>
            </w:tcBorders>
            <w:shd w:val="clear" w:color="auto" w:fill="auto"/>
            <w:noWrap/>
            <w:vAlign w:val="center"/>
            <w:hideMark/>
          </w:tcPr>
          <w:p w14:paraId="00DD3B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6BFAEC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2CCD0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1107</w:t>
            </w:r>
          </w:p>
        </w:tc>
        <w:tc>
          <w:tcPr>
            <w:tcW w:w="2639" w:type="dxa"/>
            <w:tcBorders>
              <w:top w:val="nil"/>
              <w:left w:val="nil"/>
              <w:bottom w:val="single" w:sz="4" w:space="0" w:color="auto"/>
              <w:right w:val="single" w:sz="4" w:space="0" w:color="auto"/>
            </w:tcBorders>
            <w:shd w:val="clear" w:color="auto" w:fill="auto"/>
            <w:noWrap/>
            <w:vAlign w:val="center"/>
            <w:hideMark/>
          </w:tcPr>
          <w:p w14:paraId="6669641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31F9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C4675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Перескоки</w:t>
            </w:r>
          </w:p>
        </w:tc>
        <w:tc>
          <w:tcPr>
            <w:tcW w:w="2127" w:type="dxa"/>
            <w:tcBorders>
              <w:top w:val="nil"/>
              <w:left w:val="nil"/>
              <w:bottom w:val="single" w:sz="4" w:space="0" w:color="auto"/>
              <w:right w:val="single" w:sz="4" w:space="0" w:color="auto"/>
            </w:tcBorders>
            <w:shd w:val="clear" w:color="auto" w:fill="auto"/>
            <w:noWrap/>
            <w:vAlign w:val="center"/>
            <w:hideMark/>
          </w:tcPr>
          <w:p w14:paraId="760E898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79AF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29FF5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1108</w:t>
            </w:r>
          </w:p>
        </w:tc>
        <w:tc>
          <w:tcPr>
            <w:tcW w:w="2639" w:type="dxa"/>
            <w:tcBorders>
              <w:top w:val="nil"/>
              <w:left w:val="nil"/>
              <w:bottom w:val="single" w:sz="4" w:space="0" w:color="auto"/>
              <w:right w:val="single" w:sz="4" w:space="0" w:color="auto"/>
            </w:tcBorders>
            <w:shd w:val="clear" w:color="auto" w:fill="auto"/>
            <w:noWrap/>
            <w:vAlign w:val="center"/>
            <w:hideMark/>
          </w:tcPr>
          <w:p w14:paraId="6D949C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4C1D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80435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548904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Чуркино</w:t>
            </w:r>
          </w:p>
        </w:tc>
      </w:tr>
      <w:tr w:rsidR="008F6BD7" w:rsidRPr="008F6BD7" w14:paraId="78FE750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2606F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1109</w:t>
            </w:r>
          </w:p>
        </w:tc>
        <w:tc>
          <w:tcPr>
            <w:tcW w:w="2639" w:type="dxa"/>
            <w:tcBorders>
              <w:top w:val="nil"/>
              <w:left w:val="nil"/>
              <w:bottom w:val="single" w:sz="4" w:space="0" w:color="auto"/>
              <w:right w:val="single" w:sz="4" w:space="0" w:color="auto"/>
            </w:tcBorders>
            <w:shd w:val="clear" w:color="auto" w:fill="auto"/>
            <w:noWrap/>
            <w:vAlign w:val="center"/>
            <w:hideMark/>
          </w:tcPr>
          <w:p w14:paraId="48A044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7685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8DEE2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Смертино</w:t>
            </w:r>
          </w:p>
        </w:tc>
        <w:tc>
          <w:tcPr>
            <w:tcW w:w="2127" w:type="dxa"/>
            <w:tcBorders>
              <w:top w:val="nil"/>
              <w:left w:val="nil"/>
              <w:bottom w:val="single" w:sz="4" w:space="0" w:color="auto"/>
              <w:right w:val="single" w:sz="4" w:space="0" w:color="auto"/>
            </w:tcBorders>
            <w:shd w:val="clear" w:color="auto" w:fill="auto"/>
            <w:noWrap/>
            <w:vAlign w:val="center"/>
            <w:hideMark/>
          </w:tcPr>
          <w:p w14:paraId="09A0CD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4DC17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DB92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1110</w:t>
            </w:r>
          </w:p>
        </w:tc>
        <w:tc>
          <w:tcPr>
            <w:tcW w:w="2639" w:type="dxa"/>
            <w:tcBorders>
              <w:top w:val="nil"/>
              <w:left w:val="nil"/>
              <w:bottom w:val="single" w:sz="4" w:space="0" w:color="auto"/>
              <w:right w:val="single" w:sz="4" w:space="0" w:color="auto"/>
            </w:tcBorders>
            <w:shd w:val="clear" w:color="auto" w:fill="auto"/>
            <w:noWrap/>
            <w:vAlign w:val="center"/>
            <w:hideMark/>
          </w:tcPr>
          <w:p w14:paraId="068D9B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A265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4E19DA2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Поречке Китяк</w:t>
            </w:r>
          </w:p>
        </w:tc>
        <w:tc>
          <w:tcPr>
            <w:tcW w:w="2127" w:type="dxa"/>
            <w:tcBorders>
              <w:top w:val="nil"/>
              <w:left w:val="nil"/>
              <w:bottom w:val="single" w:sz="4" w:space="0" w:color="auto"/>
              <w:right w:val="single" w:sz="4" w:space="0" w:color="auto"/>
            </w:tcBorders>
            <w:shd w:val="clear" w:color="auto" w:fill="auto"/>
            <w:noWrap/>
            <w:vAlign w:val="center"/>
            <w:hideMark/>
          </w:tcPr>
          <w:p w14:paraId="50D285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8ADB7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D0398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1111</w:t>
            </w:r>
          </w:p>
        </w:tc>
        <w:tc>
          <w:tcPr>
            <w:tcW w:w="2639" w:type="dxa"/>
            <w:tcBorders>
              <w:top w:val="nil"/>
              <w:left w:val="nil"/>
              <w:bottom w:val="single" w:sz="4" w:space="0" w:color="auto"/>
              <w:right w:val="single" w:sz="4" w:space="0" w:color="auto"/>
            </w:tcBorders>
            <w:shd w:val="clear" w:color="auto" w:fill="auto"/>
            <w:noWrap/>
            <w:vAlign w:val="center"/>
            <w:hideMark/>
          </w:tcPr>
          <w:p w14:paraId="4E1038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50F7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0369D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Фаленки</w:t>
            </w:r>
          </w:p>
        </w:tc>
        <w:tc>
          <w:tcPr>
            <w:tcW w:w="2127" w:type="dxa"/>
            <w:tcBorders>
              <w:top w:val="nil"/>
              <w:left w:val="nil"/>
              <w:bottom w:val="single" w:sz="4" w:space="0" w:color="auto"/>
              <w:right w:val="single" w:sz="4" w:space="0" w:color="auto"/>
            </w:tcBorders>
            <w:shd w:val="clear" w:color="auto" w:fill="auto"/>
            <w:noWrap/>
            <w:vAlign w:val="center"/>
            <w:hideMark/>
          </w:tcPr>
          <w:p w14:paraId="0A4B65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F0CF7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F12AC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1112</w:t>
            </w:r>
          </w:p>
        </w:tc>
        <w:tc>
          <w:tcPr>
            <w:tcW w:w="2639" w:type="dxa"/>
            <w:tcBorders>
              <w:top w:val="nil"/>
              <w:left w:val="nil"/>
              <w:bottom w:val="single" w:sz="4" w:space="0" w:color="auto"/>
              <w:right w:val="single" w:sz="4" w:space="0" w:color="auto"/>
            </w:tcBorders>
            <w:shd w:val="clear" w:color="auto" w:fill="auto"/>
            <w:noWrap/>
            <w:vAlign w:val="center"/>
            <w:hideMark/>
          </w:tcPr>
          <w:p w14:paraId="7A76CB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6319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Зуевский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6DAED5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Ардаши</w:t>
            </w:r>
          </w:p>
        </w:tc>
        <w:tc>
          <w:tcPr>
            <w:tcW w:w="2127" w:type="dxa"/>
            <w:tcBorders>
              <w:top w:val="nil"/>
              <w:left w:val="nil"/>
              <w:bottom w:val="single" w:sz="4" w:space="0" w:color="auto"/>
              <w:right w:val="single" w:sz="4" w:space="0" w:color="auto"/>
            </w:tcBorders>
            <w:shd w:val="clear" w:color="auto" w:fill="auto"/>
            <w:noWrap/>
            <w:vAlign w:val="center"/>
            <w:hideMark/>
          </w:tcPr>
          <w:p w14:paraId="17CED5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774EA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53EC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1113</w:t>
            </w:r>
          </w:p>
        </w:tc>
        <w:tc>
          <w:tcPr>
            <w:tcW w:w="2639" w:type="dxa"/>
            <w:tcBorders>
              <w:top w:val="nil"/>
              <w:left w:val="nil"/>
              <w:bottom w:val="single" w:sz="4" w:space="0" w:color="auto"/>
              <w:right w:val="single" w:sz="4" w:space="0" w:color="auto"/>
            </w:tcBorders>
            <w:shd w:val="clear" w:color="auto" w:fill="auto"/>
            <w:noWrap/>
            <w:vAlign w:val="center"/>
            <w:hideMark/>
          </w:tcPr>
          <w:p w14:paraId="0F98AC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2DED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500FD5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Пелевичи</w:t>
            </w:r>
          </w:p>
        </w:tc>
        <w:tc>
          <w:tcPr>
            <w:tcW w:w="2127" w:type="dxa"/>
            <w:tcBorders>
              <w:top w:val="nil"/>
              <w:left w:val="nil"/>
              <w:bottom w:val="single" w:sz="4" w:space="0" w:color="auto"/>
              <w:right w:val="single" w:sz="4" w:space="0" w:color="auto"/>
            </w:tcBorders>
            <w:shd w:val="clear" w:color="auto" w:fill="auto"/>
            <w:noWrap/>
            <w:vAlign w:val="center"/>
            <w:hideMark/>
          </w:tcPr>
          <w:p w14:paraId="0A6F50B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B38E1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B1100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1114</w:t>
            </w:r>
          </w:p>
        </w:tc>
        <w:tc>
          <w:tcPr>
            <w:tcW w:w="2639" w:type="dxa"/>
            <w:tcBorders>
              <w:top w:val="nil"/>
              <w:left w:val="nil"/>
              <w:bottom w:val="single" w:sz="4" w:space="0" w:color="auto"/>
              <w:right w:val="single" w:sz="4" w:space="0" w:color="auto"/>
            </w:tcBorders>
            <w:shd w:val="clear" w:color="auto" w:fill="auto"/>
            <w:noWrap/>
            <w:vAlign w:val="center"/>
            <w:hideMark/>
          </w:tcPr>
          <w:p w14:paraId="364F48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8D618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Вятскополянский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CE3B4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Чекашево</w:t>
            </w:r>
          </w:p>
        </w:tc>
        <w:tc>
          <w:tcPr>
            <w:tcW w:w="2127" w:type="dxa"/>
            <w:tcBorders>
              <w:top w:val="nil"/>
              <w:left w:val="nil"/>
              <w:bottom w:val="single" w:sz="4" w:space="0" w:color="auto"/>
              <w:right w:val="single" w:sz="4" w:space="0" w:color="auto"/>
            </w:tcBorders>
            <w:shd w:val="clear" w:color="auto" w:fill="auto"/>
            <w:noWrap/>
            <w:vAlign w:val="center"/>
            <w:hideMark/>
          </w:tcPr>
          <w:p w14:paraId="067EB3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09DEB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5ECEA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1115</w:t>
            </w:r>
          </w:p>
        </w:tc>
        <w:tc>
          <w:tcPr>
            <w:tcW w:w="2639" w:type="dxa"/>
            <w:tcBorders>
              <w:top w:val="nil"/>
              <w:left w:val="nil"/>
              <w:bottom w:val="single" w:sz="4" w:space="0" w:color="auto"/>
              <w:right w:val="single" w:sz="4" w:space="0" w:color="auto"/>
            </w:tcBorders>
            <w:shd w:val="clear" w:color="auto" w:fill="auto"/>
            <w:noWrap/>
            <w:vAlign w:val="center"/>
            <w:hideMark/>
          </w:tcPr>
          <w:p w14:paraId="142A2B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D71A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726F1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Шишкино</w:t>
            </w:r>
          </w:p>
        </w:tc>
        <w:tc>
          <w:tcPr>
            <w:tcW w:w="2127" w:type="dxa"/>
            <w:tcBorders>
              <w:top w:val="nil"/>
              <w:left w:val="nil"/>
              <w:bottom w:val="single" w:sz="4" w:space="0" w:color="auto"/>
              <w:right w:val="single" w:sz="4" w:space="0" w:color="auto"/>
            </w:tcBorders>
            <w:shd w:val="clear" w:color="auto" w:fill="auto"/>
            <w:noWrap/>
            <w:vAlign w:val="center"/>
            <w:hideMark/>
          </w:tcPr>
          <w:p w14:paraId="3C1184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B6F2C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0B1D6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1116</w:t>
            </w:r>
          </w:p>
        </w:tc>
        <w:tc>
          <w:tcPr>
            <w:tcW w:w="2639" w:type="dxa"/>
            <w:tcBorders>
              <w:top w:val="nil"/>
              <w:left w:val="nil"/>
              <w:bottom w:val="single" w:sz="4" w:space="0" w:color="auto"/>
              <w:right w:val="single" w:sz="4" w:space="0" w:color="auto"/>
            </w:tcBorders>
            <w:shd w:val="clear" w:color="auto" w:fill="auto"/>
            <w:noWrap/>
            <w:vAlign w:val="center"/>
            <w:hideMark/>
          </w:tcPr>
          <w:p w14:paraId="618ADC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3CEC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74EFF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Трактовые</w:t>
            </w:r>
          </w:p>
        </w:tc>
        <w:tc>
          <w:tcPr>
            <w:tcW w:w="2127" w:type="dxa"/>
            <w:tcBorders>
              <w:top w:val="nil"/>
              <w:left w:val="nil"/>
              <w:bottom w:val="single" w:sz="4" w:space="0" w:color="auto"/>
              <w:right w:val="single" w:sz="4" w:space="0" w:color="auto"/>
            </w:tcBorders>
            <w:shd w:val="clear" w:color="auto" w:fill="auto"/>
            <w:noWrap/>
            <w:vAlign w:val="center"/>
            <w:hideMark/>
          </w:tcPr>
          <w:p w14:paraId="5C99C8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95072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8C4F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1117</w:t>
            </w:r>
          </w:p>
        </w:tc>
        <w:tc>
          <w:tcPr>
            <w:tcW w:w="2639" w:type="dxa"/>
            <w:tcBorders>
              <w:top w:val="nil"/>
              <w:left w:val="nil"/>
              <w:bottom w:val="single" w:sz="4" w:space="0" w:color="auto"/>
              <w:right w:val="single" w:sz="4" w:space="0" w:color="auto"/>
            </w:tcBorders>
            <w:shd w:val="clear" w:color="auto" w:fill="auto"/>
            <w:noWrap/>
            <w:vAlign w:val="center"/>
            <w:hideMark/>
          </w:tcPr>
          <w:p w14:paraId="14E301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B1F4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CEB2C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Мазары</w:t>
            </w:r>
          </w:p>
        </w:tc>
        <w:tc>
          <w:tcPr>
            <w:tcW w:w="2127" w:type="dxa"/>
            <w:tcBorders>
              <w:top w:val="nil"/>
              <w:left w:val="nil"/>
              <w:bottom w:val="single" w:sz="4" w:space="0" w:color="auto"/>
              <w:right w:val="single" w:sz="4" w:space="0" w:color="auto"/>
            </w:tcBorders>
            <w:shd w:val="clear" w:color="auto" w:fill="auto"/>
            <w:noWrap/>
            <w:vAlign w:val="center"/>
            <w:hideMark/>
          </w:tcPr>
          <w:p w14:paraId="250E45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AB066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34000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1118</w:t>
            </w:r>
          </w:p>
        </w:tc>
        <w:tc>
          <w:tcPr>
            <w:tcW w:w="2639" w:type="dxa"/>
            <w:tcBorders>
              <w:top w:val="nil"/>
              <w:left w:val="nil"/>
              <w:bottom w:val="single" w:sz="4" w:space="0" w:color="auto"/>
              <w:right w:val="single" w:sz="4" w:space="0" w:color="auto"/>
            </w:tcBorders>
            <w:shd w:val="clear" w:color="auto" w:fill="auto"/>
            <w:noWrap/>
            <w:vAlign w:val="center"/>
            <w:hideMark/>
          </w:tcPr>
          <w:p w14:paraId="496D0F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EEC7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1E5E80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Васичи</w:t>
            </w:r>
          </w:p>
        </w:tc>
        <w:tc>
          <w:tcPr>
            <w:tcW w:w="2127" w:type="dxa"/>
            <w:tcBorders>
              <w:top w:val="nil"/>
              <w:left w:val="nil"/>
              <w:bottom w:val="single" w:sz="4" w:space="0" w:color="auto"/>
              <w:right w:val="single" w:sz="4" w:space="0" w:color="auto"/>
            </w:tcBorders>
            <w:shd w:val="clear" w:color="auto" w:fill="auto"/>
            <w:noWrap/>
            <w:vAlign w:val="center"/>
            <w:hideMark/>
          </w:tcPr>
          <w:p w14:paraId="2A80D65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C476CC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B220FA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1119</w:t>
            </w:r>
          </w:p>
        </w:tc>
        <w:tc>
          <w:tcPr>
            <w:tcW w:w="2639" w:type="dxa"/>
            <w:tcBorders>
              <w:top w:val="nil"/>
              <w:left w:val="nil"/>
              <w:bottom w:val="single" w:sz="4" w:space="0" w:color="auto"/>
              <w:right w:val="single" w:sz="4" w:space="0" w:color="auto"/>
            </w:tcBorders>
            <w:shd w:val="clear" w:color="auto" w:fill="auto"/>
            <w:noWrap/>
            <w:vAlign w:val="center"/>
            <w:hideMark/>
          </w:tcPr>
          <w:p w14:paraId="44BFA9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DA3F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ABB5C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починок Тарасовский</w:t>
            </w:r>
          </w:p>
        </w:tc>
        <w:tc>
          <w:tcPr>
            <w:tcW w:w="2127" w:type="dxa"/>
            <w:tcBorders>
              <w:top w:val="nil"/>
              <w:left w:val="nil"/>
              <w:bottom w:val="single" w:sz="4" w:space="0" w:color="auto"/>
              <w:right w:val="single" w:sz="4" w:space="0" w:color="auto"/>
            </w:tcBorders>
            <w:shd w:val="clear" w:color="auto" w:fill="auto"/>
            <w:noWrap/>
            <w:vAlign w:val="center"/>
            <w:hideMark/>
          </w:tcPr>
          <w:p w14:paraId="60D166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0778A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B2607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1120</w:t>
            </w:r>
          </w:p>
        </w:tc>
        <w:tc>
          <w:tcPr>
            <w:tcW w:w="2639" w:type="dxa"/>
            <w:tcBorders>
              <w:top w:val="nil"/>
              <w:left w:val="nil"/>
              <w:bottom w:val="single" w:sz="4" w:space="0" w:color="auto"/>
              <w:right w:val="single" w:sz="4" w:space="0" w:color="auto"/>
            </w:tcBorders>
            <w:shd w:val="clear" w:color="auto" w:fill="auto"/>
            <w:noWrap/>
            <w:vAlign w:val="center"/>
            <w:hideMark/>
          </w:tcPr>
          <w:p w14:paraId="3D08416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0C245B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7F95EE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Шулаи</w:t>
            </w:r>
          </w:p>
        </w:tc>
        <w:tc>
          <w:tcPr>
            <w:tcW w:w="2127" w:type="dxa"/>
            <w:tcBorders>
              <w:top w:val="nil"/>
              <w:left w:val="nil"/>
              <w:bottom w:val="single" w:sz="4" w:space="0" w:color="auto"/>
              <w:right w:val="single" w:sz="4" w:space="0" w:color="auto"/>
            </w:tcBorders>
            <w:shd w:val="clear" w:color="auto" w:fill="auto"/>
            <w:noWrap/>
            <w:vAlign w:val="center"/>
            <w:hideMark/>
          </w:tcPr>
          <w:p w14:paraId="74BA09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C6ECF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AD70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1121</w:t>
            </w:r>
          </w:p>
        </w:tc>
        <w:tc>
          <w:tcPr>
            <w:tcW w:w="2639" w:type="dxa"/>
            <w:tcBorders>
              <w:top w:val="nil"/>
              <w:left w:val="nil"/>
              <w:bottom w:val="single" w:sz="4" w:space="0" w:color="auto"/>
              <w:right w:val="single" w:sz="4" w:space="0" w:color="auto"/>
            </w:tcBorders>
            <w:shd w:val="clear" w:color="auto" w:fill="auto"/>
            <w:noWrap/>
            <w:vAlign w:val="center"/>
            <w:hideMark/>
          </w:tcPr>
          <w:p w14:paraId="6DD3B8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48C2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85606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Лупья</w:t>
            </w:r>
          </w:p>
        </w:tc>
        <w:tc>
          <w:tcPr>
            <w:tcW w:w="2127" w:type="dxa"/>
            <w:tcBorders>
              <w:top w:val="nil"/>
              <w:left w:val="nil"/>
              <w:bottom w:val="single" w:sz="4" w:space="0" w:color="auto"/>
              <w:right w:val="single" w:sz="4" w:space="0" w:color="auto"/>
            </w:tcBorders>
            <w:shd w:val="clear" w:color="auto" w:fill="auto"/>
            <w:noWrap/>
            <w:vAlign w:val="center"/>
            <w:hideMark/>
          </w:tcPr>
          <w:p w14:paraId="174792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01B74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7D07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1122</w:t>
            </w:r>
          </w:p>
        </w:tc>
        <w:tc>
          <w:tcPr>
            <w:tcW w:w="2639" w:type="dxa"/>
            <w:tcBorders>
              <w:top w:val="nil"/>
              <w:left w:val="nil"/>
              <w:bottom w:val="single" w:sz="4" w:space="0" w:color="auto"/>
              <w:right w:val="single" w:sz="4" w:space="0" w:color="auto"/>
            </w:tcBorders>
            <w:shd w:val="clear" w:color="auto" w:fill="auto"/>
            <w:noWrap/>
            <w:vAlign w:val="center"/>
            <w:hideMark/>
          </w:tcPr>
          <w:p w14:paraId="4085A4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0642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52BAEE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Савинцы</w:t>
            </w:r>
          </w:p>
        </w:tc>
        <w:tc>
          <w:tcPr>
            <w:tcW w:w="2127" w:type="dxa"/>
            <w:tcBorders>
              <w:top w:val="nil"/>
              <w:left w:val="nil"/>
              <w:bottom w:val="single" w:sz="4" w:space="0" w:color="auto"/>
              <w:right w:val="single" w:sz="4" w:space="0" w:color="auto"/>
            </w:tcBorders>
            <w:shd w:val="clear" w:color="auto" w:fill="auto"/>
            <w:noWrap/>
            <w:vAlign w:val="center"/>
            <w:hideMark/>
          </w:tcPr>
          <w:p w14:paraId="17E220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C1C8A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E110E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1123</w:t>
            </w:r>
          </w:p>
        </w:tc>
        <w:tc>
          <w:tcPr>
            <w:tcW w:w="2639" w:type="dxa"/>
            <w:tcBorders>
              <w:top w:val="nil"/>
              <w:left w:val="nil"/>
              <w:bottom w:val="single" w:sz="4" w:space="0" w:color="auto"/>
              <w:right w:val="single" w:sz="4" w:space="0" w:color="auto"/>
            </w:tcBorders>
            <w:shd w:val="clear" w:color="auto" w:fill="auto"/>
            <w:noWrap/>
            <w:vAlign w:val="center"/>
            <w:hideMark/>
          </w:tcPr>
          <w:p w14:paraId="225286A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0362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3EC28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Брагичи</w:t>
            </w:r>
          </w:p>
        </w:tc>
        <w:tc>
          <w:tcPr>
            <w:tcW w:w="2127" w:type="dxa"/>
            <w:tcBorders>
              <w:top w:val="nil"/>
              <w:left w:val="nil"/>
              <w:bottom w:val="single" w:sz="4" w:space="0" w:color="auto"/>
              <w:right w:val="single" w:sz="4" w:space="0" w:color="auto"/>
            </w:tcBorders>
            <w:shd w:val="clear" w:color="auto" w:fill="auto"/>
            <w:noWrap/>
            <w:vAlign w:val="center"/>
            <w:hideMark/>
          </w:tcPr>
          <w:p w14:paraId="55D90C8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7CD8D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3C22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1124</w:t>
            </w:r>
          </w:p>
        </w:tc>
        <w:tc>
          <w:tcPr>
            <w:tcW w:w="2639" w:type="dxa"/>
            <w:tcBorders>
              <w:top w:val="nil"/>
              <w:left w:val="nil"/>
              <w:bottom w:val="single" w:sz="4" w:space="0" w:color="auto"/>
              <w:right w:val="single" w:sz="4" w:space="0" w:color="auto"/>
            </w:tcBorders>
            <w:shd w:val="clear" w:color="auto" w:fill="auto"/>
            <w:noWrap/>
            <w:vAlign w:val="center"/>
            <w:hideMark/>
          </w:tcPr>
          <w:p w14:paraId="20F56BC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34BFD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3CAF2E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Васичи</w:t>
            </w:r>
          </w:p>
        </w:tc>
        <w:tc>
          <w:tcPr>
            <w:tcW w:w="2127" w:type="dxa"/>
            <w:tcBorders>
              <w:top w:val="nil"/>
              <w:left w:val="nil"/>
              <w:bottom w:val="single" w:sz="4" w:space="0" w:color="auto"/>
              <w:right w:val="single" w:sz="4" w:space="0" w:color="auto"/>
            </w:tcBorders>
            <w:shd w:val="clear" w:color="auto" w:fill="auto"/>
            <w:noWrap/>
            <w:vAlign w:val="center"/>
            <w:hideMark/>
          </w:tcPr>
          <w:p w14:paraId="2788ADB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D165E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9678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1125</w:t>
            </w:r>
          </w:p>
        </w:tc>
        <w:tc>
          <w:tcPr>
            <w:tcW w:w="2639" w:type="dxa"/>
            <w:tcBorders>
              <w:top w:val="nil"/>
              <w:left w:val="nil"/>
              <w:bottom w:val="single" w:sz="4" w:space="0" w:color="auto"/>
              <w:right w:val="single" w:sz="4" w:space="0" w:color="auto"/>
            </w:tcBorders>
            <w:shd w:val="clear" w:color="auto" w:fill="auto"/>
            <w:noWrap/>
            <w:vAlign w:val="center"/>
            <w:hideMark/>
          </w:tcPr>
          <w:p w14:paraId="408C73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2A19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Подосиновский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51D386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Перхино</w:t>
            </w:r>
          </w:p>
        </w:tc>
        <w:tc>
          <w:tcPr>
            <w:tcW w:w="2127" w:type="dxa"/>
            <w:tcBorders>
              <w:top w:val="nil"/>
              <w:left w:val="nil"/>
              <w:bottom w:val="single" w:sz="4" w:space="0" w:color="auto"/>
              <w:right w:val="single" w:sz="4" w:space="0" w:color="auto"/>
            </w:tcBorders>
            <w:shd w:val="clear" w:color="auto" w:fill="auto"/>
            <w:noWrap/>
            <w:vAlign w:val="center"/>
            <w:hideMark/>
          </w:tcPr>
          <w:p w14:paraId="5D0A3C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E9172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3F6C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1126</w:t>
            </w:r>
          </w:p>
        </w:tc>
        <w:tc>
          <w:tcPr>
            <w:tcW w:w="2639" w:type="dxa"/>
            <w:tcBorders>
              <w:top w:val="nil"/>
              <w:left w:val="nil"/>
              <w:bottom w:val="single" w:sz="4" w:space="0" w:color="auto"/>
              <w:right w:val="single" w:sz="4" w:space="0" w:color="auto"/>
            </w:tcBorders>
            <w:shd w:val="clear" w:color="auto" w:fill="auto"/>
            <w:noWrap/>
            <w:vAlign w:val="center"/>
            <w:hideMark/>
          </w:tcPr>
          <w:p w14:paraId="7431F7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BE994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AE838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Новостройка</w:t>
            </w:r>
          </w:p>
        </w:tc>
        <w:tc>
          <w:tcPr>
            <w:tcW w:w="2127" w:type="dxa"/>
            <w:tcBorders>
              <w:top w:val="nil"/>
              <w:left w:val="nil"/>
              <w:bottom w:val="single" w:sz="4" w:space="0" w:color="auto"/>
              <w:right w:val="single" w:sz="4" w:space="0" w:color="auto"/>
            </w:tcBorders>
            <w:shd w:val="clear" w:color="auto" w:fill="auto"/>
            <w:noWrap/>
            <w:vAlign w:val="center"/>
            <w:hideMark/>
          </w:tcPr>
          <w:p w14:paraId="09D538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3DD1C9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02B12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1127</w:t>
            </w:r>
          </w:p>
        </w:tc>
        <w:tc>
          <w:tcPr>
            <w:tcW w:w="2639" w:type="dxa"/>
            <w:tcBorders>
              <w:top w:val="nil"/>
              <w:left w:val="nil"/>
              <w:bottom w:val="single" w:sz="4" w:space="0" w:color="auto"/>
              <w:right w:val="single" w:sz="4" w:space="0" w:color="auto"/>
            </w:tcBorders>
            <w:shd w:val="clear" w:color="auto" w:fill="auto"/>
            <w:noWrap/>
            <w:vAlign w:val="center"/>
            <w:hideMark/>
          </w:tcPr>
          <w:p w14:paraId="7F6374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80C2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Нагорский</w:t>
            </w:r>
          </w:p>
        </w:tc>
        <w:tc>
          <w:tcPr>
            <w:tcW w:w="2268" w:type="dxa"/>
            <w:tcBorders>
              <w:top w:val="nil"/>
              <w:left w:val="nil"/>
              <w:bottom w:val="single" w:sz="4" w:space="0" w:color="auto"/>
              <w:right w:val="single" w:sz="4" w:space="0" w:color="auto"/>
            </w:tcBorders>
            <w:shd w:val="clear" w:color="auto" w:fill="auto"/>
            <w:noWrap/>
            <w:vAlign w:val="center"/>
            <w:hideMark/>
          </w:tcPr>
          <w:p w14:paraId="57AEDF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Маракулино</w:t>
            </w:r>
          </w:p>
        </w:tc>
        <w:tc>
          <w:tcPr>
            <w:tcW w:w="2127" w:type="dxa"/>
            <w:tcBorders>
              <w:top w:val="nil"/>
              <w:left w:val="nil"/>
              <w:bottom w:val="single" w:sz="4" w:space="0" w:color="auto"/>
              <w:right w:val="single" w:sz="4" w:space="0" w:color="auto"/>
            </w:tcBorders>
            <w:shd w:val="clear" w:color="auto" w:fill="auto"/>
            <w:noWrap/>
            <w:vAlign w:val="center"/>
            <w:hideMark/>
          </w:tcPr>
          <w:p w14:paraId="6ABE5C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A97F0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49E682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1128</w:t>
            </w:r>
          </w:p>
        </w:tc>
        <w:tc>
          <w:tcPr>
            <w:tcW w:w="2639" w:type="dxa"/>
            <w:tcBorders>
              <w:top w:val="nil"/>
              <w:left w:val="nil"/>
              <w:bottom w:val="single" w:sz="4" w:space="0" w:color="auto"/>
              <w:right w:val="single" w:sz="4" w:space="0" w:color="auto"/>
            </w:tcBorders>
            <w:shd w:val="clear" w:color="auto" w:fill="auto"/>
            <w:noWrap/>
            <w:vAlign w:val="center"/>
            <w:hideMark/>
          </w:tcPr>
          <w:p w14:paraId="7C0D98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9976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A50D3B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Шалагино</w:t>
            </w:r>
          </w:p>
        </w:tc>
        <w:tc>
          <w:tcPr>
            <w:tcW w:w="2127" w:type="dxa"/>
            <w:tcBorders>
              <w:top w:val="nil"/>
              <w:left w:val="nil"/>
              <w:bottom w:val="single" w:sz="4" w:space="0" w:color="auto"/>
              <w:right w:val="single" w:sz="4" w:space="0" w:color="auto"/>
            </w:tcBorders>
            <w:shd w:val="clear" w:color="auto" w:fill="auto"/>
            <w:noWrap/>
            <w:vAlign w:val="center"/>
            <w:hideMark/>
          </w:tcPr>
          <w:p w14:paraId="59D6D4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FAC77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7A56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1129</w:t>
            </w:r>
          </w:p>
        </w:tc>
        <w:tc>
          <w:tcPr>
            <w:tcW w:w="2639" w:type="dxa"/>
            <w:tcBorders>
              <w:top w:val="nil"/>
              <w:left w:val="nil"/>
              <w:bottom w:val="single" w:sz="4" w:space="0" w:color="auto"/>
              <w:right w:val="single" w:sz="4" w:space="0" w:color="auto"/>
            </w:tcBorders>
            <w:shd w:val="clear" w:color="auto" w:fill="auto"/>
            <w:noWrap/>
            <w:vAlign w:val="center"/>
            <w:hideMark/>
          </w:tcPr>
          <w:p w14:paraId="364ADB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D344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3F0C59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Тарасово</w:t>
            </w:r>
          </w:p>
        </w:tc>
        <w:tc>
          <w:tcPr>
            <w:tcW w:w="2127" w:type="dxa"/>
            <w:tcBorders>
              <w:top w:val="nil"/>
              <w:left w:val="nil"/>
              <w:bottom w:val="single" w:sz="4" w:space="0" w:color="auto"/>
              <w:right w:val="single" w:sz="4" w:space="0" w:color="auto"/>
            </w:tcBorders>
            <w:shd w:val="clear" w:color="auto" w:fill="auto"/>
            <w:noWrap/>
            <w:vAlign w:val="center"/>
            <w:hideMark/>
          </w:tcPr>
          <w:p w14:paraId="76D84C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91404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9C26C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1130</w:t>
            </w:r>
          </w:p>
        </w:tc>
        <w:tc>
          <w:tcPr>
            <w:tcW w:w="2639" w:type="dxa"/>
            <w:tcBorders>
              <w:top w:val="nil"/>
              <w:left w:val="nil"/>
              <w:bottom w:val="single" w:sz="4" w:space="0" w:color="auto"/>
              <w:right w:val="single" w:sz="4" w:space="0" w:color="auto"/>
            </w:tcBorders>
            <w:shd w:val="clear" w:color="auto" w:fill="auto"/>
            <w:noWrap/>
            <w:vAlign w:val="center"/>
            <w:hideMark/>
          </w:tcPr>
          <w:p w14:paraId="42CD4A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AB3D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C60AF2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Туры</w:t>
            </w:r>
          </w:p>
        </w:tc>
        <w:tc>
          <w:tcPr>
            <w:tcW w:w="2127" w:type="dxa"/>
            <w:tcBorders>
              <w:top w:val="nil"/>
              <w:left w:val="nil"/>
              <w:bottom w:val="single" w:sz="4" w:space="0" w:color="auto"/>
              <w:right w:val="single" w:sz="4" w:space="0" w:color="auto"/>
            </w:tcBorders>
            <w:shd w:val="clear" w:color="auto" w:fill="auto"/>
            <w:noWrap/>
            <w:vAlign w:val="center"/>
            <w:hideMark/>
          </w:tcPr>
          <w:p w14:paraId="642B5CB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AC4E5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5CF0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1131</w:t>
            </w:r>
          </w:p>
        </w:tc>
        <w:tc>
          <w:tcPr>
            <w:tcW w:w="2639" w:type="dxa"/>
            <w:tcBorders>
              <w:top w:val="nil"/>
              <w:left w:val="nil"/>
              <w:bottom w:val="single" w:sz="4" w:space="0" w:color="auto"/>
              <w:right w:val="single" w:sz="4" w:space="0" w:color="auto"/>
            </w:tcBorders>
            <w:shd w:val="clear" w:color="auto" w:fill="auto"/>
            <w:noWrap/>
            <w:vAlign w:val="center"/>
            <w:hideMark/>
          </w:tcPr>
          <w:p w14:paraId="697EF0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CF57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E5587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Сосновка</w:t>
            </w:r>
          </w:p>
        </w:tc>
        <w:tc>
          <w:tcPr>
            <w:tcW w:w="2127" w:type="dxa"/>
            <w:tcBorders>
              <w:top w:val="nil"/>
              <w:left w:val="nil"/>
              <w:bottom w:val="single" w:sz="4" w:space="0" w:color="auto"/>
              <w:right w:val="single" w:sz="4" w:space="0" w:color="auto"/>
            </w:tcBorders>
            <w:shd w:val="clear" w:color="auto" w:fill="auto"/>
            <w:noWrap/>
            <w:vAlign w:val="center"/>
            <w:hideMark/>
          </w:tcPr>
          <w:p w14:paraId="7246D6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8DAE9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74568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1132</w:t>
            </w:r>
          </w:p>
        </w:tc>
        <w:tc>
          <w:tcPr>
            <w:tcW w:w="2639" w:type="dxa"/>
            <w:tcBorders>
              <w:top w:val="nil"/>
              <w:left w:val="nil"/>
              <w:bottom w:val="single" w:sz="4" w:space="0" w:color="auto"/>
              <w:right w:val="single" w:sz="4" w:space="0" w:color="auto"/>
            </w:tcBorders>
            <w:shd w:val="clear" w:color="auto" w:fill="auto"/>
            <w:noWrap/>
            <w:vAlign w:val="center"/>
            <w:hideMark/>
          </w:tcPr>
          <w:p w14:paraId="4CC2C4E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08C6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6B155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Хмелевка</w:t>
            </w:r>
          </w:p>
        </w:tc>
        <w:tc>
          <w:tcPr>
            <w:tcW w:w="2127" w:type="dxa"/>
            <w:tcBorders>
              <w:top w:val="nil"/>
              <w:left w:val="nil"/>
              <w:bottom w:val="single" w:sz="4" w:space="0" w:color="auto"/>
              <w:right w:val="single" w:sz="4" w:space="0" w:color="auto"/>
            </w:tcBorders>
            <w:shd w:val="clear" w:color="auto" w:fill="auto"/>
            <w:noWrap/>
            <w:vAlign w:val="center"/>
            <w:hideMark/>
          </w:tcPr>
          <w:p w14:paraId="6C1AE3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6C5C0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C6F15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1133</w:t>
            </w:r>
          </w:p>
        </w:tc>
        <w:tc>
          <w:tcPr>
            <w:tcW w:w="2639" w:type="dxa"/>
            <w:tcBorders>
              <w:top w:val="nil"/>
              <w:left w:val="nil"/>
              <w:bottom w:val="single" w:sz="4" w:space="0" w:color="auto"/>
              <w:right w:val="single" w:sz="4" w:space="0" w:color="auto"/>
            </w:tcBorders>
            <w:shd w:val="clear" w:color="auto" w:fill="auto"/>
            <w:noWrap/>
            <w:vAlign w:val="center"/>
            <w:hideMark/>
          </w:tcPr>
          <w:p w14:paraId="4C967A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DEA5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F795A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7D98DD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тер. Слобода Луговые</w:t>
            </w:r>
          </w:p>
        </w:tc>
      </w:tr>
      <w:tr w:rsidR="008F6BD7" w:rsidRPr="008F6BD7" w14:paraId="1C0A8DC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14585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1134</w:t>
            </w:r>
          </w:p>
        </w:tc>
        <w:tc>
          <w:tcPr>
            <w:tcW w:w="2639" w:type="dxa"/>
            <w:tcBorders>
              <w:top w:val="nil"/>
              <w:left w:val="nil"/>
              <w:bottom w:val="single" w:sz="4" w:space="0" w:color="auto"/>
              <w:right w:val="single" w:sz="4" w:space="0" w:color="auto"/>
            </w:tcBorders>
            <w:shd w:val="clear" w:color="auto" w:fill="auto"/>
            <w:noWrap/>
            <w:vAlign w:val="center"/>
            <w:hideMark/>
          </w:tcPr>
          <w:p w14:paraId="6B8D873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89877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A1E16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Иж</w:t>
            </w:r>
          </w:p>
        </w:tc>
        <w:tc>
          <w:tcPr>
            <w:tcW w:w="2127" w:type="dxa"/>
            <w:tcBorders>
              <w:top w:val="nil"/>
              <w:left w:val="nil"/>
              <w:bottom w:val="single" w:sz="4" w:space="0" w:color="auto"/>
              <w:right w:val="single" w:sz="4" w:space="0" w:color="auto"/>
            </w:tcBorders>
            <w:shd w:val="clear" w:color="auto" w:fill="auto"/>
            <w:noWrap/>
            <w:vAlign w:val="center"/>
            <w:hideMark/>
          </w:tcPr>
          <w:p w14:paraId="7F4F30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C3301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BEEB3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1135</w:t>
            </w:r>
          </w:p>
        </w:tc>
        <w:tc>
          <w:tcPr>
            <w:tcW w:w="2639" w:type="dxa"/>
            <w:tcBorders>
              <w:top w:val="nil"/>
              <w:left w:val="nil"/>
              <w:bottom w:val="single" w:sz="4" w:space="0" w:color="auto"/>
              <w:right w:val="single" w:sz="4" w:space="0" w:color="auto"/>
            </w:tcBorders>
            <w:shd w:val="clear" w:color="auto" w:fill="auto"/>
            <w:noWrap/>
            <w:vAlign w:val="center"/>
            <w:hideMark/>
          </w:tcPr>
          <w:p w14:paraId="6F5CF76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C8B0DE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DA0D2F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починок Луначарский</w:t>
            </w:r>
          </w:p>
        </w:tc>
        <w:tc>
          <w:tcPr>
            <w:tcW w:w="2127" w:type="dxa"/>
            <w:tcBorders>
              <w:top w:val="nil"/>
              <w:left w:val="nil"/>
              <w:bottom w:val="single" w:sz="4" w:space="0" w:color="auto"/>
              <w:right w:val="single" w:sz="4" w:space="0" w:color="auto"/>
            </w:tcBorders>
            <w:shd w:val="clear" w:color="auto" w:fill="auto"/>
            <w:noWrap/>
            <w:vAlign w:val="center"/>
            <w:hideMark/>
          </w:tcPr>
          <w:p w14:paraId="7DC976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12867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F1881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1136</w:t>
            </w:r>
          </w:p>
        </w:tc>
        <w:tc>
          <w:tcPr>
            <w:tcW w:w="2639" w:type="dxa"/>
            <w:tcBorders>
              <w:top w:val="nil"/>
              <w:left w:val="nil"/>
              <w:bottom w:val="single" w:sz="4" w:space="0" w:color="auto"/>
              <w:right w:val="single" w:sz="4" w:space="0" w:color="auto"/>
            </w:tcBorders>
            <w:shd w:val="clear" w:color="auto" w:fill="auto"/>
            <w:noWrap/>
            <w:vAlign w:val="center"/>
            <w:hideMark/>
          </w:tcPr>
          <w:p w14:paraId="2A30C0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67C3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46C8FA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Бурденок</w:t>
            </w:r>
          </w:p>
        </w:tc>
        <w:tc>
          <w:tcPr>
            <w:tcW w:w="2127" w:type="dxa"/>
            <w:tcBorders>
              <w:top w:val="nil"/>
              <w:left w:val="nil"/>
              <w:bottom w:val="single" w:sz="4" w:space="0" w:color="auto"/>
              <w:right w:val="single" w:sz="4" w:space="0" w:color="auto"/>
            </w:tcBorders>
            <w:shd w:val="clear" w:color="auto" w:fill="auto"/>
            <w:noWrap/>
            <w:vAlign w:val="center"/>
            <w:hideMark/>
          </w:tcPr>
          <w:p w14:paraId="272C2E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7B205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BD10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1137</w:t>
            </w:r>
          </w:p>
        </w:tc>
        <w:tc>
          <w:tcPr>
            <w:tcW w:w="2639" w:type="dxa"/>
            <w:tcBorders>
              <w:top w:val="nil"/>
              <w:left w:val="nil"/>
              <w:bottom w:val="single" w:sz="4" w:space="0" w:color="auto"/>
              <w:right w:val="single" w:sz="4" w:space="0" w:color="auto"/>
            </w:tcBorders>
            <w:shd w:val="clear" w:color="auto" w:fill="auto"/>
            <w:noWrap/>
            <w:vAlign w:val="center"/>
            <w:hideMark/>
          </w:tcPr>
          <w:p w14:paraId="7A28D1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FF59F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12B4D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7544EE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Гнусино д</w:t>
            </w:r>
          </w:p>
        </w:tc>
      </w:tr>
      <w:tr w:rsidR="008F6BD7" w:rsidRPr="008F6BD7" w14:paraId="4E1777B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957CA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1138</w:t>
            </w:r>
          </w:p>
        </w:tc>
        <w:tc>
          <w:tcPr>
            <w:tcW w:w="2639" w:type="dxa"/>
            <w:tcBorders>
              <w:top w:val="nil"/>
              <w:left w:val="nil"/>
              <w:bottom w:val="single" w:sz="4" w:space="0" w:color="auto"/>
              <w:right w:val="single" w:sz="4" w:space="0" w:color="auto"/>
            </w:tcBorders>
            <w:shd w:val="clear" w:color="auto" w:fill="auto"/>
            <w:noWrap/>
            <w:vAlign w:val="center"/>
            <w:hideMark/>
          </w:tcPr>
          <w:p w14:paraId="07DC10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5F8B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Кикнурский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C7B49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Муреево</w:t>
            </w:r>
          </w:p>
        </w:tc>
        <w:tc>
          <w:tcPr>
            <w:tcW w:w="2127" w:type="dxa"/>
            <w:tcBorders>
              <w:top w:val="nil"/>
              <w:left w:val="nil"/>
              <w:bottom w:val="single" w:sz="4" w:space="0" w:color="auto"/>
              <w:right w:val="single" w:sz="4" w:space="0" w:color="auto"/>
            </w:tcBorders>
            <w:shd w:val="clear" w:color="auto" w:fill="auto"/>
            <w:noWrap/>
            <w:vAlign w:val="center"/>
            <w:hideMark/>
          </w:tcPr>
          <w:p w14:paraId="70B0EA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462BD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559431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1139</w:t>
            </w:r>
          </w:p>
        </w:tc>
        <w:tc>
          <w:tcPr>
            <w:tcW w:w="2639" w:type="dxa"/>
            <w:tcBorders>
              <w:top w:val="nil"/>
              <w:left w:val="nil"/>
              <w:bottom w:val="single" w:sz="4" w:space="0" w:color="auto"/>
              <w:right w:val="single" w:sz="4" w:space="0" w:color="auto"/>
            </w:tcBorders>
            <w:shd w:val="clear" w:color="auto" w:fill="auto"/>
            <w:noWrap/>
            <w:vAlign w:val="center"/>
            <w:hideMark/>
          </w:tcPr>
          <w:p w14:paraId="7C6F6A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4349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567FE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Нижняя Тимофеевская</w:t>
            </w:r>
          </w:p>
        </w:tc>
        <w:tc>
          <w:tcPr>
            <w:tcW w:w="2127" w:type="dxa"/>
            <w:tcBorders>
              <w:top w:val="nil"/>
              <w:left w:val="nil"/>
              <w:bottom w:val="single" w:sz="4" w:space="0" w:color="auto"/>
              <w:right w:val="single" w:sz="4" w:space="0" w:color="auto"/>
            </w:tcBorders>
            <w:shd w:val="clear" w:color="auto" w:fill="auto"/>
            <w:noWrap/>
            <w:vAlign w:val="center"/>
            <w:hideMark/>
          </w:tcPr>
          <w:p w14:paraId="01A050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19DD4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50DA8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1140</w:t>
            </w:r>
          </w:p>
        </w:tc>
        <w:tc>
          <w:tcPr>
            <w:tcW w:w="2639" w:type="dxa"/>
            <w:tcBorders>
              <w:top w:val="nil"/>
              <w:left w:val="nil"/>
              <w:bottom w:val="single" w:sz="4" w:space="0" w:color="auto"/>
              <w:right w:val="single" w:sz="4" w:space="0" w:color="auto"/>
            </w:tcBorders>
            <w:shd w:val="clear" w:color="auto" w:fill="auto"/>
            <w:noWrap/>
            <w:vAlign w:val="center"/>
            <w:hideMark/>
          </w:tcPr>
          <w:p w14:paraId="5814C5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DD89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0E4227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Сосновка</w:t>
            </w:r>
          </w:p>
        </w:tc>
        <w:tc>
          <w:tcPr>
            <w:tcW w:w="2127" w:type="dxa"/>
            <w:tcBorders>
              <w:top w:val="nil"/>
              <w:left w:val="nil"/>
              <w:bottom w:val="single" w:sz="4" w:space="0" w:color="auto"/>
              <w:right w:val="single" w:sz="4" w:space="0" w:color="auto"/>
            </w:tcBorders>
            <w:shd w:val="clear" w:color="auto" w:fill="auto"/>
            <w:noWrap/>
            <w:vAlign w:val="center"/>
            <w:hideMark/>
          </w:tcPr>
          <w:p w14:paraId="2B0A318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7A1E1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4AEE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1141</w:t>
            </w:r>
          </w:p>
        </w:tc>
        <w:tc>
          <w:tcPr>
            <w:tcW w:w="2639" w:type="dxa"/>
            <w:tcBorders>
              <w:top w:val="nil"/>
              <w:left w:val="nil"/>
              <w:bottom w:val="single" w:sz="4" w:space="0" w:color="auto"/>
              <w:right w:val="single" w:sz="4" w:space="0" w:color="auto"/>
            </w:tcBorders>
            <w:shd w:val="clear" w:color="auto" w:fill="auto"/>
            <w:noWrap/>
            <w:vAlign w:val="center"/>
            <w:hideMark/>
          </w:tcPr>
          <w:p w14:paraId="0DAF219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A893C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83AA8D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Шипицыны</w:t>
            </w:r>
          </w:p>
        </w:tc>
        <w:tc>
          <w:tcPr>
            <w:tcW w:w="2127" w:type="dxa"/>
            <w:tcBorders>
              <w:top w:val="nil"/>
              <w:left w:val="nil"/>
              <w:bottom w:val="single" w:sz="4" w:space="0" w:color="auto"/>
              <w:right w:val="single" w:sz="4" w:space="0" w:color="auto"/>
            </w:tcBorders>
            <w:shd w:val="clear" w:color="auto" w:fill="auto"/>
            <w:noWrap/>
            <w:vAlign w:val="center"/>
            <w:hideMark/>
          </w:tcPr>
          <w:p w14:paraId="2D6C0EA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90FCD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8E220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1142</w:t>
            </w:r>
          </w:p>
        </w:tc>
        <w:tc>
          <w:tcPr>
            <w:tcW w:w="2639" w:type="dxa"/>
            <w:tcBorders>
              <w:top w:val="nil"/>
              <w:left w:val="nil"/>
              <w:bottom w:val="single" w:sz="4" w:space="0" w:color="auto"/>
              <w:right w:val="single" w:sz="4" w:space="0" w:color="auto"/>
            </w:tcBorders>
            <w:shd w:val="clear" w:color="auto" w:fill="auto"/>
            <w:noWrap/>
            <w:vAlign w:val="center"/>
            <w:hideMark/>
          </w:tcPr>
          <w:p w14:paraId="76017E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66D28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2DA83B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Ральниковы</w:t>
            </w:r>
          </w:p>
        </w:tc>
        <w:tc>
          <w:tcPr>
            <w:tcW w:w="2127" w:type="dxa"/>
            <w:tcBorders>
              <w:top w:val="nil"/>
              <w:left w:val="nil"/>
              <w:bottom w:val="single" w:sz="4" w:space="0" w:color="auto"/>
              <w:right w:val="single" w:sz="4" w:space="0" w:color="auto"/>
            </w:tcBorders>
            <w:shd w:val="clear" w:color="auto" w:fill="auto"/>
            <w:noWrap/>
            <w:vAlign w:val="center"/>
            <w:hideMark/>
          </w:tcPr>
          <w:p w14:paraId="29F2D9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CD362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41BA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1143</w:t>
            </w:r>
          </w:p>
        </w:tc>
        <w:tc>
          <w:tcPr>
            <w:tcW w:w="2639" w:type="dxa"/>
            <w:tcBorders>
              <w:top w:val="nil"/>
              <w:left w:val="nil"/>
              <w:bottom w:val="single" w:sz="4" w:space="0" w:color="auto"/>
              <w:right w:val="single" w:sz="4" w:space="0" w:color="auto"/>
            </w:tcBorders>
            <w:shd w:val="clear" w:color="auto" w:fill="auto"/>
            <w:noWrap/>
            <w:vAlign w:val="center"/>
            <w:hideMark/>
          </w:tcPr>
          <w:p w14:paraId="598F14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10125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03FBB2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Большие Бесселята</w:t>
            </w:r>
          </w:p>
        </w:tc>
        <w:tc>
          <w:tcPr>
            <w:tcW w:w="2127" w:type="dxa"/>
            <w:tcBorders>
              <w:top w:val="nil"/>
              <w:left w:val="nil"/>
              <w:bottom w:val="single" w:sz="4" w:space="0" w:color="auto"/>
              <w:right w:val="single" w:sz="4" w:space="0" w:color="auto"/>
            </w:tcBorders>
            <w:shd w:val="clear" w:color="auto" w:fill="auto"/>
            <w:noWrap/>
            <w:vAlign w:val="center"/>
            <w:hideMark/>
          </w:tcPr>
          <w:p w14:paraId="69F89D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49BFF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A41EB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1144</w:t>
            </w:r>
          </w:p>
        </w:tc>
        <w:tc>
          <w:tcPr>
            <w:tcW w:w="2639" w:type="dxa"/>
            <w:tcBorders>
              <w:top w:val="nil"/>
              <w:left w:val="nil"/>
              <w:bottom w:val="single" w:sz="4" w:space="0" w:color="auto"/>
              <w:right w:val="single" w:sz="4" w:space="0" w:color="auto"/>
            </w:tcBorders>
            <w:shd w:val="clear" w:color="auto" w:fill="auto"/>
            <w:noWrap/>
            <w:vAlign w:val="center"/>
            <w:hideMark/>
          </w:tcPr>
          <w:p w14:paraId="0B3BE9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7D27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06C335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71FB85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Богородская д</w:t>
            </w:r>
          </w:p>
        </w:tc>
      </w:tr>
      <w:tr w:rsidR="008F6BD7" w:rsidRPr="008F6BD7" w14:paraId="673A9E7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56A8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1145</w:t>
            </w:r>
          </w:p>
        </w:tc>
        <w:tc>
          <w:tcPr>
            <w:tcW w:w="2639" w:type="dxa"/>
            <w:tcBorders>
              <w:top w:val="nil"/>
              <w:left w:val="nil"/>
              <w:bottom w:val="single" w:sz="4" w:space="0" w:color="auto"/>
              <w:right w:val="single" w:sz="4" w:space="0" w:color="auto"/>
            </w:tcBorders>
            <w:shd w:val="clear" w:color="auto" w:fill="auto"/>
            <w:noWrap/>
            <w:vAlign w:val="center"/>
            <w:hideMark/>
          </w:tcPr>
          <w:p w14:paraId="00993EB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06D1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A9E68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Лучкины</w:t>
            </w:r>
          </w:p>
        </w:tc>
        <w:tc>
          <w:tcPr>
            <w:tcW w:w="2127" w:type="dxa"/>
            <w:tcBorders>
              <w:top w:val="nil"/>
              <w:left w:val="nil"/>
              <w:bottom w:val="single" w:sz="4" w:space="0" w:color="auto"/>
              <w:right w:val="single" w:sz="4" w:space="0" w:color="auto"/>
            </w:tcBorders>
            <w:shd w:val="clear" w:color="auto" w:fill="auto"/>
            <w:noWrap/>
            <w:vAlign w:val="center"/>
            <w:hideMark/>
          </w:tcPr>
          <w:p w14:paraId="1A19B4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EC3C7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EDEFA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1146</w:t>
            </w:r>
          </w:p>
        </w:tc>
        <w:tc>
          <w:tcPr>
            <w:tcW w:w="2639" w:type="dxa"/>
            <w:tcBorders>
              <w:top w:val="nil"/>
              <w:left w:val="nil"/>
              <w:bottom w:val="single" w:sz="4" w:space="0" w:color="auto"/>
              <w:right w:val="single" w:sz="4" w:space="0" w:color="auto"/>
            </w:tcBorders>
            <w:shd w:val="clear" w:color="auto" w:fill="auto"/>
            <w:noWrap/>
            <w:vAlign w:val="center"/>
            <w:hideMark/>
          </w:tcPr>
          <w:p w14:paraId="5B3B69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442A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F140E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Танабаево</w:t>
            </w:r>
          </w:p>
        </w:tc>
        <w:tc>
          <w:tcPr>
            <w:tcW w:w="2127" w:type="dxa"/>
            <w:tcBorders>
              <w:top w:val="nil"/>
              <w:left w:val="nil"/>
              <w:bottom w:val="single" w:sz="4" w:space="0" w:color="auto"/>
              <w:right w:val="single" w:sz="4" w:space="0" w:color="auto"/>
            </w:tcBorders>
            <w:shd w:val="clear" w:color="auto" w:fill="auto"/>
            <w:noWrap/>
            <w:vAlign w:val="center"/>
            <w:hideMark/>
          </w:tcPr>
          <w:p w14:paraId="3F8380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BEDA9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BD9B1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1147</w:t>
            </w:r>
          </w:p>
        </w:tc>
        <w:tc>
          <w:tcPr>
            <w:tcW w:w="2639" w:type="dxa"/>
            <w:tcBorders>
              <w:top w:val="nil"/>
              <w:left w:val="nil"/>
              <w:bottom w:val="single" w:sz="4" w:space="0" w:color="auto"/>
              <w:right w:val="single" w:sz="4" w:space="0" w:color="auto"/>
            </w:tcBorders>
            <w:shd w:val="clear" w:color="auto" w:fill="auto"/>
            <w:noWrap/>
            <w:vAlign w:val="center"/>
            <w:hideMark/>
          </w:tcPr>
          <w:p w14:paraId="596FBB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8981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C386A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Шердынята</w:t>
            </w:r>
          </w:p>
        </w:tc>
        <w:tc>
          <w:tcPr>
            <w:tcW w:w="2127" w:type="dxa"/>
            <w:tcBorders>
              <w:top w:val="nil"/>
              <w:left w:val="nil"/>
              <w:bottom w:val="single" w:sz="4" w:space="0" w:color="auto"/>
              <w:right w:val="single" w:sz="4" w:space="0" w:color="auto"/>
            </w:tcBorders>
            <w:shd w:val="clear" w:color="auto" w:fill="auto"/>
            <w:noWrap/>
            <w:vAlign w:val="center"/>
            <w:hideMark/>
          </w:tcPr>
          <w:p w14:paraId="4B4F1A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2FCF7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8D42C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1148</w:t>
            </w:r>
          </w:p>
        </w:tc>
        <w:tc>
          <w:tcPr>
            <w:tcW w:w="2639" w:type="dxa"/>
            <w:tcBorders>
              <w:top w:val="nil"/>
              <w:left w:val="nil"/>
              <w:bottom w:val="single" w:sz="4" w:space="0" w:color="auto"/>
              <w:right w:val="single" w:sz="4" w:space="0" w:color="auto"/>
            </w:tcBorders>
            <w:shd w:val="clear" w:color="auto" w:fill="auto"/>
            <w:noWrap/>
            <w:vAlign w:val="center"/>
            <w:hideMark/>
          </w:tcPr>
          <w:p w14:paraId="1EAA78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D9585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91FBE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Мелянда</w:t>
            </w:r>
          </w:p>
        </w:tc>
        <w:tc>
          <w:tcPr>
            <w:tcW w:w="2127" w:type="dxa"/>
            <w:tcBorders>
              <w:top w:val="nil"/>
              <w:left w:val="nil"/>
              <w:bottom w:val="single" w:sz="4" w:space="0" w:color="auto"/>
              <w:right w:val="single" w:sz="4" w:space="0" w:color="auto"/>
            </w:tcBorders>
            <w:shd w:val="clear" w:color="auto" w:fill="auto"/>
            <w:noWrap/>
            <w:vAlign w:val="center"/>
            <w:hideMark/>
          </w:tcPr>
          <w:p w14:paraId="21EC6D7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84F36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35BC6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1149</w:t>
            </w:r>
          </w:p>
        </w:tc>
        <w:tc>
          <w:tcPr>
            <w:tcW w:w="2639" w:type="dxa"/>
            <w:tcBorders>
              <w:top w:val="nil"/>
              <w:left w:val="nil"/>
              <w:bottom w:val="single" w:sz="4" w:space="0" w:color="auto"/>
              <w:right w:val="single" w:sz="4" w:space="0" w:color="auto"/>
            </w:tcBorders>
            <w:shd w:val="clear" w:color="auto" w:fill="auto"/>
            <w:noWrap/>
            <w:vAlign w:val="center"/>
            <w:hideMark/>
          </w:tcPr>
          <w:p w14:paraId="6F8A79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524D9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676CB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П.Комсомольский</w:t>
            </w:r>
          </w:p>
        </w:tc>
        <w:tc>
          <w:tcPr>
            <w:tcW w:w="2127" w:type="dxa"/>
            <w:tcBorders>
              <w:top w:val="nil"/>
              <w:left w:val="nil"/>
              <w:bottom w:val="single" w:sz="4" w:space="0" w:color="auto"/>
              <w:right w:val="single" w:sz="4" w:space="0" w:color="auto"/>
            </w:tcBorders>
            <w:shd w:val="clear" w:color="auto" w:fill="auto"/>
            <w:noWrap/>
            <w:vAlign w:val="center"/>
            <w:hideMark/>
          </w:tcPr>
          <w:p w14:paraId="366068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E8CDD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67B46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1150</w:t>
            </w:r>
          </w:p>
        </w:tc>
        <w:tc>
          <w:tcPr>
            <w:tcW w:w="2639" w:type="dxa"/>
            <w:tcBorders>
              <w:top w:val="nil"/>
              <w:left w:val="nil"/>
              <w:bottom w:val="single" w:sz="4" w:space="0" w:color="auto"/>
              <w:right w:val="single" w:sz="4" w:space="0" w:color="auto"/>
            </w:tcBorders>
            <w:shd w:val="clear" w:color="auto" w:fill="auto"/>
            <w:noWrap/>
            <w:vAlign w:val="center"/>
            <w:hideMark/>
          </w:tcPr>
          <w:p w14:paraId="62432B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E943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20C0996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Казаринцы</w:t>
            </w:r>
          </w:p>
        </w:tc>
        <w:tc>
          <w:tcPr>
            <w:tcW w:w="2127" w:type="dxa"/>
            <w:tcBorders>
              <w:top w:val="nil"/>
              <w:left w:val="nil"/>
              <w:bottom w:val="single" w:sz="4" w:space="0" w:color="auto"/>
              <w:right w:val="single" w:sz="4" w:space="0" w:color="auto"/>
            </w:tcBorders>
            <w:shd w:val="clear" w:color="auto" w:fill="auto"/>
            <w:noWrap/>
            <w:vAlign w:val="center"/>
            <w:hideMark/>
          </w:tcPr>
          <w:p w14:paraId="17CA1D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12428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2DF5D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1151</w:t>
            </w:r>
          </w:p>
        </w:tc>
        <w:tc>
          <w:tcPr>
            <w:tcW w:w="2639" w:type="dxa"/>
            <w:tcBorders>
              <w:top w:val="nil"/>
              <w:left w:val="nil"/>
              <w:bottom w:val="single" w:sz="4" w:space="0" w:color="auto"/>
              <w:right w:val="single" w:sz="4" w:space="0" w:color="auto"/>
            </w:tcBorders>
            <w:shd w:val="clear" w:color="auto" w:fill="auto"/>
            <w:noWrap/>
            <w:vAlign w:val="center"/>
            <w:hideMark/>
          </w:tcPr>
          <w:p w14:paraId="3B3E1F0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3990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07713A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П.Светлый</w:t>
            </w:r>
          </w:p>
        </w:tc>
        <w:tc>
          <w:tcPr>
            <w:tcW w:w="2127" w:type="dxa"/>
            <w:tcBorders>
              <w:top w:val="nil"/>
              <w:left w:val="nil"/>
              <w:bottom w:val="single" w:sz="4" w:space="0" w:color="auto"/>
              <w:right w:val="single" w:sz="4" w:space="0" w:color="auto"/>
            </w:tcBorders>
            <w:shd w:val="clear" w:color="auto" w:fill="auto"/>
            <w:noWrap/>
            <w:vAlign w:val="center"/>
            <w:hideMark/>
          </w:tcPr>
          <w:p w14:paraId="433A9F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05C61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68F56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1152</w:t>
            </w:r>
          </w:p>
        </w:tc>
        <w:tc>
          <w:tcPr>
            <w:tcW w:w="2639" w:type="dxa"/>
            <w:tcBorders>
              <w:top w:val="nil"/>
              <w:left w:val="nil"/>
              <w:bottom w:val="single" w:sz="4" w:space="0" w:color="auto"/>
              <w:right w:val="single" w:sz="4" w:space="0" w:color="auto"/>
            </w:tcBorders>
            <w:shd w:val="clear" w:color="auto" w:fill="auto"/>
            <w:noWrap/>
            <w:vAlign w:val="center"/>
            <w:hideMark/>
          </w:tcPr>
          <w:p w14:paraId="03EE2A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E248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DF5A7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П.Светлый</w:t>
            </w:r>
          </w:p>
        </w:tc>
        <w:tc>
          <w:tcPr>
            <w:tcW w:w="2127" w:type="dxa"/>
            <w:tcBorders>
              <w:top w:val="nil"/>
              <w:left w:val="nil"/>
              <w:bottom w:val="single" w:sz="4" w:space="0" w:color="auto"/>
              <w:right w:val="single" w:sz="4" w:space="0" w:color="auto"/>
            </w:tcBorders>
            <w:shd w:val="clear" w:color="auto" w:fill="auto"/>
            <w:noWrap/>
            <w:vAlign w:val="center"/>
            <w:hideMark/>
          </w:tcPr>
          <w:p w14:paraId="741E21D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Светлый</w:t>
            </w:r>
          </w:p>
        </w:tc>
      </w:tr>
      <w:tr w:rsidR="008F6BD7" w:rsidRPr="008F6BD7" w14:paraId="41B0DA4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8C6F9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1153</w:t>
            </w:r>
          </w:p>
        </w:tc>
        <w:tc>
          <w:tcPr>
            <w:tcW w:w="2639" w:type="dxa"/>
            <w:tcBorders>
              <w:top w:val="nil"/>
              <w:left w:val="nil"/>
              <w:bottom w:val="single" w:sz="4" w:space="0" w:color="auto"/>
              <w:right w:val="single" w:sz="4" w:space="0" w:color="auto"/>
            </w:tcBorders>
            <w:shd w:val="clear" w:color="auto" w:fill="auto"/>
            <w:noWrap/>
            <w:vAlign w:val="center"/>
            <w:hideMark/>
          </w:tcPr>
          <w:p w14:paraId="59A1BF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3DAF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Мурашинский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28D4A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Коммуна</w:t>
            </w:r>
          </w:p>
        </w:tc>
        <w:tc>
          <w:tcPr>
            <w:tcW w:w="2127" w:type="dxa"/>
            <w:tcBorders>
              <w:top w:val="nil"/>
              <w:left w:val="nil"/>
              <w:bottom w:val="single" w:sz="4" w:space="0" w:color="auto"/>
              <w:right w:val="single" w:sz="4" w:space="0" w:color="auto"/>
            </w:tcBorders>
            <w:shd w:val="clear" w:color="auto" w:fill="auto"/>
            <w:noWrap/>
            <w:vAlign w:val="center"/>
            <w:hideMark/>
          </w:tcPr>
          <w:p w14:paraId="716819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D46E9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B2B5A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1154</w:t>
            </w:r>
          </w:p>
        </w:tc>
        <w:tc>
          <w:tcPr>
            <w:tcW w:w="2639" w:type="dxa"/>
            <w:tcBorders>
              <w:top w:val="nil"/>
              <w:left w:val="nil"/>
              <w:bottom w:val="single" w:sz="4" w:space="0" w:color="auto"/>
              <w:right w:val="single" w:sz="4" w:space="0" w:color="auto"/>
            </w:tcBorders>
            <w:shd w:val="clear" w:color="auto" w:fill="auto"/>
            <w:noWrap/>
            <w:vAlign w:val="center"/>
            <w:hideMark/>
          </w:tcPr>
          <w:p w14:paraId="3AEEA12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AA245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6D4049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Мокрецы</w:t>
            </w:r>
          </w:p>
        </w:tc>
        <w:tc>
          <w:tcPr>
            <w:tcW w:w="2127" w:type="dxa"/>
            <w:tcBorders>
              <w:top w:val="nil"/>
              <w:left w:val="nil"/>
              <w:bottom w:val="single" w:sz="4" w:space="0" w:color="auto"/>
              <w:right w:val="single" w:sz="4" w:space="0" w:color="auto"/>
            </w:tcBorders>
            <w:shd w:val="clear" w:color="auto" w:fill="auto"/>
            <w:noWrap/>
            <w:vAlign w:val="center"/>
            <w:hideMark/>
          </w:tcPr>
          <w:p w14:paraId="56632D7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5345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1A2BB4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1155</w:t>
            </w:r>
          </w:p>
        </w:tc>
        <w:tc>
          <w:tcPr>
            <w:tcW w:w="2639" w:type="dxa"/>
            <w:tcBorders>
              <w:top w:val="nil"/>
              <w:left w:val="nil"/>
              <w:bottom w:val="single" w:sz="4" w:space="0" w:color="auto"/>
              <w:right w:val="single" w:sz="4" w:space="0" w:color="auto"/>
            </w:tcBorders>
            <w:shd w:val="clear" w:color="auto" w:fill="auto"/>
            <w:noWrap/>
            <w:vAlign w:val="center"/>
            <w:hideMark/>
          </w:tcPr>
          <w:p w14:paraId="4AF807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4209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86D04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Ляпки</w:t>
            </w:r>
          </w:p>
        </w:tc>
        <w:tc>
          <w:tcPr>
            <w:tcW w:w="2127" w:type="dxa"/>
            <w:tcBorders>
              <w:top w:val="nil"/>
              <w:left w:val="nil"/>
              <w:bottom w:val="single" w:sz="4" w:space="0" w:color="auto"/>
              <w:right w:val="single" w:sz="4" w:space="0" w:color="auto"/>
            </w:tcBorders>
            <w:shd w:val="clear" w:color="auto" w:fill="auto"/>
            <w:noWrap/>
            <w:vAlign w:val="center"/>
            <w:hideMark/>
          </w:tcPr>
          <w:p w14:paraId="59462D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D0EDF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99673B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1156</w:t>
            </w:r>
          </w:p>
        </w:tc>
        <w:tc>
          <w:tcPr>
            <w:tcW w:w="2639" w:type="dxa"/>
            <w:tcBorders>
              <w:top w:val="nil"/>
              <w:left w:val="nil"/>
              <w:bottom w:val="single" w:sz="4" w:space="0" w:color="auto"/>
              <w:right w:val="single" w:sz="4" w:space="0" w:color="auto"/>
            </w:tcBorders>
            <w:shd w:val="clear" w:color="auto" w:fill="auto"/>
            <w:noWrap/>
            <w:vAlign w:val="center"/>
            <w:hideMark/>
          </w:tcPr>
          <w:p w14:paraId="5BE1032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439F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Пижанский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75750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Лом-Комары</w:t>
            </w:r>
          </w:p>
        </w:tc>
        <w:tc>
          <w:tcPr>
            <w:tcW w:w="2127" w:type="dxa"/>
            <w:tcBorders>
              <w:top w:val="nil"/>
              <w:left w:val="nil"/>
              <w:bottom w:val="single" w:sz="4" w:space="0" w:color="auto"/>
              <w:right w:val="single" w:sz="4" w:space="0" w:color="auto"/>
            </w:tcBorders>
            <w:shd w:val="clear" w:color="auto" w:fill="auto"/>
            <w:noWrap/>
            <w:vAlign w:val="center"/>
            <w:hideMark/>
          </w:tcPr>
          <w:p w14:paraId="4BBCBDF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3F819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462E3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1157</w:t>
            </w:r>
          </w:p>
        </w:tc>
        <w:tc>
          <w:tcPr>
            <w:tcW w:w="2639" w:type="dxa"/>
            <w:tcBorders>
              <w:top w:val="nil"/>
              <w:left w:val="nil"/>
              <w:bottom w:val="single" w:sz="4" w:space="0" w:color="auto"/>
              <w:right w:val="single" w:sz="4" w:space="0" w:color="auto"/>
            </w:tcBorders>
            <w:shd w:val="clear" w:color="auto" w:fill="auto"/>
            <w:noWrap/>
            <w:vAlign w:val="center"/>
            <w:hideMark/>
          </w:tcPr>
          <w:p w14:paraId="5368D0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18444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78FFE3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Чупраки</w:t>
            </w:r>
          </w:p>
        </w:tc>
        <w:tc>
          <w:tcPr>
            <w:tcW w:w="2127" w:type="dxa"/>
            <w:tcBorders>
              <w:top w:val="nil"/>
              <w:left w:val="nil"/>
              <w:bottom w:val="single" w:sz="4" w:space="0" w:color="auto"/>
              <w:right w:val="single" w:sz="4" w:space="0" w:color="auto"/>
            </w:tcBorders>
            <w:shd w:val="clear" w:color="auto" w:fill="auto"/>
            <w:noWrap/>
            <w:vAlign w:val="center"/>
            <w:hideMark/>
          </w:tcPr>
          <w:p w14:paraId="0BB86D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A6789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85BB9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1158</w:t>
            </w:r>
          </w:p>
        </w:tc>
        <w:tc>
          <w:tcPr>
            <w:tcW w:w="2639" w:type="dxa"/>
            <w:tcBorders>
              <w:top w:val="nil"/>
              <w:left w:val="nil"/>
              <w:bottom w:val="single" w:sz="4" w:space="0" w:color="auto"/>
              <w:right w:val="single" w:sz="4" w:space="0" w:color="auto"/>
            </w:tcBorders>
            <w:shd w:val="clear" w:color="auto" w:fill="auto"/>
            <w:noWrap/>
            <w:vAlign w:val="center"/>
            <w:hideMark/>
          </w:tcPr>
          <w:p w14:paraId="01D611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64219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869F9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Слободской</w:t>
            </w:r>
          </w:p>
        </w:tc>
        <w:tc>
          <w:tcPr>
            <w:tcW w:w="2127" w:type="dxa"/>
            <w:tcBorders>
              <w:top w:val="nil"/>
              <w:left w:val="nil"/>
              <w:bottom w:val="single" w:sz="4" w:space="0" w:color="auto"/>
              <w:right w:val="single" w:sz="4" w:space="0" w:color="auto"/>
            </w:tcBorders>
            <w:shd w:val="clear" w:color="auto" w:fill="auto"/>
            <w:noWrap/>
            <w:vAlign w:val="center"/>
            <w:hideMark/>
          </w:tcPr>
          <w:p w14:paraId="149470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19571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66E3C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1159</w:t>
            </w:r>
          </w:p>
        </w:tc>
        <w:tc>
          <w:tcPr>
            <w:tcW w:w="2639" w:type="dxa"/>
            <w:tcBorders>
              <w:top w:val="nil"/>
              <w:left w:val="nil"/>
              <w:bottom w:val="single" w:sz="4" w:space="0" w:color="auto"/>
              <w:right w:val="single" w:sz="4" w:space="0" w:color="auto"/>
            </w:tcBorders>
            <w:shd w:val="clear" w:color="auto" w:fill="auto"/>
            <w:noWrap/>
            <w:vAlign w:val="center"/>
            <w:hideMark/>
          </w:tcPr>
          <w:p w14:paraId="1E0F66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DD04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CF85E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Зуево</w:t>
            </w:r>
          </w:p>
        </w:tc>
        <w:tc>
          <w:tcPr>
            <w:tcW w:w="2127" w:type="dxa"/>
            <w:tcBorders>
              <w:top w:val="nil"/>
              <w:left w:val="nil"/>
              <w:bottom w:val="single" w:sz="4" w:space="0" w:color="auto"/>
              <w:right w:val="single" w:sz="4" w:space="0" w:color="auto"/>
            </w:tcBorders>
            <w:shd w:val="clear" w:color="auto" w:fill="auto"/>
            <w:noWrap/>
            <w:vAlign w:val="center"/>
            <w:hideMark/>
          </w:tcPr>
          <w:p w14:paraId="0F549D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DADE9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32EA1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1160</w:t>
            </w:r>
          </w:p>
        </w:tc>
        <w:tc>
          <w:tcPr>
            <w:tcW w:w="2639" w:type="dxa"/>
            <w:tcBorders>
              <w:top w:val="nil"/>
              <w:left w:val="nil"/>
              <w:bottom w:val="single" w:sz="4" w:space="0" w:color="auto"/>
              <w:right w:val="single" w:sz="4" w:space="0" w:color="auto"/>
            </w:tcBorders>
            <w:shd w:val="clear" w:color="auto" w:fill="auto"/>
            <w:noWrap/>
            <w:vAlign w:val="center"/>
            <w:hideMark/>
          </w:tcPr>
          <w:p w14:paraId="1EEE53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80611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BCC82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Постниково</w:t>
            </w:r>
          </w:p>
        </w:tc>
        <w:tc>
          <w:tcPr>
            <w:tcW w:w="2127" w:type="dxa"/>
            <w:tcBorders>
              <w:top w:val="nil"/>
              <w:left w:val="nil"/>
              <w:bottom w:val="single" w:sz="4" w:space="0" w:color="auto"/>
              <w:right w:val="single" w:sz="4" w:space="0" w:color="auto"/>
            </w:tcBorders>
            <w:shd w:val="clear" w:color="auto" w:fill="auto"/>
            <w:noWrap/>
            <w:vAlign w:val="center"/>
            <w:hideMark/>
          </w:tcPr>
          <w:p w14:paraId="4FB341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39369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99EC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1161</w:t>
            </w:r>
          </w:p>
        </w:tc>
        <w:tc>
          <w:tcPr>
            <w:tcW w:w="2639" w:type="dxa"/>
            <w:tcBorders>
              <w:top w:val="nil"/>
              <w:left w:val="nil"/>
              <w:bottom w:val="single" w:sz="4" w:space="0" w:color="auto"/>
              <w:right w:val="single" w:sz="4" w:space="0" w:color="auto"/>
            </w:tcBorders>
            <w:shd w:val="clear" w:color="auto" w:fill="auto"/>
            <w:noWrap/>
            <w:vAlign w:val="center"/>
            <w:hideMark/>
          </w:tcPr>
          <w:p w14:paraId="110059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6CD9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4BE0B08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Лальск</w:t>
            </w:r>
          </w:p>
        </w:tc>
        <w:tc>
          <w:tcPr>
            <w:tcW w:w="2127" w:type="dxa"/>
            <w:tcBorders>
              <w:top w:val="nil"/>
              <w:left w:val="nil"/>
              <w:bottom w:val="single" w:sz="4" w:space="0" w:color="auto"/>
              <w:right w:val="single" w:sz="4" w:space="0" w:color="auto"/>
            </w:tcBorders>
            <w:shd w:val="clear" w:color="auto" w:fill="auto"/>
            <w:noWrap/>
            <w:vAlign w:val="center"/>
            <w:hideMark/>
          </w:tcPr>
          <w:p w14:paraId="05E131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75950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EF2D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1162</w:t>
            </w:r>
          </w:p>
        </w:tc>
        <w:tc>
          <w:tcPr>
            <w:tcW w:w="2639" w:type="dxa"/>
            <w:tcBorders>
              <w:top w:val="nil"/>
              <w:left w:val="nil"/>
              <w:bottom w:val="single" w:sz="4" w:space="0" w:color="auto"/>
              <w:right w:val="single" w:sz="4" w:space="0" w:color="auto"/>
            </w:tcBorders>
            <w:shd w:val="clear" w:color="auto" w:fill="auto"/>
            <w:noWrap/>
            <w:vAlign w:val="center"/>
            <w:hideMark/>
          </w:tcPr>
          <w:p w14:paraId="0E9FED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856787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859796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Нагорское</w:t>
            </w:r>
          </w:p>
        </w:tc>
        <w:tc>
          <w:tcPr>
            <w:tcW w:w="2127" w:type="dxa"/>
            <w:tcBorders>
              <w:top w:val="nil"/>
              <w:left w:val="nil"/>
              <w:bottom w:val="single" w:sz="4" w:space="0" w:color="auto"/>
              <w:right w:val="single" w:sz="4" w:space="0" w:color="auto"/>
            </w:tcBorders>
            <w:shd w:val="clear" w:color="auto" w:fill="auto"/>
            <w:noWrap/>
            <w:vAlign w:val="center"/>
            <w:hideMark/>
          </w:tcPr>
          <w:p w14:paraId="3B923E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4CB103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DE36BD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1163</w:t>
            </w:r>
          </w:p>
        </w:tc>
        <w:tc>
          <w:tcPr>
            <w:tcW w:w="2639" w:type="dxa"/>
            <w:tcBorders>
              <w:top w:val="nil"/>
              <w:left w:val="nil"/>
              <w:bottom w:val="single" w:sz="4" w:space="0" w:color="auto"/>
              <w:right w:val="single" w:sz="4" w:space="0" w:color="auto"/>
            </w:tcBorders>
            <w:shd w:val="clear" w:color="auto" w:fill="auto"/>
            <w:noWrap/>
            <w:vAlign w:val="center"/>
            <w:hideMark/>
          </w:tcPr>
          <w:p w14:paraId="78ADBED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7F623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7DE710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Федяково</w:t>
            </w:r>
          </w:p>
        </w:tc>
        <w:tc>
          <w:tcPr>
            <w:tcW w:w="2127" w:type="dxa"/>
            <w:tcBorders>
              <w:top w:val="nil"/>
              <w:left w:val="nil"/>
              <w:bottom w:val="single" w:sz="4" w:space="0" w:color="auto"/>
              <w:right w:val="single" w:sz="4" w:space="0" w:color="auto"/>
            </w:tcBorders>
            <w:shd w:val="clear" w:color="auto" w:fill="auto"/>
            <w:noWrap/>
            <w:vAlign w:val="center"/>
            <w:hideMark/>
          </w:tcPr>
          <w:p w14:paraId="2473AD4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56DD1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3950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1164</w:t>
            </w:r>
          </w:p>
        </w:tc>
        <w:tc>
          <w:tcPr>
            <w:tcW w:w="2639" w:type="dxa"/>
            <w:tcBorders>
              <w:top w:val="nil"/>
              <w:left w:val="nil"/>
              <w:bottom w:val="single" w:sz="4" w:space="0" w:color="auto"/>
              <w:right w:val="single" w:sz="4" w:space="0" w:color="auto"/>
            </w:tcBorders>
            <w:shd w:val="clear" w:color="auto" w:fill="auto"/>
            <w:noWrap/>
            <w:vAlign w:val="center"/>
            <w:hideMark/>
          </w:tcPr>
          <w:p w14:paraId="1AC25A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23FE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Лузский</w:t>
            </w:r>
          </w:p>
        </w:tc>
        <w:tc>
          <w:tcPr>
            <w:tcW w:w="2268" w:type="dxa"/>
            <w:tcBorders>
              <w:top w:val="nil"/>
              <w:left w:val="nil"/>
              <w:bottom w:val="single" w:sz="4" w:space="0" w:color="auto"/>
              <w:right w:val="single" w:sz="4" w:space="0" w:color="auto"/>
            </w:tcBorders>
            <w:shd w:val="clear" w:color="auto" w:fill="auto"/>
            <w:noWrap/>
            <w:vAlign w:val="center"/>
            <w:hideMark/>
          </w:tcPr>
          <w:p w14:paraId="58DD47F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Каравайково</w:t>
            </w:r>
          </w:p>
        </w:tc>
        <w:tc>
          <w:tcPr>
            <w:tcW w:w="2127" w:type="dxa"/>
            <w:tcBorders>
              <w:top w:val="nil"/>
              <w:left w:val="nil"/>
              <w:bottom w:val="single" w:sz="4" w:space="0" w:color="auto"/>
              <w:right w:val="single" w:sz="4" w:space="0" w:color="auto"/>
            </w:tcBorders>
            <w:shd w:val="clear" w:color="auto" w:fill="auto"/>
            <w:noWrap/>
            <w:vAlign w:val="center"/>
            <w:hideMark/>
          </w:tcPr>
          <w:p w14:paraId="3C1EDE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CE1BC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A6C2A5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1165</w:t>
            </w:r>
          </w:p>
        </w:tc>
        <w:tc>
          <w:tcPr>
            <w:tcW w:w="2639" w:type="dxa"/>
            <w:tcBorders>
              <w:top w:val="nil"/>
              <w:left w:val="nil"/>
              <w:bottom w:val="single" w:sz="4" w:space="0" w:color="auto"/>
              <w:right w:val="single" w:sz="4" w:space="0" w:color="auto"/>
            </w:tcBorders>
            <w:shd w:val="clear" w:color="auto" w:fill="auto"/>
            <w:noWrap/>
            <w:vAlign w:val="center"/>
            <w:hideMark/>
          </w:tcPr>
          <w:p w14:paraId="12A169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4FC30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FFA74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Песчанка</w:t>
            </w:r>
          </w:p>
        </w:tc>
        <w:tc>
          <w:tcPr>
            <w:tcW w:w="2127" w:type="dxa"/>
            <w:tcBorders>
              <w:top w:val="nil"/>
              <w:left w:val="nil"/>
              <w:bottom w:val="single" w:sz="4" w:space="0" w:color="auto"/>
              <w:right w:val="single" w:sz="4" w:space="0" w:color="auto"/>
            </w:tcBorders>
            <w:shd w:val="clear" w:color="auto" w:fill="auto"/>
            <w:noWrap/>
            <w:vAlign w:val="center"/>
            <w:hideMark/>
          </w:tcPr>
          <w:p w14:paraId="76518E5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F7863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B0CBD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1166</w:t>
            </w:r>
          </w:p>
        </w:tc>
        <w:tc>
          <w:tcPr>
            <w:tcW w:w="2639" w:type="dxa"/>
            <w:tcBorders>
              <w:top w:val="nil"/>
              <w:left w:val="nil"/>
              <w:bottom w:val="single" w:sz="4" w:space="0" w:color="auto"/>
              <w:right w:val="single" w:sz="4" w:space="0" w:color="auto"/>
            </w:tcBorders>
            <w:shd w:val="clear" w:color="auto" w:fill="auto"/>
            <w:noWrap/>
            <w:vAlign w:val="center"/>
            <w:hideMark/>
          </w:tcPr>
          <w:p w14:paraId="42DAE5E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B377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9F307B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Мари-Шуэть</w:t>
            </w:r>
          </w:p>
        </w:tc>
        <w:tc>
          <w:tcPr>
            <w:tcW w:w="2127" w:type="dxa"/>
            <w:tcBorders>
              <w:top w:val="nil"/>
              <w:left w:val="nil"/>
              <w:bottom w:val="single" w:sz="4" w:space="0" w:color="auto"/>
              <w:right w:val="single" w:sz="4" w:space="0" w:color="auto"/>
            </w:tcBorders>
            <w:shd w:val="clear" w:color="auto" w:fill="auto"/>
            <w:noWrap/>
            <w:vAlign w:val="center"/>
            <w:hideMark/>
          </w:tcPr>
          <w:p w14:paraId="1B7C41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A939A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E4B8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1167</w:t>
            </w:r>
          </w:p>
        </w:tc>
        <w:tc>
          <w:tcPr>
            <w:tcW w:w="2639" w:type="dxa"/>
            <w:tcBorders>
              <w:top w:val="nil"/>
              <w:left w:val="nil"/>
              <w:bottom w:val="single" w:sz="4" w:space="0" w:color="auto"/>
              <w:right w:val="single" w:sz="4" w:space="0" w:color="auto"/>
            </w:tcBorders>
            <w:shd w:val="clear" w:color="auto" w:fill="auto"/>
            <w:noWrap/>
            <w:vAlign w:val="center"/>
            <w:hideMark/>
          </w:tcPr>
          <w:p w14:paraId="5374F2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91CC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C6D836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Липовица</w:t>
            </w:r>
          </w:p>
        </w:tc>
        <w:tc>
          <w:tcPr>
            <w:tcW w:w="2127" w:type="dxa"/>
            <w:tcBorders>
              <w:top w:val="nil"/>
              <w:left w:val="nil"/>
              <w:bottom w:val="single" w:sz="4" w:space="0" w:color="auto"/>
              <w:right w:val="single" w:sz="4" w:space="0" w:color="auto"/>
            </w:tcBorders>
            <w:shd w:val="clear" w:color="auto" w:fill="auto"/>
            <w:noWrap/>
            <w:vAlign w:val="center"/>
            <w:hideMark/>
          </w:tcPr>
          <w:p w14:paraId="305681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3C5D5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14DD5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1168</w:t>
            </w:r>
          </w:p>
        </w:tc>
        <w:tc>
          <w:tcPr>
            <w:tcW w:w="2639" w:type="dxa"/>
            <w:tcBorders>
              <w:top w:val="nil"/>
              <w:left w:val="nil"/>
              <w:bottom w:val="single" w:sz="4" w:space="0" w:color="auto"/>
              <w:right w:val="single" w:sz="4" w:space="0" w:color="auto"/>
            </w:tcBorders>
            <w:shd w:val="clear" w:color="auto" w:fill="auto"/>
            <w:noWrap/>
            <w:vAlign w:val="center"/>
            <w:hideMark/>
          </w:tcPr>
          <w:p w14:paraId="3F7BEBC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113E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08A70F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Дряхлово</w:t>
            </w:r>
          </w:p>
        </w:tc>
        <w:tc>
          <w:tcPr>
            <w:tcW w:w="2127" w:type="dxa"/>
            <w:tcBorders>
              <w:top w:val="nil"/>
              <w:left w:val="nil"/>
              <w:bottom w:val="single" w:sz="4" w:space="0" w:color="auto"/>
              <w:right w:val="single" w:sz="4" w:space="0" w:color="auto"/>
            </w:tcBorders>
            <w:shd w:val="clear" w:color="auto" w:fill="auto"/>
            <w:noWrap/>
            <w:vAlign w:val="center"/>
            <w:hideMark/>
          </w:tcPr>
          <w:p w14:paraId="5A1C14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580EF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0D609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1169</w:t>
            </w:r>
          </w:p>
        </w:tc>
        <w:tc>
          <w:tcPr>
            <w:tcW w:w="2639" w:type="dxa"/>
            <w:tcBorders>
              <w:top w:val="nil"/>
              <w:left w:val="nil"/>
              <w:bottom w:val="single" w:sz="4" w:space="0" w:color="auto"/>
              <w:right w:val="single" w:sz="4" w:space="0" w:color="auto"/>
            </w:tcBorders>
            <w:shd w:val="clear" w:color="auto" w:fill="auto"/>
            <w:noWrap/>
            <w:vAlign w:val="center"/>
            <w:hideMark/>
          </w:tcPr>
          <w:p w14:paraId="0E2C02F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97B48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1986FD2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С.Молотниково</w:t>
            </w:r>
          </w:p>
        </w:tc>
        <w:tc>
          <w:tcPr>
            <w:tcW w:w="2127" w:type="dxa"/>
            <w:tcBorders>
              <w:top w:val="nil"/>
              <w:left w:val="nil"/>
              <w:bottom w:val="single" w:sz="4" w:space="0" w:color="auto"/>
              <w:right w:val="single" w:sz="4" w:space="0" w:color="auto"/>
            </w:tcBorders>
            <w:shd w:val="clear" w:color="auto" w:fill="auto"/>
            <w:noWrap/>
            <w:vAlign w:val="center"/>
            <w:hideMark/>
          </w:tcPr>
          <w:p w14:paraId="6AAA750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B90A8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54304E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1170</w:t>
            </w:r>
          </w:p>
        </w:tc>
        <w:tc>
          <w:tcPr>
            <w:tcW w:w="2639" w:type="dxa"/>
            <w:tcBorders>
              <w:top w:val="nil"/>
              <w:left w:val="nil"/>
              <w:bottom w:val="single" w:sz="4" w:space="0" w:color="auto"/>
              <w:right w:val="single" w:sz="4" w:space="0" w:color="auto"/>
            </w:tcBorders>
            <w:shd w:val="clear" w:color="auto" w:fill="auto"/>
            <w:noWrap/>
            <w:vAlign w:val="center"/>
            <w:hideMark/>
          </w:tcPr>
          <w:p w14:paraId="071EFB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B0214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1F86C4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Рассвет</w:t>
            </w:r>
          </w:p>
        </w:tc>
        <w:tc>
          <w:tcPr>
            <w:tcW w:w="2127" w:type="dxa"/>
            <w:tcBorders>
              <w:top w:val="nil"/>
              <w:left w:val="nil"/>
              <w:bottom w:val="single" w:sz="4" w:space="0" w:color="auto"/>
              <w:right w:val="single" w:sz="4" w:space="0" w:color="auto"/>
            </w:tcBorders>
            <w:shd w:val="clear" w:color="auto" w:fill="auto"/>
            <w:noWrap/>
            <w:vAlign w:val="center"/>
            <w:hideMark/>
          </w:tcPr>
          <w:p w14:paraId="125F3D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74DDB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D6D5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1171</w:t>
            </w:r>
          </w:p>
        </w:tc>
        <w:tc>
          <w:tcPr>
            <w:tcW w:w="2639" w:type="dxa"/>
            <w:tcBorders>
              <w:top w:val="nil"/>
              <w:left w:val="nil"/>
              <w:bottom w:val="single" w:sz="4" w:space="0" w:color="auto"/>
              <w:right w:val="single" w:sz="4" w:space="0" w:color="auto"/>
            </w:tcBorders>
            <w:shd w:val="clear" w:color="auto" w:fill="auto"/>
            <w:noWrap/>
            <w:vAlign w:val="center"/>
            <w:hideMark/>
          </w:tcPr>
          <w:p w14:paraId="67BD3F9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3E7E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28974C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Старый Кокуй</w:t>
            </w:r>
          </w:p>
        </w:tc>
        <w:tc>
          <w:tcPr>
            <w:tcW w:w="2127" w:type="dxa"/>
            <w:tcBorders>
              <w:top w:val="nil"/>
              <w:left w:val="nil"/>
              <w:bottom w:val="single" w:sz="4" w:space="0" w:color="auto"/>
              <w:right w:val="single" w:sz="4" w:space="0" w:color="auto"/>
            </w:tcBorders>
            <w:shd w:val="clear" w:color="auto" w:fill="auto"/>
            <w:noWrap/>
            <w:vAlign w:val="center"/>
            <w:hideMark/>
          </w:tcPr>
          <w:p w14:paraId="3E52182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8763D0"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6B92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1172</w:t>
            </w:r>
          </w:p>
        </w:tc>
        <w:tc>
          <w:tcPr>
            <w:tcW w:w="2639" w:type="dxa"/>
            <w:tcBorders>
              <w:top w:val="nil"/>
              <w:left w:val="nil"/>
              <w:bottom w:val="single" w:sz="4" w:space="0" w:color="auto"/>
              <w:right w:val="single" w:sz="4" w:space="0" w:color="auto"/>
            </w:tcBorders>
            <w:shd w:val="clear" w:color="auto" w:fill="auto"/>
            <w:noWrap/>
            <w:vAlign w:val="center"/>
            <w:hideMark/>
          </w:tcPr>
          <w:p w14:paraId="7DDFEF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EB21C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617C998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Порез</w:t>
            </w:r>
          </w:p>
        </w:tc>
        <w:tc>
          <w:tcPr>
            <w:tcW w:w="2127" w:type="dxa"/>
            <w:tcBorders>
              <w:top w:val="nil"/>
              <w:left w:val="nil"/>
              <w:bottom w:val="single" w:sz="4" w:space="0" w:color="auto"/>
              <w:right w:val="single" w:sz="4" w:space="0" w:color="auto"/>
            </w:tcBorders>
            <w:shd w:val="clear" w:color="auto" w:fill="auto"/>
            <w:noWrap/>
            <w:vAlign w:val="center"/>
            <w:hideMark/>
          </w:tcPr>
          <w:p w14:paraId="0419B02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034E2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0D23B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1173</w:t>
            </w:r>
          </w:p>
        </w:tc>
        <w:tc>
          <w:tcPr>
            <w:tcW w:w="2639" w:type="dxa"/>
            <w:tcBorders>
              <w:top w:val="nil"/>
              <w:left w:val="nil"/>
              <w:bottom w:val="single" w:sz="4" w:space="0" w:color="auto"/>
              <w:right w:val="single" w:sz="4" w:space="0" w:color="auto"/>
            </w:tcBorders>
            <w:shd w:val="clear" w:color="auto" w:fill="auto"/>
            <w:noWrap/>
            <w:vAlign w:val="center"/>
            <w:hideMark/>
          </w:tcPr>
          <w:p w14:paraId="6C20E9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9EED5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D041C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Речной</w:t>
            </w:r>
          </w:p>
        </w:tc>
        <w:tc>
          <w:tcPr>
            <w:tcW w:w="2127" w:type="dxa"/>
            <w:tcBorders>
              <w:top w:val="nil"/>
              <w:left w:val="nil"/>
              <w:bottom w:val="single" w:sz="4" w:space="0" w:color="auto"/>
              <w:right w:val="single" w:sz="4" w:space="0" w:color="auto"/>
            </w:tcBorders>
            <w:shd w:val="clear" w:color="auto" w:fill="auto"/>
            <w:noWrap/>
            <w:vAlign w:val="center"/>
            <w:hideMark/>
          </w:tcPr>
          <w:p w14:paraId="21BB3C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37B29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DACF8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1174</w:t>
            </w:r>
          </w:p>
        </w:tc>
        <w:tc>
          <w:tcPr>
            <w:tcW w:w="2639" w:type="dxa"/>
            <w:tcBorders>
              <w:top w:val="nil"/>
              <w:left w:val="nil"/>
              <w:bottom w:val="single" w:sz="4" w:space="0" w:color="auto"/>
              <w:right w:val="single" w:sz="4" w:space="0" w:color="auto"/>
            </w:tcBorders>
            <w:shd w:val="clear" w:color="auto" w:fill="auto"/>
            <w:noWrap/>
            <w:vAlign w:val="center"/>
            <w:hideMark/>
          </w:tcPr>
          <w:p w14:paraId="1958CE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E3D3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052D3F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Шишинерь</w:t>
            </w:r>
          </w:p>
        </w:tc>
        <w:tc>
          <w:tcPr>
            <w:tcW w:w="2127" w:type="dxa"/>
            <w:tcBorders>
              <w:top w:val="nil"/>
              <w:left w:val="nil"/>
              <w:bottom w:val="single" w:sz="4" w:space="0" w:color="auto"/>
              <w:right w:val="single" w:sz="4" w:space="0" w:color="auto"/>
            </w:tcBorders>
            <w:shd w:val="clear" w:color="auto" w:fill="auto"/>
            <w:noWrap/>
            <w:vAlign w:val="center"/>
            <w:hideMark/>
          </w:tcPr>
          <w:p w14:paraId="33EDFE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A2BC5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FCAB5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1175</w:t>
            </w:r>
          </w:p>
        </w:tc>
        <w:tc>
          <w:tcPr>
            <w:tcW w:w="2639" w:type="dxa"/>
            <w:tcBorders>
              <w:top w:val="nil"/>
              <w:left w:val="nil"/>
              <w:bottom w:val="single" w:sz="4" w:space="0" w:color="auto"/>
              <w:right w:val="single" w:sz="4" w:space="0" w:color="auto"/>
            </w:tcBorders>
            <w:shd w:val="clear" w:color="auto" w:fill="auto"/>
            <w:noWrap/>
            <w:vAlign w:val="center"/>
            <w:hideMark/>
          </w:tcPr>
          <w:p w14:paraId="6EA791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98C4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8BDB6A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Тюм-Тюм</w:t>
            </w:r>
          </w:p>
        </w:tc>
        <w:tc>
          <w:tcPr>
            <w:tcW w:w="2127" w:type="dxa"/>
            <w:tcBorders>
              <w:top w:val="nil"/>
              <w:left w:val="nil"/>
              <w:bottom w:val="single" w:sz="4" w:space="0" w:color="auto"/>
              <w:right w:val="single" w:sz="4" w:space="0" w:color="auto"/>
            </w:tcBorders>
            <w:shd w:val="clear" w:color="auto" w:fill="auto"/>
            <w:noWrap/>
            <w:vAlign w:val="center"/>
            <w:hideMark/>
          </w:tcPr>
          <w:p w14:paraId="0114F9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02D6FC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A2028E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1176</w:t>
            </w:r>
          </w:p>
        </w:tc>
        <w:tc>
          <w:tcPr>
            <w:tcW w:w="2639" w:type="dxa"/>
            <w:tcBorders>
              <w:top w:val="nil"/>
              <w:left w:val="nil"/>
              <w:bottom w:val="single" w:sz="4" w:space="0" w:color="auto"/>
              <w:right w:val="single" w:sz="4" w:space="0" w:color="auto"/>
            </w:tcBorders>
            <w:shd w:val="clear" w:color="auto" w:fill="auto"/>
            <w:noWrap/>
            <w:vAlign w:val="center"/>
            <w:hideMark/>
          </w:tcPr>
          <w:p w14:paraId="2ECEF0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FA37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Куменский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11E756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Гроши</w:t>
            </w:r>
          </w:p>
        </w:tc>
        <w:tc>
          <w:tcPr>
            <w:tcW w:w="2127" w:type="dxa"/>
            <w:tcBorders>
              <w:top w:val="nil"/>
              <w:left w:val="nil"/>
              <w:bottom w:val="single" w:sz="4" w:space="0" w:color="auto"/>
              <w:right w:val="single" w:sz="4" w:space="0" w:color="auto"/>
            </w:tcBorders>
            <w:shd w:val="clear" w:color="auto" w:fill="auto"/>
            <w:noWrap/>
            <w:vAlign w:val="center"/>
            <w:hideMark/>
          </w:tcPr>
          <w:p w14:paraId="488ACED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79574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A25500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1177</w:t>
            </w:r>
          </w:p>
        </w:tc>
        <w:tc>
          <w:tcPr>
            <w:tcW w:w="2639" w:type="dxa"/>
            <w:tcBorders>
              <w:top w:val="nil"/>
              <w:left w:val="nil"/>
              <w:bottom w:val="single" w:sz="4" w:space="0" w:color="auto"/>
              <w:right w:val="single" w:sz="4" w:space="0" w:color="auto"/>
            </w:tcBorders>
            <w:shd w:val="clear" w:color="auto" w:fill="auto"/>
            <w:noWrap/>
            <w:vAlign w:val="center"/>
            <w:hideMark/>
          </w:tcPr>
          <w:p w14:paraId="447BDB4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974E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D9B9D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Инзирино</w:t>
            </w:r>
          </w:p>
        </w:tc>
        <w:tc>
          <w:tcPr>
            <w:tcW w:w="2127" w:type="dxa"/>
            <w:tcBorders>
              <w:top w:val="nil"/>
              <w:left w:val="nil"/>
              <w:bottom w:val="single" w:sz="4" w:space="0" w:color="auto"/>
              <w:right w:val="single" w:sz="4" w:space="0" w:color="auto"/>
            </w:tcBorders>
            <w:shd w:val="clear" w:color="auto" w:fill="auto"/>
            <w:noWrap/>
            <w:vAlign w:val="center"/>
            <w:hideMark/>
          </w:tcPr>
          <w:p w14:paraId="05F232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1AE2F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16295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1178</w:t>
            </w:r>
          </w:p>
        </w:tc>
        <w:tc>
          <w:tcPr>
            <w:tcW w:w="2639" w:type="dxa"/>
            <w:tcBorders>
              <w:top w:val="nil"/>
              <w:left w:val="nil"/>
              <w:bottom w:val="single" w:sz="4" w:space="0" w:color="auto"/>
              <w:right w:val="single" w:sz="4" w:space="0" w:color="auto"/>
            </w:tcBorders>
            <w:shd w:val="clear" w:color="auto" w:fill="auto"/>
            <w:noWrap/>
            <w:vAlign w:val="center"/>
            <w:hideMark/>
          </w:tcPr>
          <w:p w14:paraId="7E3CD3A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91BBA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37DA23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Гиблянка</w:t>
            </w:r>
          </w:p>
        </w:tc>
        <w:tc>
          <w:tcPr>
            <w:tcW w:w="2127" w:type="dxa"/>
            <w:tcBorders>
              <w:top w:val="nil"/>
              <w:left w:val="nil"/>
              <w:bottom w:val="single" w:sz="4" w:space="0" w:color="auto"/>
              <w:right w:val="single" w:sz="4" w:space="0" w:color="auto"/>
            </w:tcBorders>
            <w:shd w:val="clear" w:color="auto" w:fill="auto"/>
            <w:noWrap/>
            <w:vAlign w:val="center"/>
            <w:hideMark/>
          </w:tcPr>
          <w:p w14:paraId="46A3345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14F42AE"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882DC6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1179</w:t>
            </w:r>
          </w:p>
        </w:tc>
        <w:tc>
          <w:tcPr>
            <w:tcW w:w="2639" w:type="dxa"/>
            <w:tcBorders>
              <w:top w:val="nil"/>
              <w:left w:val="nil"/>
              <w:bottom w:val="single" w:sz="4" w:space="0" w:color="auto"/>
              <w:right w:val="single" w:sz="4" w:space="0" w:color="auto"/>
            </w:tcBorders>
            <w:shd w:val="clear" w:color="auto" w:fill="auto"/>
            <w:noWrap/>
            <w:vAlign w:val="center"/>
            <w:hideMark/>
          </w:tcPr>
          <w:p w14:paraId="7F4E22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9AD67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162256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Луговая</w:t>
            </w:r>
          </w:p>
        </w:tc>
        <w:tc>
          <w:tcPr>
            <w:tcW w:w="2127" w:type="dxa"/>
            <w:tcBorders>
              <w:top w:val="nil"/>
              <w:left w:val="nil"/>
              <w:bottom w:val="single" w:sz="4" w:space="0" w:color="auto"/>
              <w:right w:val="single" w:sz="4" w:space="0" w:color="auto"/>
            </w:tcBorders>
            <w:shd w:val="clear" w:color="auto" w:fill="auto"/>
            <w:noWrap/>
            <w:vAlign w:val="center"/>
            <w:hideMark/>
          </w:tcPr>
          <w:p w14:paraId="3E60C4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2CEE52"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BDDA0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1180</w:t>
            </w:r>
          </w:p>
        </w:tc>
        <w:tc>
          <w:tcPr>
            <w:tcW w:w="2639" w:type="dxa"/>
            <w:tcBorders>
              <w:top w:val="nil"/>
              <w:left w:val="nil"/>
              <w:bottom w:val="single" w:sz="4" w:space="0" w:color="auto"/>
              <w:right w:val="single" w:sz="4" w:space="0" w:color="auto"/>
            </w:tcBorders>
            <w:shd w:val="clear" w:color="auto" w:fill="auto"/>
            <w:noWrap/>
            <w:vAlign w:val="center"/>
            <w:hideMark/>
          </w:tcPr>
          <w:p w14:paraId="266185E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5A961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C3D63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Письман</w:t>
            </w:r>
          </w:p>
        </w:tc>
        <w:tc>
          <w:tcPr>
            <w:tcW w:w="2127" w:type="dxa"/>
            <w:tcBorders>
              <w:top w:val="nil"/>
              <w:left w:val="nil"/>
              <w:bottom w:val="single" w:sz="4" w:space="0" w:color="auto"/>
              <w:right w:val="single" w:sz="4" w:space="0" w:color="auto"/>
            </w:tcBorders>
            <w:shd w:val="clear" w:color="auto" w:fill="auto"/>
            <w:noWrap/>
            <w:vAlign w:val="center"/>
            <w:hideMark/>
          </w:tcPr>
          <w:p w14:paraId="3A21C91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7F58431"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FBF8DA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1181</w:t>
            </w:r>
          </w:p>
        </w:tc>
        <w:tc>
          <w:tcPr>
            <w:tcW w:w="2639" w:type="dxa"/>
            <w:tcBorders>
              <w:top w:val="nil"/>
              <w:left w:val="nil"/>
              <w:bottom w:val="single" w:sz="4" w:space="0" w:color="auto"/>
              <w:right w:val="single" w:sz="4" w:space="0" w:color="auto"/>
            </w:tcBorders>
            <w:shd w:val="clear" w:color="auto" w:fill="auto"/>
            <w:noWrap/>
            <w:vAlign w:val="center"/>
            <w:hideMark/>
          </w:tcPr>
          <w:p w14:paraId="72A99BD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CCDAE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Фаленский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0F7A31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Низево</w:t>
            </w:r>
          </w:p>
        </w:tc>
        <w:tc>
          <w:tcPr>
            <w:tcW w:w="2127" w:type="dxa"/>
            <w:tcBorders>
              <w:top w:val="nil"/>
              <w:left w:val="nil"/>
              <w:bottom w:val="single" w:sz="4" w:space="0" w:color="auto"/>
              <w:right w:val="single" w:sz="4" w:space="0" w:color="auto"/>
            </w:tcBorders>
            <w:shd w:val="clear" w:color="auto" w:fill="auto"/>
            <w:noWrap/>
            <w:vAlign w:val="center"/>
            <w:hideMark/>
          </w:tcPr>
          <w:p w14:paraId="57399A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A98CF4"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0DD29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1182</w:t>
            </w:r>
          </w:p>
        </w:tc>
        <w:tc>
          <w:tcPr>
            <w:tcW w:w="2639" w:type="dxa"/>
            <w:tcBorders>
              <w:top w:val="nil"/>
              <w:left w:val="nil"/>
              <w:bottom w:val="single" w:sz="4" w:space="0" w:color="auto"/>
              <w:right w:val="single" w:sz="4" w:space="0" w:color="auto"/>
            </w:tcBorders>
            <w:shd w:val="clear" w:color="auto" w:fill="auto"/>
            <w:noWrap/>
            <w:vAlign w:val="center"/>
            <w:hideMark/>
          </w:tcPr>
          <w:p w14:paraId="3F7E10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44359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6DC98C9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Мишотино</w:t>
            </w:r>
          </w:p>
        </w:tc>
        <w:tc>
          <w:tcPr>
            <w:tcW w:w="2127" w:type="dxa"/>
            <w:tcBorders>
              <w:top w:val="nil"/>
              <w:left w:val="nil"/>
              <w:bottom w:val="single" w:sz="4" w:space="0" w:color="auto"/>
              <w:right w:val="single" w:sz="4" w:space="0" w:color="auto"/>
            </w:tcBorders>
            <w:shd w:val="clear" w:color="auto" w:fill="auto"/>
            <w:noWrap/>
            <w:vAlign w:val="center"/>
            <w:hideMark/>
          </w:tcPr>
          <w:p w14:paraId="682384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69240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912B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1183</w:t>
            </w:r>
          </w:p>
        </w:tc>
        <w:tc>
          <w:tcPr>
            <w:tcW w:w="2639" w:type="dxa"/>
            <w:tcBorders>
              <w:top w:val="nil"/>
              <w:left w:val="nil"/>
              <w:bottom w:val="single" w:sz="4" w:space="0" w:color="auto"/>
              <w:right w:val="single" w:sz="4" w:space="0" w:color="auto"/>
            </w:tcBorders>
            <w:shd w:val="clear" w:color="auto" w:fill="auto"/>
            <w:noWrap/>
            <w:vAlign w:val="center"/>
            <w:hideMark/>
          </w:tcPr>
          <w:p w14:paraId="10307D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4DB85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Лебяжский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3A659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Синцово</w:t>
            </w:r>
          </w:p>
        </w:tc>
        <w:tc>
          <w:tcPr>
            <w:tcW w:w="2127" w:type="dxa"/>
            <w:tcBorders>
              <w:top w:val="nil"/>
              <w:left w:val="nil"/>
              <w:bottom w:val="single" w:sz="4" w:space="0" w:color="auto"/>
              <w:right w:val="single" w:sz="4" w:space="0" w:color="auto"/>
            </w:tcBorders>
            <w:shd w:val="clear" w:color="auto" w:fill="auto"/>
            <w:noWrap/>
            <w:vAlign w:val="center"/>
            <w:hideMark/>
          </w:tcPr>
          <w:p w14:paraId="2FD744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EB435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C97E1E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1184</w:t>
            </w:r>
          </w:p>
        </w:tc>
        <w:tc>
          <w:tcPr>
            <w:tcW w:w="2639" w:type="dxa"/>
            <w:tcBorders>
              <w:top w:val="nil"/>
              <w:left w:val="nil"/>
              <w:bottom w:val="single" w:sz="4" w:space="0" w:color="auto"/>
              <w:right w:val="single" w:sz="4" w:space="0" w:color="auto"/>
            </w:tcBorders>
            <w:shd w:val="clear" w:color="auto" w:fill="auto"/>
            <w:noWrap/>
            <w:vAlign w:val="center"/>
            <w:hideMark/>
          </w:tcPr>
          <w:p w14:paraId="39C15D9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2F3B9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Советский</w:t>
            </w:r>
          </w:p>
        </w:tc>
        <w:tc>
          <w:tcPr>
            <w:tcW w:w="2268" w:type="dxa"/>
            <w:tcBorders>
              <w:top w:val="nil"/>
              <w:left w:val="nil"/>
              <w:bottom w:val="single" w:sz="4" w:space="0" w:color="auto"/>
              <w:right w:val="single" w:sz="4" w:space="0" w:color="auto"/>
            </w:tcBorders>
            <w:shd w:val="clear" w:color="auto" w:fill="auto"/>
            <w:noWrap/>
            <w:vAlign w:val="center"/>
            <w:hideMark/>
          </w:tcPr>
          <w:p w14:paraId="110D3D3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Мочалово</w:t>
            </w:r>
          </w:p>
        </w:tc>
        <w:tc>
          <w:tcPr>
            <w:tcW w:w="2127" w:type="dxa"/>
            <w:tcBorders>
              <w:top w:val="nil"/>
              <w:left w:val="nil"/>
              <w:bottom w:val="single" w:sz="4" w:space="0" w:color="auto"/>
              <w:right w:val="single" w:sz="4" w:space="0" w:color="auto"/>
            </w:tcBorders>
            <w:shd w:val="clear" w:color="auto" w:fill="auto"/>
            <w:noWrap/>
            <w:vAlign w:val="center"/>
            <w:hideMark/>
          </w:tcPr>
          <w:p w14:paraId="43F20D0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808AC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782A94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1185</w:t>
            </w:r>
          </w:p>
        </w:tc>
        <w:tc>
          <w:tcPr>
            <w:tcW w:w="2639" w:type="dxa"/>
            <w:tcBorders>
              <w:top w:val="nil"/>
              <w:left w:val="nil"/>
              <w:bottom w:val="single" w:sz="4" w:space="0" w:color="auto"/>
              <w:right w:val="single" w:sz="4" w:space="0" w:color="auto"/>
            </w:tcBorders>
            <w:shd w:val="clear" w:color="auto" w:fill="auto"/>
            <w:noWrap/>
            <w:vAlign w:val="center"/>
            <w:hideMark/>
          </w:tcPr>
          <w:p w14:paraId="4AA613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4A64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Малмыжский</w:t>
            </w:r>
          </w:p>
        </w:tc>
        <w:tc>
          <w:tcPr>
            <w:tcW w:w="2268" w:type="dxa"/>
            <w:tcBorders>
              <w:top w:val="nil"/>
              <w:left w:val="nil"/>
              <w:bottom w:val="single" w:sz="4" w:space="0" w:color="auto"/>
              <w:right w:val="single" w:sz="4" w:space="0" w:color="auto"/>
            </w:tcBorders>
            <w:shd w:val="clear" w:color="auto" w:fill="auto"/>
            <w:noWrap/>
            <w:vAlign w:val="center"/>
            <w:hideMark/>
          </w:tcPr>
          <w:p w14:paraId="20F1971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Новый Буртек</w:t>
            </w:r>
          </w:p>
        </w:tc>
        <w:tc>
          <w:tcPr>
            <w:tcW w:w="2127" w:type="dxa"/>
            <w:tcBorders>
              <w:top w:val="nil"/>
              <w:left w:val="nil"/>
              <w:bottom w:val="single" w:sz="4" w:space="0" w:color="auto"/>
              <w:right w:val="single" w:sz="4" w:space="0" w:color="auto"/>
            </w:tcBorders>
            <w:shd w:val="clear" w:color="auto" w:fill="auto"/>
            <w:noWrap/>
            <w:vAlign w:val="center"/>
            <w:hideMark/>
          </w:tcPr>
          <w:p w14:paraId="6F3D52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53572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5872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1186</w:t>
            </w:r>
          </w:p>
        </w:tc>
        <w:tc>
          <w:tcPr>
            <w:tcW w:w="2639" w:type="dxa"/>
            <w:tcBorders>
              <w:top w:val="nil"/>
              <w:left w:val="nil"/>
              <w:bottom w:val="single" w:sz="4" w:space="0" w:color="auto"/>
              <w:right w:val="single" w:sz="4" w:space="0" w:color="auto"/>
            </w:tcBorders>
            <w:shd w:val="clear" w:color="auto" w:fill="auto"/>
            <w:noWrap/>
            <w:vAlign w:val="center"/>
            <w:hideMark/>
          </w:tcPr>
          <w:p w14:paraId="10249E9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E4619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Котельничский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3F81B9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Кордон Щенниковский</w:t>
            </w:r>
          </w:p>
        </w:tc>
        <w:tc>
          <w:tcPr>
            <w:tcW w:w="2127" w:type="dxa"/>
            <w:tcBorders>
              <w:top w:val="nil"/>
              <w:left w:val="nil"/>
              <w:bottom w:val="single" w:sz="4" w:space="0" w:color="auto"/>
              <w:right w:val="single" w:sz="4" w:space="0" w:color="auto"/>
            </w:tcBorders>
            <w:shd w:val="clear" w:color="auto" w:fill="auto"/>
            <w:noWrap/>
            <w:vAlign w:val="center"/>
            <w:hideMark/>
          </w:tcPr>
          <w:p w14:paraId="6EBCDC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D45154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448C3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1187</w:t>
            </w:r>
          </w:p>
        </w:tc>
        <w:tc>
          <w:tcPr>
            <w:tcW w:w="2639" w:type="dxa"/>
            <w:tcBorders>
              <w:top w:val="nil"/>
              <w:left w:val="nil"/>
              <w:bottom w:val="single" w:sz="4" w:space="0" w:color="auto"/>
              <w:right w:val="single" w:sz="4" w:space="0" w:color="auto"/>
            </w:tcBorders>
            <w:shd w:val="clear" w:color="auto" w:fill="auto"/>
            <w:noWrap/>
            <w:vAlign w:val="center"/>
            <w:hideMark/>
          </w:tcPr>
          <w:p w14:paraId="66C3707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2BE93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433EC6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Темерево</w:t>
            </w:r>
          </w:p>
        </w:tc>
        <w:tc>
          <w:tcPr>
            <w:tcW w:w="2127" w:type="dxa"/>
            <w:tcBorders>
              <w:top w:val="nil"/>
              <w:left w:val="nil"/>
              <w:bottom w:val="single" w:sz="4" w:space="0" w:color="auto"/>
              <w:right w:val="single" w:sz="4" w:space="0" w:color="auto"/>
            </w:tcBorders>
            <w:shd w:val="clear" w:color="auto" w:fill="auto"/>
            <w:noWrap/>
            <w:vAlign w:val="center"/>
            <w:hideMark/>
          </w:tcPr>
          <w:p w14:paraId="2701DB4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86263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E4EBF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1188</w:t>
            </w:r>
          </w:p>
        </w:tc>
        <w:tc>
          <w:tcPr>
            <w:tcW w:w="2639" w:type="dxa"/>
            <w:tcBorders>
              <w:top w:val="nil"/>
              <w:left w:val="nil"/>
              <w:bottom w:val="single" w:sz="4" w:space="0" w:color="auto"/>
              <w:right w:val="single" w:sz="4" w:space="0" w:color="auto"/>
            </w:tcBorders>
            <w:shd w:val="clear" w:color="auto" w:fill="auto"/>
            <w:noWrap/>
            <w:vAlign w:val="center"/>
            <w:hideMark/>
          </w:tcPr>
          <w:p w14:paraId="1E12A8F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E9DD6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2E0B7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Подстанция Вятка</w:t>
            </w:r>
          </w:p>
        </w:tc>
        <w:tc>
          <w:tcPr>
            <w:tcW w:w="2127" w:type="dxa"/>
            <w:tcBorders>
              <w:top w:val="nil"/>
              <w:left w:val="nil"/>
              <w:bottom w:val="single" w:sz="4" w:space="0" w:color="auto"/>
              <w:right w:val="single" w:sz="4" w:space="0" w:color="auto"/>
            </w:tcBorders>
            <w:shd w:val="clear" w:color="auto" w:fill="auto"/>
            <w:noWrap/>
            <w:vAlign w:val="center"/>
            <w:hideMark/>
          </w:tcPr>
          <w:p w14:paraId="41FBE4D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1438E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074718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1189</w:t>
            </w:r>
          </w:p>
        </w:tc>
        <w:tc>
          <w:tcPr>
            <w:tcW w:w="2639" w:type="dxa"/>
            <w:tcBorders>
              <w:top w:val="nil"/>
              <w:left w:val="nil"/>
              <w:bottom w:val="single" w:sz="4" w:space="0" w:color="auto"/>
              <w:right w:val="single" w:sz="4" w:space="0" w:color="auto"/>
            </w:tcBorders>
            <w:shd w:val="clear" w:color="auto" w:fill="auto"/>
            <w:noWrap/>
            <w:vAlign w:val="center"/>
            <w:hideMark/>
          </w:tcPr>
          <w:p w14:paraId="3E3443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17F2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FBAD7C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0DF47A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Зубари</w:t>
            </w:r>
          </w:p>
        </w:tc>
      </w:tr>
      <w:tr w:rsidR="008F6BD7" w:rsidRPr="008F6BD7" w14:paraId="7FA3DB25"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DD918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1190</w:t>
            </w:r>
          </w:p>
        </w:tc>
        <w:tc>
          <w:tcPr>
            <w:tcW w:w="2639" w:type="dxa"/>
            <w:tcBorders>
              <w:top w:val="nil"/>
              <w:left w:val="nil"/>
              <w:bottom w:val="single" w:sz="4" w:space="0" w:color="auto"/>
              <w:right w:val="single" w:sz="4" w:space="0" w:color="auto"/>
            </w:tcBorders>
            <w:shd w:val="clear" w:color="auto" w:fill="auto"/>
            <w:noWrap/>
            <w:vAlign w:val="center"/>
            <w:hideMark/>
          </w:tcPr>
          <w:p w14:paraId="6C7E208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DB252F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D251C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Верхнее Камье</w:t>
            </w:r>
          </w:p>
        </w:tc>
        <w:tc>
          <w:tcPr>
            <w:tcW w:w="2127" w:type="dxa"/>
            <w:tcBorders>
              <w:top w:val="nil"/>
              <w:left w:val="nil"/>
              <w:bottom w:val="single" w:sz="4" w:space="0" w:color="auto"/>
              <w:right w:val="single" w:sz="4" w:space="0" w:color="auto"/>
            </w:tcBorders>
            <w:shd w:val="clear" w:color="auto" w:fill="auto"/>
            <w:noWrap/>
            <w:vAlign w:val="center"/>
            <w:hideMark/>
          </w:tcPr>
          <w:p w14:paraId="13CECD3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3B14B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C1B19A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1191</w:t>
            </w:r>
          </w:p>
        </w:tc>
        <w:tc>
          <w:tcPr>
            <w:tcW w:w="2639" w:type="dxa"/>
            <w:tcBorders>
              <w:top w:val="nil"/>
              <w:left w:val="nil"/>
              <w:bottom w:val="single" w:sz="4" w:space="0" w:color="auto"/>
              <w:right w:val="single" w:sz="4" w:space="0" w:color="auto"/>
            </w:tcBorders>
            <w:shd w:val="clear" w:color="auto" w:fill="auto"/>
            <w:noWrap/>
            <w:vAlign w:val="center"/>
            <w:hideMark/>
          </w:tcPr>
          <w:p w14:paraId="46B49F7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55A89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Уржумский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33169F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Меркуши</w:t>
            </w:r>
          </w:p>
        </w:tc>
        <w:tc>
          <w:tcPr>
            <w:tcW w:w="2127" w:type="dxa"/>
            <w:tcBorders>
              <w:top w:val="nil"/>
              <w:left w:val="nil"/>
              <w:bottom w:val="single" w:sz="4" w:space="0" w:color="auto"/>
              <w:right w:val="single" w:sz="4" w:space="0" w:color="auto"/>
            </w:tcBorders>
            <w:shd w:val="clear" w:color="auto" w:fill="auto"/>
            <w:noWrap/>
            <w:vAlign w:val="center"/>
            <w:hideMark/>
          </w:tcPr>
          <w:p w14:paraId="79BB230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FC2FFD"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49676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1192</w:t>
            </w:r>
          </w:p>
        </w:tc>
        <w:tc>
          <w:tcPr>
            <w:tcW w:w="2639" w:type="dxa"/>
            <w:tcBorders>
              <w:top w:val="nil"/>
              <w:left w:val="nil"/>
              <w:bottom w:val="single" w:sz="4" w:space="0" w:color="auto"/>
              <w:right w:val="single" w:sz="4" w:space="0" w:color="auto"/>
            </w:tcBorders>
            <w:shd w:val="clear" w:color="auto" w:fill="auto"/>
            <w:noWrap/>
            <w:vAlign w:val="center"/>
            <w:hideMark/>
          </w:tcPr>
          <w:p w14:paraId="5B42E01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9CD68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EE008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Ефремята</w:t>
            </w:r>
          </w:p>
        </w:tc>
        <w:tc>
          <w:tcPr>
            <w:tcW w:w="2127" w:type="dxa"/>
            <w:tcBorders>
              <w:top w:val="nil"/>
              <w:left w:val="nil"/>
              <w:bottom w:val="single" w:sz="4" w:space="0" w:color="auto"/>
              <w:right w:val="single" w:sz="4" w:space="0" w:color="auto"/>
            </w:tcBorders>
            <w:shd w:val="clear" w:color="auto" w:fill="auto"/>
            <w:noWrap/>
            <w:vAlign w:val="center"/>
            <w:hideMark/>
          </w:tcPr>
          <w:p w14:paraId="63C0C2C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48C7D8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CA00D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1193</w:t>
            </w:r>
          </w:p>
        </w:tc>
        <w:tc>
          <w:tcPr>
            <w:tcW w:w="2639" w:type="dxa"/>
            <w:tcBorders>
              <w:top w:val="nil"/>
              <w:left w:val="nil"/>
              <w:bottom w:val="single" w:sz="4" w:space="0" w:color="auto"/>
              <w:right w:val="single" w:sz="4" w:space="0" w:color="auto"/>
            </w:tcBorders>
            <w:shd w:val="clear" w:color="auto" w:fill="auto"/>
            <w:noWrap/>
            <w:vAlign w:val="center"/>
            <w:hideMark/>
          </w:tcPr>
          <w:p w14:paraId="258FCCD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B1400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Афанасьевский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2F2E9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Гордино</w:t>
            </w:r>
          </w:p>
        </w:tc>
        <w:tc>
          <w:tcPr>
            <w:tcW w:w="2127" w:type="dxa"/>
            <w:tcBorders>
              <w:top w:val="nil"/>
              <w:left w:val="nil"/>
              <w:bottom w:val="single" w:sz="4" w:space="0" w:color="auto"/>
              <w:right w:val="single" w:sz="4" w:space="0" w:color="auto"/>
            </w:tcBorders>
            <w:shd w:val="clear" w:color="auto" w:fill="auto"/>
            <w:noWrap/>
            <w:vAlign w:val="center"/>
            <w:hideMark/>
          </w:tcPr>
          <w:p w14:paraId="1BE8FF0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477A6A"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CB91AB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1194</w:t>
            </w:r>
          </w:p>
        </w:tc>
        <w:tc>
          <w:tcPr>
            <w:tcW w:w="2639" w:type="dxa"/>
            <w:tcBorders>
              <w:top w:val="nil"/>
              <w:left w:val="nil"/>
              <w:bottom w:val="single" w:sz="4" w:space="0" w:color="auto"/>
              <w:right w:val="single" w:sz="4" w:space="0" w:color="auto"/>
            </w:tcBorders>
            <w:shd w:val="clear" w:color="auto" w:fill="auto"/>
            <w:noWrap/>
            <w:vAlign w:val="center"/>
            <w:hideMark/>
          </w:tcPr>
          <w:p w14:paraId="54426A1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ECFA7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Санчурский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851F96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Антипино</w:t>
            </w:r>
          </w:p>
        </w:tc>
        <w:tc>
          <w:tcPr>
            <w:tcW w:w="2127" w:type="dxa"/>
            <w:tcBorders>
              <w:top w:val="nil"/>
              <w:left w:val="nil"/>
              <w:bottom w:val="single" w:sz="4" w:space="0" w:color="auto"/>
              <w:right w:val="single" w:sz="4" w:space="0" w:color="auto"/>
            </w:tcBorders>
            <w:shd w:val="clear" w:color="auto" w:fill="auto"/>
            <w:noWrap/>
            <w:vAlign w:val="center"/>
            <w:hideMark/>
          </w:tcPr>
          <w:p w14:paraId="6BD9D1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A602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2FF6A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1195</w:t>
            </w:r>
          </w:p>
        </w:tc>
        <w:tc>
          <w:tcPr>
            <w:tcW w:w="2639" w:type="dxa"/>
            <w:tcBorders>
              <w:top w:val="nil"/>
              <w:left w:val="nil"/>
              <w:bottom w:val="single" w:sz="4" w:space="0" w:color="auto"/>
              <w:right w:val="single" w:sz="4" w:space="0" w:color="auto"/>
            </w:tcBorders>
            <w:shd w:val="clear" w:color="auto" w:fill="auto"/>
            <w:noWrap/>
            <w:vAlign w:val="center"/>
            <w:hideMark/>
          </w:tcPr>
          <w:p w14:paraId="4616E6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A3D0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27B0B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Озерные</w:t>
            </w:r>
          </w:p>
        </w:tc>
        <w:tc>
          <w:tcPr>
            <w:tcW w:w="2127" w:type="dxa"/>
            <w:tcBorders>
              <w:top w:val="nil"/>
              <w:left w:val="nil"/>
              <w:bottom w:val="single" w:sz="4" w:space="0" w:color="auto"/>
              <w:right w:val="single" w:sz="4" w:space="0" w:color="auto"/>
            </w:tcBorders>
            <w:shd w:val="clear" w:color="auto" w:fill="auto"/>
            <w:noWrap/>
            <w:vAlign w:val="center"/>
            <w:hideMark/>
          </w:tcPr>
          <w:p w14:paraId="256BFBC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40FAD9"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DCC8E2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1196</w:t>
            </w:r>
          </w:p>
        </w:tc>
        <w:tc>
          <w:tcPr>
            <w:tcW w:w="2639" w:type="dxa"/>
            <w:tcBorders>
              <w:top w:val="nil"/>
              <w:left w:val="nil"/>
              <w:bottom w:val="single" w:sz="4" w:space="0" w:color="auto"/>
              <w:right w:val="single" w:sz="4" w:space="0" w:color="auto"/>
            </w:tcBorders>
            <w:shd w:val="clear" w:color="auto" w:fill="auto"/>
            <w:noWrap/>
            <w:vAlign w:val="center"/>
            <w:hideMark/>
          </w:tcPr>
          <w:p w14:paraId="7B755E0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A43A48"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75CC7F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5D70AA4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тер. Слобода Талица</w:t>
            </w:r>
          </w:p>
        </w:tc>
      </w:tr>
      <w:tr w:rsidR="008F6BD7" w:rsidRPr="008F6BD7" w14:paraId="56A6D14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E4323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1197</w:t>
            </w:r>
          </w:p>
        </w:tc>
        <w:tc>
          <w:tcPr>
            <w:tcW w:w="2639" w:type="dxa"/>
            <w:tcBorders>
              <w:top w:val="nil"/>
              <w:left w:val="nil"/>
              <w:bottom w:val="single" w:sz="4" w:space="0" w:color="auto"/>
              <w:right w:val="single" w:sz="4" w:space="0" w:color="auto"/>
            </w:tcBorders>
            <w:shd w:val="clear" w:color="auto" w:fill="auto"/>
            <w:noWrap/>
            <w:vAlign w:val="center"/>
            <w:hideMark/>
          </w:tcPr>
          <w:p w14:paraId="5E6865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086F9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6CAF233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Мачехонская</w:t>
            </w:r>
          </w:p>
        </w:tc>
        <w:tc>
          <w:tcPr>
            <w:tcW w:w="2127" w:type="dxa"/>
            <w:tcBorders>
              <w:top w:val="nil"/>
              <w:left w:val="nil"/>
              <w:bottom w:val="single" w:sz="4" w:space="0" w:color="auto"/>
              <w:right w:val="single" w:sz="4" w:space="0" w:color="auto"/>
            </w:tcBorders>
            <w:shd w:val="clear" w:color="auto" w:fill="auto"/>
            <w:noWrap/>
            <w:vAlign w:val="center"/>
            <w:hideMark/>
          </w:tcPr>
          <w:p w14:paraId="15E6E9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CCCBDF"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8B74C4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1198</w:t>
            </w:r>
          </w:p>
        </w:tc>
        <w:tc>
          <w:tcPr>
            <w:tcW w:w="2639" w:type="dxa"/>
            <w:tcBorders>
              <w:top w:val="nil"/>
              <w:left w:val="nil"/>
              <w:bottom w:val="single" w:sz="4" w:space="0" w:color="auto"/>
              <w:right w:val="single" w:sz="4" w:space="0" w:color="auto"/>
            </w:tcBorders>
            <w:shd w:val="clear" w:color="auto" w:fill="auto"/>
            <w:noWrap/>
            <w:vAlign w:val="center"/>
            <w:hideMark/>
          </w:tcPr>
          <w:p w14:paraId="0AF66E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095A5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0DBFEA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Озерки</w:t>
            </w:r>
          </w:p>
        </w:tc>
        <w:tc>
          <w:tcPr>
            <w:tcW w:w="2127" w:type="dxa"/>
            <w:tcBorders>
              <w:top w:val="nil"/>
              <w:left w:val="nil"/>
              <w:bottom w:val="single" w:sz="4" w:space="0" w:color="auto"/>
              <w:right w:val="single" w:sz="4" w:space="0" w:color="auto"/>
            </w:tcBorders>
            <w:shd w:val="clear" w:color="auto" w:fill="auto"/>
            <w:noWrap/>
            <w:vAlign w:val="center"/>
            <w:hideMark/>
          </w:tcPr>
          <w:p w14:paraId="32C4D2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E5A3D4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2B6138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1199</w:t>
            </w:r>
          </w:p>
        </w:tc>
        <w:tc>
          <w:tcPr>
            <w:tcW w:w="2639" w:type="dxa"/>
            <w:tcBorders>
              <w:top w:val="nil"/>
              <w:left w:val="nil"/>
              <w:bottom w:val="single" w:sz="4" w:space="0" w:color="auto"/>
              <w:right w:val="single" w:sz="4" w:space="0" w:color="auto"/>
            </w:tcBorders>
            <w:shd w:val="clear" w:color="auto" w:fill="auto"/>
            <w:noWrap/>
            <w:vAlign w:val="center"/>
            <w:hideMark/>
          </w:tcPr>
          <w:p w14:paraId="3E1758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B7F83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Немский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CB9193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п Березовка</w:t>
            </w:r>
          </w:p>
        </w:tc>
        <w:tc>
          <w:tcPr>
            <w:tcW w:w="2127" w:type="dxa"/>
            <w:tcBorders>
              <w:top w:val="nil"/>
              <w:left w:val="nil"/>
              <w:bottom w:val="single" w:sz="4" w:space="0" w:color="auto"/>
              <w:right w:val="single" w:sz="4" w:space="0" w:color="auto"/>
            </w:tcBorders>
            <w:shd w:val="clear" w:color="auto" w:fill="auto"/>
            <w:noWrap/>
            <w:vAlign w:val="center"/>
            <w:hideMark/>
          </w:tcPr>
          <w:p w14:paraId="7409FDCB"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6F93F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6ED68E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1200</w:t>
            </w:r>
          </w:p>
        </w:tc>
        <w:tc>
          <w:tcPr>
            <w:tcW w:w="2639" w:type="dxa"/>
            <w:tcBorders>
              <w:top w:val="nil"/>
              <w:left w:val="nil"/>
              <w:bottom w:val="single" w:sz="4" w:space="0" w:color="auto"/>
              <w:right w:val="single" w:sz="4" w:space="0" w:color="auto"/>
            </w:tcBorders>
            <w:shd w:val="clear" w:color="auto" w:fill="auto"/>
            <w:noWrap/>
            <w:vAlign w:val="center"/>
            <w:hideMark/>
          </w:tcPr>
          <w:p w14:paraId="7CDDD11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AB262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Яранский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4E3E5C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Мари-Васькино</w:t>
            </w:r>
          </w:p>
        </w:tc>
        <w:tc>
          <w:tcPr>
            <w:tcW w:w="2127" w:type="dxa"/>
            <w:tcBorders>
              <w:top w:val="nil"/>
              <w:left w:val="nil"/>
              <w:bottom w:val="single" w:sz="4" w:space="0" w:color="auto"/>
              <w:right w:val="single" w:sz="4" w:space="0" w:color="auto"/>
            </w:tcBorders>
            <w:shd w:val="clear" w:color="auto" w:fill="auto"/>
            <w:noWrap/>
            <w:vAlign w:val="center"/>
            <w:hideMark/>
          </w:tcPr>
          <w:p w14:paraId="05F22EC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9CF72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317BF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1201</w:t>
            </w:r>
          </w:p>
        </w:tc>
        <w:tc>
          <w:tcPr>
            <w:tcW w:w="2639" w:type="dxa"/>
            <w:tcBorders>
              <w:top w:val="nil"/>
              <w:left w:val="nil"/>
              <w:bottom w:val="single" w:sz="4" w:space="0" w:color="auto"/>
              <w:right w:val="single" w:sz="4" w:space="0" w:color="auto"/>
            </w:tcBorders>
            <w:shd w:val="clear" w:color="auto" w:fill="auto"/>
            <w:noWrap/>
            <w:vAlign w:val="center"/>
            <w:hideMark/>
          </w:tcPr>
          <w:p w14:paraId="1107156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CDD9C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Омутнинский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F297A3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Черная Холуница</w:t>
            </w:r>
          </w:p>
        </w:tc>
        <w:tc>
          <w:tcPr>
            <w:tcW w:w="2127" w:type="dxa"/>
            <w:tcBorders>
              <w:top w:val="nil"/>
              <w:left w:val="nil"/>
              <w:bottom w:val="single" w:sz="4" w:space="0" w:color="auto"/>
              <w:right w:val="single" w:sz="4" w:space="0" w:color="auto"/>
            </w:tcBorders>
            <w:shd w:val="clear" w:color="auto" w:fill="auto"/>
            <w:noWrap/>
            <w:vAlign w:val="center"/>
            <w:hideMark/>
          </w:tcPr>
          <w:p w14:paraId="4541992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A154F7"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0C1B3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1202</w:t>
            </w:r>
          </w:p>
        </w:tc>
        <w:tc>
          <w:tcPr>
            <w:tcW w:w="2639" w:type="dxa"/>
            <w:tcBorders>
              <w:top w:val="nil"/>
              <w:left w:val="nil"/>
              <w:bottom w:val="single" w:sz="4" w:space="0" w:color="auto"/>
              <w:right w:val="single" w:sz="4" w:space="0" w:color="auto"/>
            </w:tcBorders>
            <w:shd w:val="clear" w:color="auto" w:fill="auto"/>
            <w:noWrap/>
            <w:vAlign w:val="center"/>
            <w:hideMark/>
          </w:tcPr>
          <w:p w14:paraId="4206D80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B9941F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185821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нп П. Ацвеж</w:t>
            </w:r>
          </w:p>
        </w:tc>
        <w:tc>
          <w:tcPr>
            <w:tcW w:w="2127" w:type="dxa"/>
            <w:tcBorders>
              <w:top w:val="nil"/>
              <w:left w:val="nil"/>
              <w:bottom w:val="single" w:sz="4" w:space="0" w:color="auto"/>
              <w:right w:val="single" w:sz="4" w:space="0" w:color="auto"/>
            </w:tcBorders>
            <w:shd w:val="clear" w:color="auto" w:fill="auto"/>
            <w:noWrap/>
            <w:vAlign w:val="center"/>
            <w:hideMark/>
          </w:tcPr>
          <w:p w14:paraId="59DC9DD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B738C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45899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1203</w:t>
            </w:r>
          </w:p>
        </w:tc>
        <w:tc>
          <w:tcPr>
            <w:tcW w:w="2639" w:type="dxa"/>
            <w:tcBorders>
              <w:top w:val="nil"/>
              <w:left w:val="nil"/>
              <w:bottom w:val="single" w:sz="4" w:space="0" w:color="auto"/>
              <w:right w:val="single" w:sz="4" w:space="0" w:color="auto"/>
            </w:tcBorders>
            <w:shd w:val="clear" w:color="auto" w:fill="auto"/>
            <w:noWrap/>
            <w:vAlign w:val="center"/>
            <w:hideMark/>
          </w:tcPr>
          <w:p w14:paraId="65BBEAB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28B41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Оричевский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590C97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Большой Коршик</w:t>
            </w:r>
          </w:p>
        </w:tc>
        <w:tc>
          <w:tcPr>
            <w:tcW w:w="2127" w:type="dxa"/>
            <w:tcBorders>
              <w:top w:val="nil"/>
              <w:left w:val="nil"/>
              <w:bottom w:val="single" w:sz="4" w:space="0" w:color="auto"/>
              <w:right w:val="single" w:sz="4" w:space="0" w:color="auto"/>
            </w:tcBorders>
            <w:shd w:val="clear" w:color="auto" w:fill="auto"/>
            <w:noWrap/>
            <w:vAlign w:val="center"/>
            <w:hideMark/>
          </w:tcPr>
          <w:p w14:paraId="0E8EAE09"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66E85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A0A1C4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1204</w:t>
            </w:r>
          </w:p>
        </w:tc>
        <w:tc>
          <w:tcPr>
            <w:tcW w:w="2639" w:type="dxa"/>
            <w:tcBorders>
              <w:top w:val="nil"/>
              <w:left w:val="nil"/>
              <w:bottom w:val="single" w:sz="4" w:space="0" w:color="auto"/>
              <w:right w:val="single" w:sz="4" w:space="0" w:color="auto"/>
            </w:tcBorders>
            <w:shd w:val="clear" w:color="auto" w:fill="auto"/>
            <w:noWrap/>
            <w:vAlign w:val="center"/>
            <w:hideMark/>
          </w:tcPr>
          <w:p w14:paraId="10EAF462"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AE165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Свечинский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19CC18E"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 Ивановское</w:t>
            </w:r>
          </w:p>
        </w:tc>
        <w:tc>
          <w:tcPr>
            <w:tcW w:w="2127" w:type="dxa"/>
            <w:tcBorders>
              <w:top w:val="nil"/>
              <w:left w:val="nil"/>
              <w:bottom w:val="single" w:sz="4" w:space="0" w:color="auto"/>
              <w:right w:val="single" w:sz="4" w:space="0" w:color="auto"/>
            </w:tcBorders>
            <w:shd w:val="clear" w:color="auto" w:fill="auto"/>
            <w:noWrap/>
            <w:vAlign w:val="center"/>
            <w:hideMark/>
          </w:tcPr>
          <w:p w14:paraId="05BA414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D094683"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7ECC1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1205</w:t>
            </w:r>
          </w:p>
        </w:tc>
        <w:tc>
          <w:tcPr>
            <w:tcW w:w="2639" w:type="dxa"/>
            <w:tcBorders>
              <w:top w:val="nil"/>
              <w:left w:val="nil"/>
              <w:bottom w:val="single" w:sz="4" w:space="0" w:color="auto"/>
              <w:right w:val="single" w:sz="4" w:space="0" w:color="auto"/>
            </w:tcBorders>
            <w:shd w:val="clear" w:color="auto" w:fill="auto"/>
            <w:noWrap/>
            <w:vAlign w:val="center"/>
            <w:hideMark/>
          </w:tcPr>
          <w:p w14:paraId="00C08370"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7F18B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4AE3BA5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Летовцы</w:t>
            </w:r>
          </w:p>
        </w:tc>
        <w:tc>
          <w:tcPr>
            <w:tcW w:w="2127" w:type="dxa"/>
            <w:tcBorders>
              <w:top w:val="nil"/>
              <w:left w:val="nil"/>
              <w:bottom w:val="single" w:sz="4" w:space="0" w:color="auto"/>
              <w:right w:val="single" w:sz="4" w:space="0" w:color="auto"/>
            </w:tcBorders>
            <w:shd w:val="clear" w:color="auto" w:fill="auto"/>
            <w:noWrap/>
            <w:vAlign w:val="center"/>
            <w:hideMark/>
          </w:tcPr>
          <w:p w14:paraId="1D71424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D0C186"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E2CE7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1206</w:t>
            </w:r>
          </w:p>
        </w:tc>
        <w:tc>
          <w:tcPr>
            <w:tcW w:w="2639" w:type="dxa"/>
            <w:tcBorders>
              <w:top w:val="nil"/>
              <w:left w:val="nil"/>
              <w:bottom w:val="single" w:sz="4" w:space="0" w:color="auto"/>
              <w:right w:val="single" w:sz="4" w:space="0" w:color="auto"/>
            </w:tcBorders>
            <w:shd w:val="clear" w:color="auto" w:fill="auto"/>
            <w:noWrap/>
            <w:vAlign w:val="center"/>
            <w:hideMark/>
          </w:tcPr>
          <w:p w14:paraId="2317213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961219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Даровской</w:t>
            </w:r>
          </w:p>
        </w:tc>
        <w:tc>
          <w:tcPr>
            <w:tcW w:w="2268" w:type="dxa"/>
            <w:tcBorders>
              <w:top w:val="nil"/>
              <w:left w:val="nil"/>
              <w:bottom w:val="single" w:sz="4" w:space="0" w:color="auto"/>
              <w:right w:val="single" w:sz="4" w:space="0" w:color="auto"/>
            </w:tcBorders>
            <w:shd w:val="clear" w:color="auto" w:fill="auto"/>
            <w:noWrap/>
            <w:vAlign w:val="center"/>
            <w:hideMark/>
          </w:tcPr>
          <w:p w14:paraId="2E52F1C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Лукинская</w:t>
            </w:r>
          </w:p>
        </w:tc>
        <w:tc>
          <w:tcPr>
            <w:tcW w:w="2127" w:type="dxa"/>
            <w:tcBorders>
              <w:top w:val="nil"/>
              <w:left w:val="nil"/>
              <w:bottom w:val="single" w:sz="4" w:space="0" w:color="auto"/>
              <w:right w:val="single" w:sz="4" w:space="0" w:color="auto"/>
            </w:tcBorders>
            <w:shd w:val="clear" w:color="auto" w:fill="auto"/>
            <w:noWrap/>
            <w:vAlign w:val="center"/>
            <w:hideMark/>
          </w:tcPr>
          <w:p w14:paraId="3F1146A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EA801B"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79CFC6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1207</w:t>
            </w:r>
          </w:p>
        </w:tc>
        <w:tc>
          <w:tcPr>
            <w:tcW w:w="2639" w:type="dxa"/>
            <w:tcBorders>
              <w:top w:val="nil"/>
              <w:left w:val="nil"/>
              <w:bottom w:val="single" w:sz="4" w:space="0" w:color="auto"/>
              <w:right w:val="single" w:sz="4" w:space="0" w:color="auto"/>
            </w:tcBorders>
            <w:shd w:val="clear" w:color="auto" w:fill="auto"/>
            <w:noWrap/>
            <w:vAlign w:val="center"/>
            <w:hideMark/>
          </w:tcPr>
          <w:p w14:paraId="4C8B191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4F3B64"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Сунский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DA6143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Кузнецы</w:t>
            </w:r>
          </w:p>
        </w:tc>
        <w:tc>
          <w:tcPr>
            <w:tcW w:w="2127" w:type="dxa"/>
            <w:tcBorders>
              <w:top w:val="nil"/>
              <w:left w:val="nil"/>
              <w:bottom w:val="single" w:sz="4" w:space="0" w:color="auto"/>
              <w:right w:val="single" w:sz="4" w:space="0" w:color="auto"/>
            </w:tcBorders>
            <w:shd w:val="clear" w:color="auto" w:fill="auto"/>
            <w:noWrap/>
            <w:vAlign w:val="center"/>
            <w:hideMark/>
          </w:tcPr>
          <w:p w14:paraId="176348B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5672D8"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4178E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1208</w:t>
            </w:r>
          </w:p>
        </w:tc>
        <w:tc>
          <w:tcPr>
            <w:tcW w:w="2639" w:type="dxa"/>
            <w:tcBorders>
              <w:top w:val="nil"/>
              <w:left w:val="nil"/>
              <w:bottom w:val="single" w:sz="4" w:space="0" w:color="auto"/>
              <w:right w:val="single" w:sz="4" w:space="0" w:color="auto"/>
            </w:tcBorders>
            <w:shd w:val="clear" w:color="auto" w:fill="auto"/>
            <w:noWrap/>
            <w:vAlign w:val="center"/>
            <w:hideMark/>
          </w:tcPr>
          <w:p w14:paraId="53C821BD"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FC3382F"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F4F4BD3"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г Киров</w:t>
            </w:r>
          </w:p>
        </w:tc>
        <w:tc>
          <w:tcPr>
            <w:tcW w:w="2127" w:type="dxa"/>
            <w:tcBorders>
              <w:top w:val="nil"/>
              <w:left w:val="nil"/>
              <w:bottom w:val="single" w:sz="4" w:space="0" w:color="auto"/>
              <w:right w:val="single" w:sz="4" w:space="0" w:color="auto"/>
            </w:tcBorders>
            <w:shd w:val="clear" w:color="auto" w:fill="auto"/>
            <w:noWrap/>
            <w:vAlign w:val="center"/>
            <w:hideMark/>
          </w:tcPr>
          <w:p w14:paraId="601CB4F1"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Садаковский п</w:t>
            </w:r>
          </w:p>
        </w:tc>
      </w:tr>
      <w:tr w:rsidR="008F6BD7" w:rsidRPr="008F6BD7" w14:paraId="0DD6255C" w14:textId="77777777" w:rsidTr="008F6BD7">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809486"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lastRenderedPageBreak/>
              <w:t>1209</w:t>
            </w:r>
          </w:p>
        </w:tc>
        <w:tc>
          <w:tcPr>
            <w:tcW w:w="2639" w:type="dxa"/>
            <w:tcBorders>
              <w:top w:val="nil"/>
              <w:left w:val="nil"/>
              <w:bottom w:val="single" w:sz="4" w:space="0" w:color="auto"/>
              <w:right w:val="single" w:sz="4" w:space="0" w:color="auto"/>
            </w:tcBorders>
            <w:shd w:val="clear" w:color="auto" w:fill="auto"/>
            <w:noWrap/>
            <w:vAlign w:val="center"/>
            <w:hideMark/>
          </w:tcPr>
          <w:p w14:paraId="5ACE9A2A"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FD3405"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Кирово-Чепецкий</w:t>
            </w:r>
          </w:p>
        </w:tc>
        <w:tc>
          <w:tcPr>
            <w:tcW w:w="2268" w:type="dxa"/>
            <w:tcBorders>
              <w:top w:val="nil"/>
              <w:left w:val="nil"/>
              <w:bottom w:val="single" w:sz="4" w:space="0" w:color="auto"/>
              <w:right w:val="single" w:sz="4" w:space="0" w:color="auto"/>
            </w:tcBorders>
            <w:shd w:val="clear" w:color="auto" w:fill="auto"/>
            <w:noWrap/>
            <w:vAlign w:val="center"/>
            <w:hideMark/>
          </w:tcPr>
          <w:p w14:paraId="06C179D7"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д Большая Рябовщина</w:t>
            </w:r>
          </w:p>
        </w:tc>
        <w:tc>
          <w:tcPr>
            <w:tcW w:w="2127" w:type="dxa"/>
            <w:tcBorders>
              <w:top w:val="nil"/>
              <w:left w:val="nil"/>
              <w:bottom w:val="single" w:sz="4" w:space="0" w:color="auto"/>
              <w:right w:val="single" w:sz="4" w:space="0" w:color="auto"/>
            </w:tcBorders>
            <w:shd w:val="clear" w:color="auto" w:fill="auto"/>
            <w:noWrap/>
            <w:vAlign w:val="center"/>
            <w:hideMark/>
          </w:tcPr>
          <w:p w14:paraId="476BCE4C" w14:textId="77777777" w:rsidR="008F6BD7" w:rsidRPr="008F6BD7" w:rsidRDefault="008F6BD7" w:rsidP="008F6BD7">
            <w:pPr>
              <w:spacing w:after="0" w:line="240" w:lineRule="auto"/>
              <w:jc w:val="center"/>
              <w:rPr>
                <w:rFonts w:ascii="Calibri" w:eastAsia="Times New Roman" w:hAnsi="Calibri" w:cs="Calibri"/>
                <w:color w:val="000000"/>
                <w:sz w:val="22"/>
              </w:rPr>
            </w:pPr>
            <w:r w:rsidRPr="008F6BD7">
              <w:rPr>
                <w:rFonts w:ascii="Calibri" w:eastAsia="Times New Roman" w:hAnsi="Calibri" w:cs="Calibri"/>
                <w:color w:val="000000"/>
                <w:sz w:val="22"/>
              </w:rPr>
              <w:t> </w:t>
            </w:r>
          </w:p>
        </w:tc>
      </w:tr>
    </w:tbl>
    <w:p w14:paraId="5F39191F" w14:textId="77777777" w:rsidR="008F6BD7" w:rsidRPr="00605EAB" w:rsidRDefault="008F6BD7" w:rsidP="008F6BD7">
      <w:pPr>
        <w:jc w:val="center"/>
        <w:rPr>
          <w:rFonts w:ascii="Times New Roman" w:hAnsi="Times New Roman"/>
          <w:b/>
        </w:rPr>
      </w:pPr>
    </w:p>
    <w:p w14:paraId="0CF90B69" w14:textId="77777777" w:rsidR="008F6BD7" w:rsidRDefault="008F6BD7" w:rsidP="0063115D">
      <w:pPr>
        <w:spacing w:after="0" w:line="240" w:lineRule="auto"/>
        <w:contextualSpacing/>
        <w:jc w:val="right"/>
        <w:rPr>
          <w:rFonts w:ascii="Tahoma" w:hAnsi="Tahoma" w:cs="Tahoma"/>
          <w:szCs w:val="20"/>
        </w:rPr>
      </w:pPr>
    </w:p>
    <w:p w14:paraId="253A11AA" w14:textId="04CD0395" w:rsidR="008F6BD7" w:rsidRDefault="008F6BD7" w:rsidP="008F6BD7">
      <w:pPr>
        <w:spacing w:after="0" w:line="240" w:lineRule="auto"/>
        <w:contextualSpacing/>
        <w:jc w:val="center"/>
        <w:rPr>
          <w:rFonts w:ascii="Tahoma" w:hAnsi="Tahoma" w:cs="Tahoma"/>
          <w:szCs w:val="20"/>
        </w:rPr>
      </w:pPr>
      <w:r>
        <w:rPr>
          <w:rFonts w:ascii="Tahoma" w:hAnsi="Tahoma" w:cs="Tahoma"/>
          <w:szCs w:val="20"/>
        </w:rPr>
        <w:t>Оренбургский филиал</w:t>
      </w:r>
    </w:p>
    <w:p w14:paraId="51144D0B" w14:textId="77777777" w:rsidR="008F6BD7" w:rsidRDefault="008F6BD7" w:rsidP="0063115D">
      <w:pPr>
        <w:spacing w:after="0" w:line="240" w:lineRule="auto"/>
        <w:contextualSpacing/>
        <w:jc w:val="right"/>
        <w:rPr>
          <w:rFonts w:ascii="Tahoma" w:hAnsi="Tahoma" w:cs="Tahoma"/>
          <w:szCs w:val="20"/>
        </w:rPr>
      </w:pPr>
    </w:p>
    <w:tbl>
      <w:tblPr>
        <w:tblW w:w="10060" w:type="dxa"/>
        <w:tblLook w:val="04A0" w:firstRow="1" w:lastRow="0" w:firstColumn="1" w:lastColumn="0" w:noHBand="0" w:noVBand="1"/>
      </w:tblPr>
      <w:tblGrid>
        <w:gridCol w:w="794"/>
        <w:gridCol w:w="2745"/>
        <w:gridCol w:w="2126"/>
        <w:gridCol w:w="2268"/>
        <w:gridCol w:w="2127"/>
      </w:tblGrid>
      <w:tr w:rsidR="008F6BD7" w:rsidRPr="008F6BD7" w14:paraId="60EAB122" w14:textId="77777777" w:rsidTr="008F6BD7">
        <w:trPr>
          <w:trHeight w:val="300"/>
        </w:trPr>
        <w:tc>
          <w:tcPr>
            <w:tcW w:w="794"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D882C45"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 п/п</w:t>
            </w:r>
          </w:p>
        </w:tc>
        <w:tc>
          <w:tcPr>
            <w:tcW w:w="2745" w:type="dxa"/>
            <w:tcBorders>
              <w:top w:val="single" w:sz="4" w:space="0" w:color="auto"/>
              <w:left w:val="nil"/>
              <w:bottom w:val="single" w:sz="4" w:space="0" w:color="auto"/>
              <w:right w:val="single" w:sz="4" w:space="0" w:color="auto"/>
            </w:tcBorders>
            <w:shd w:val="clear" w:color="000000" w:fill="BFBFBF"/>
            <w:vAlign w:val="center"/>
            <w:hideMark/>
          </w:tcPr>
          <w:p w14:paraId="0C171502"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Регион</w:t>
            </w:r>
          </w:p>
        </w:tc>
        <w:tc>
          <w:tcPr>
            <w:tcW w:w="2126" w:type="dxa"/>
            <w:tcBorders>
              <w:top w:val="single" w:sz="4" w:space="0" w:color="auto"/>
              <w:left w:val="nil"/>
              <w:bottom w:val="single" w:sz="4" w:space="0" w:color="auto"/>
              <w:right w:val="single" w:sz="4" w:space="0" w:color="auto"/>
            </w:tcBorders>
            <w:shd w:val="clear" w:color="000000" w:fill="BFBFBF"/>
            <w:vAlign w:val="center"/>
            <w:hideMark/>
          </w:tcPr>
          <w:p w14:paraId="6C8D9B35"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Район</w:t>
            </w:r>
          </w:p>
        </w:tc>
        <w:tc>
          <w:tcPr>
            <w:tcW w:w="2268" w:type="dxa"/>
            <w:tcBorders>
              <w:top w:val="single" w:sz="4" w:space="0" w:color="auto"/>
              <w:left w:val="nil"/>
              <w:bottom w:val="single" w:sz="4" w:space="0" w:color="auto"/>
              <w:right w:val="single" w:sz="4" w:space="0" w:color="auto"/>
            </w:tcBorders>
            <w:shd w:val="clear" w:color="000000" w:fill="BFBFBF"/>
            <w:vAlign w:val="center"/>
            <w:hideMark/>
          </w:tcPr>
          <w:p w14:paraId="0F8823E9"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Город / Населенный пункт 1</w:t>
            </w:r>
          </w:p>
        </w:tc>
        <w:tc>
          <w:tcPr>
            <w:tcW w:w="2127" w:type="dxa"/>
            <w:tcBorders>
              <w:top w:val="single" w:sz="4" w:space="0" w:color="auto"/>
              <w:left w:val="nil"/>
              <w:bottom w:val="single" w:sz="4" w:space="0" w:color="auto"/>
              <w:right w:val="single" w:sz="4" w:space="0" w:color="auto"/>
            </w:tcBorders>
            <w:shd w:val="clear" w:color="000000" w:fill="BFBFBF"/>
            <w:vAlign w:val="center"/>
            <w:hideMark/>
          </w:tcPr>
          <w:p w14:paraId="74D66B99"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Населенный пункт 2</w:t>
            </w:r>
          </w:p>
        </w:tc>
      </w:tr>
      <w:tr w:rsidR="008F6BD7" w:rsidRPr="008F6BD7" w14:paraId="2174E4B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69A5C9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w:t>
            </w:r>
          </w:p>
        </w:tc>
        <w:tc>
          <w:tcPr>
            <w:tcW w:w="2745" w:type="dxa"/>
            <w:tcBorders>
              <w:top w:val="nil"/>
              <w:left w:val="nil"/>
              <w:bottom w:val="single" w:sz="4" w:space="0" w:color="auto"/>
              <w:right w:val="single" w:sz="4" w:space="0" w:color="auto"/>
            </w:tcBorders>
            <w:shd w:val="clear" w:color="auto" w:fill="auto"/>
            <w:noWrap/>
            <w:vAlign w:val="bottom"/>
            <w:hideMark/>
          </w:tcPr>
          <w:p w14:paraId="0ADDD9C8" w14:textId="5087C8D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BF87C7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6CC8F0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7098655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F1DC6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C7640B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w:t>
            </w:r>
          </w:p>
        </w:tc>
        <w:tc>
          <w:tcPr>
            <w:tcW w:w="2745" w:type="dxa"/>
            <w:tcBorders>
              <w:top w:val="nil"/>
              <w:left w:val="nil"/>
              <w:bottom w:val="single" w:sz="4" w:space="0" w:color="auto"/>
              <w:right w:val="single" w:sz="4" w:space="0" w:color="auto"/>
            </w:tcBorders>
            <w:shd w:val="clear" w:color="auto" w:fill="auto"/>
            <w:noWrap/>
            <w:vAlign w:val="bottom"/>
            <w:hideMark/>
          </w:tcPr>
          <w:p w14:paraId="7F9E0505" w14:textId="3A7710E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C338EC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0F9027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Орск</w:t>
            </w:r>
          </w:p>
        </w:tc>
        <w:tc>
          <w:tcPr>
            <w:tcW w:w="2127" w:type="dxa"/>
            <w:tcBorders>
              <w:top w:val="nil"/>
              <w:left w:val="nil"/>
              <w:bottom w:val="single" w:sz="4" w:space="0" w:color="auto"/>
              <w:right w:val="single" w:sz="4" w:space="0" w:color="auto"/>
            </w:tcBorders>
            <w:shd w:val="clear" w:color="auto" w:fill="auto"/>
            <w:noWrap/>
            <w:vAlign w:val="bottom"/>
            <w:hideMark/>
          </w:tcPr>
          <w:p w14:paraId="3BDF920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A1590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BA033C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w:t>
            </w:r>
          </w:p>
        </w:tc>
        <w:tc>
          <w:tcPr>
            <w:tcW w:w="2745" w:type="dxa"/>
            <w:tcBorders>
              <w:top w:val="nil"/>
              <w:left w:val="nil"/>
              <w:bottom w:val="single" w:sz="4" w:space="0" w:color="auto"/>
              <w:right w:val="single" w:sz="4" w:space="0" w:color="auto"/>
            </w:tcBorders>
            <w:shd w:val="clear" w:color="auto" w:fill="auto"/>
            <w:noWrap/>
            <w:vAlign w:val="bottom"/>
            <w:hideMark/>
          </w:tcPr>
          <w:p w14:paraId="4BF03303" w14:textId="3532696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8E1D78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6B161CE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Новотроицк</w:t>
            </w:r>
          </w:p>
        </w:tc>
        <w:tc>
          <w:tcPr>
            <w:tcW w:w="2127" w:type="dxa"/>
            <w:tcBorders>
              <w:top w:val="nil"/>
              <w:left w:val="nil"/>
              <w:bottom w:val="single" w:sz="4" w:space="0" w:color="auto"/>
              <w:right w:val="single" w:sz="4" w:space="0" w:color="auto"/>
            </w:tcBorders>
            <w:shd w:val="clear" w:color="auto" w:fill="auto"/>
            <w:noWrap/>
            <w:vAlign w:val="bottom"/>
            <w:hideMark/>
          </w:tcPr>
          <w:p w14:paraId="4A60837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CA0AA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FE2579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w:t>
            </w:r>
          </w:p>
        </w:tc>
        <w:tc>
          <w:tcPr>
            <w:tcW w:w="2745" w:type="dxa"/>
            <w:tcBorders>
              <w:top w:val="nil"/>
              <w:left w:val="nil"/>
              <w:bottom w:val="single" w:sz="4" w:space="0" w:color="auto"/>
              <w:right w:val="single" w:sz="4" w:space="0" w:color="auto"/>
            </w:tcBorders>
            <w:shd w:val="clear" w:color="auto" w:fill="auto"/>
            <w:noWrap/>
            <w:vAlign w:val="bottom"/>
            <w:hideMark/>
          </w:tcPr>
          <w:p w14:paraId="7946E5BD" w14:textId="55F10E6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FE8721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36E45C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Кувандык</w:t>
            </w:r>
          </w:p>
        </w:tc>
        <w:tc>
          <w:tcPr>
            <w:tcW w:w="2127" w:type="dxa"/>
            <w:tcBorders>
              <w:top w:val="nil"/>
              <w:left w:val="nil"/>
              <w:bottom w:val="single" w:sz="4" w:space="0" w:color="auto"/>
              <w:right w:val="single" w:sz="4" w:space="0" w:color="auto"/>
            </w:tcBorders>
            <w:shd w:val="clear" w:color="auto" w:fill="auto"/>
            <w:noWrap/>
            <w:vAlign w:val="bottom"/>
            <w:hideMark/>
          </w:tcPr>
          <w:p w14:paraId="3876F60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6E79F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0071F1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w:t>
            </w:r>
          </w:p>
        </w:tc>
        <w:tc>
          <w:tcPr>
            <w:tcW w:w="2745" w:type="dxa"/>
            <w:tcBorders>
              <w:top w:val="nil"/>
              <w:left w:val="nil"/>
              <w:bottom w:val="single" w:sz="4" w:space="0" w:color="auto"/>
              <w:right w:val="single" w:sz="4" w:space="0" w:color="auto"/>
            </w:tcBorders>
            <w:shd w:val="clear" w:color="auto" w:fill="auto"/>
            <w:noWrap/>
            <w:vAlign w:val="bottom"/>
            <w:hideMark/>
          </w:tcPr>
          <w:p w14:paraId="3C401284" w14:textId="0F84825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1131A0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4DA9B1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Гай</w:t>
            </w:r>
          </w:p>
        </w:tc>
        <w:tc>
          <w:tcPr>
            <w:tcW w:w="2127" w:type="dxa"/>
            <w:tcBorders>
              <w:top w:val="nil"/>
              <w:left w:val="nil"/>
              <w:bottom w:val="single" w:sz="4" w:space="0" w:color="auto"/>
              <w:right w:val="single" w:sz="4" w:space="0" w:color="auto"/>
            </w:tcBorders>
            <w:shd w:val="clear" w:color="auto" w:fill="auto"/>
            <w:noWrap/>
            <w:vAlign w:val="bottom"/>
            <w:hideMark/>
          </w:tcPr>
          <w:p w14:paraId="617BC62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F76A2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D4A263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w:t>
            </w:r>
          </w:p>
        </w:tc>
        <w:tc>
          <w:tcPr>
            <w:tcW w:w="2745" w:type="dxa"/>
            <w:tcBorders>
              <w:top w:val="nil"/>
              <w:left w:val="nil"/>
              <w:bottom w:val="single" w:sz="4" w:space="0" w:color="auto"/>
              <w:right w:val="single" w:sz="4" w:space="0" w:color="auto"/>
            </w:tcBorders>
            <w:shd w:val="clear" w:color="auto" w:fill="auto"/>
            <w:noWrap/>
            <w:vAlign w:val="bottom"/>
            <w:hideMark/>
          </w:tcPr>
          <w:p w14:paraId="20A7EC63" w14:textId="3FFE3D0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52449A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3C29CA7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Бузулук</w:t>
            </w:r>
          </w:p>
        </w:tc>
        <w:tc>
          <w:tcPr>
            <w:tcW w:w="2127" w:type="dxa"/>
            <w:tcBorders>
              <w:top w:val="nil"/>
              <w:left w:val="nil"/>
              <w:bottom w:val="single" w:sz="4" w:space="0" w:color="auto"/>
              <w:right w:val="single" w:sz="4" w:space="0" w:color="auto"/>
            </w:tcBorders>
            <w:shd w:val="clear" w:color="auto" w:fill="auto"/>
            <w:noWrap/>
            <w:vAlign w:val="bottom"/>
            <w:hideMark/>
          </w:tcPr>
          <w:p w14:paraId="2A49A97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BF0F7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CB0939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w:t>
            </w:r>
          </w:p>
        </w:tc>
        <w:tc>
          <w:tcPr>
            <w:tcW w:w="2745" w:type="dxa"/>
            <w:tcBorders>
              <w:top w:val="nil"/>
              <w:left w:val="nil"/>
              <w:bottom w:val="single" w:sz="4" w:space="0" w:color="auto"/>
              <w:right w:val="single" w:sz="4" w:space="0" w:color="auto"/>
            </w:tcBorders>
            <w:shd w:val="clear" w:color="auto" w:fill="auto"/>
            <w:noWrap/>
            <w:vAlign w:val="bottom"/>
            <w:hideMark/>
          </w:tcPr>
          <w:p w14:paraId="5D1BDD61" w14:textId="16E461D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108A8E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445925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4C0D0D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52AE7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BC1818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w:t>
            </w:r>
          </w:p>
        </w:tc>
        <w:tc>
          <w:tcPr>
            <w:tcW w:w="2745" w:type="dxa"/>
            <w:tcBorders>
              <w:top w:val="nil"/>
              <w:left w:val="nil"/>
              <w:bottom w:val="single" w:sz="4" w:space="0" w:color="auto"/>
              <w:right w:val="single" w:sz="4" w:space="0" w:color="auto"/>
            </w:tcBorders>
            <w:shd w:val="clear" w:color="auto" w:fill="auto"/>
            <w:noWrap/>
            <w:vAlign w:val="bottom"/>
            <w:hideMark/>
          </w:tcPr>
          <w:p w14:paraId="2992F974" w14:textId="74FF0F8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6788FB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A2E184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Бугуруслан</w:t>
            </w:r>
          </w:p>
        </w:tc>
        <w:tc>
          <w:tcPr>
            <w:tcW w:w="2127" w:type="dxa"/>
            <w:tcBorders>
              <w:top w:val="nil"/>
              <w:left w:val="nil"/>
              <w:bottom w:val="single" w:sz="4" w:space="0" w:color="auto"/>
              <w:right w:val="single" w:sz="4" w:space="0" w:color="auto"/>
            </w:tcBorders>
            <w:shd w:val="clear" w:color="auto" w:fill="auto"/>
            <w:noWrap/>
            <w:vAlign w:val="bottom"/>
            <w:hideMark/>
          </w:tcPr>
          <w:p w14:paraId="3566297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3A8E0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DFC40C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w:t>
            </w:r>
          </w:p>
        </w:tc>
        <w:tc>
          <w:tcPr>
            <w:tcW w:w="2745" w:type="dxa"/>
            <w:tcBorders>
              <w:top w:val="nil"/>
              <w:left w:val="nil"/>
              <w:bottom w:val="single" w:sz="4" w:space="0" w:color="auto"/>
              <w:right w:val="single" w:sz="4" w:space="0" w:color="auto"/>
            </w:tcBorders>
            <w:shd w:val="clear" w:color="auto" w:fill="auto"/>
            <w:noWrap/>
            <w:vAlign w:val="bottom"/>
            <w:hideMark/>
          </w:tcPr>
          <w:p w14:paraId="714E16EA" w14:textId="34877FA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BD1FC2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1C43D3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Медногорск</w:t>
            </w:r>
          </w:p>
        </w:tc>
        <w:tc>
          <w:tcPr>
            <w:tcW w:w="2127" w:type="dxa"/>
            <w:tcBorders>
              <w:top w:val="nil"/>
              <w:left w:val="nil"/>
              <w:bottom w:val="single" w:sz="4" w:space="0" w:color="auto"/>
              <w:right w:val="single" w:sz="4" w:space="0" w:color="auto"/>
            </w:tcBorders>
            <w:shd w:val="clear" w:color="auto" w:fill="auto"/>
            <w:noWrap/>
            <w:vAlign w:val="bottom"/>
            <w:hideMark/>
          </w:tcPr>
          <w:p w14:paraId="006D2BE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9365E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C68144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w:t>
            </w:r>
          </w:p>
        </w:tc>
        <w:tc>
          <w:tcPr>
            <w:tcW w:w="2745" w:type="dxa"/>
            <w:tcBorders>
              <w:top w:val="nil"/>
              <w:left w:val="nil"/>
              <w:bottom w:val="single" w:sz="4" w:space="0" w:color="auto"/>
              <w:right w:val="single" w:sz="4" w:space="0" w:color="auto"/>
            </w:tcBorders>
            <w:shd w:val="clear" w:color="auto" w:fill="auto"/>
            <w:noWrap/>
            <w:vAlign w:val="bottom"/>
            <w:hideMark/>
          </w:tcPr>
          <w:p w14:paraId="5FDE32AB" w14:textId="1B6010E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A4AAC4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4DBFF7A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Сорочинск</w:t>
            </w:r>
          </w:p>
        </w:tc>
        <w:tc>
          <w:tcPr>
            <w:tcW w:w="2127" w:type="dxa"/>
            <w:tcBorders>
              <w:top w:val="nil"/>
              <w:left w:val="nil"/>
              <w:bottom w:val="single" w:sz="4" w:space="0" w:color="auto"/>
              <w:right w:val="single" w:sz="4" w:space="0" w:color="auto"/>
            </w:tcBorders>
            <w:shd w:val="clear" w:color="auto" w:fill="auto"/>
            <w:noWrap/>
            <w:vAlign w:val="bottom"/>
            <w:hideMark/>
          </w:tcPr>
          <w:p w14:paraId="588DD0E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4A1C9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8B9867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w:t>
            </w:r>
          </w:p>
        </w:tc>
        <w:tc>
          <w:tcPr>
            <w:tcW w:w="2745" w:type="dxa"/>
            <w:tcBorders>
              <w:top w:val="nil"/>
              <w:left w:val="nil"/>
              <w:bottom w:val="single" w:sz="4" w:space="0" w:color="auto"/>
              <w:right w:val="single" w:sz="4" w:space="0" w:color="auto"/>
            </w:tcBorders>
            <w:shd w:val="clear" w:color="auto" w:fill="auto"/>
            <w:noWrap/>
            <w:vAlign w:val="bottom"/>
            <w:hideMark/>
          </w:tcPr>
          <w:p w14:paraId="60696A5C" w14:textId="6370D69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7223C6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774850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Соль-Илецк</w:t>
            </w:r>
          </w:p>
        </w:tc>
        <w:tc>
          <w:tcPr>
            <w:tcW w:w="2127" w:type="dxa"/>
            <w:tcBorders>
              <w:top w:val="nil"/>
              <w:left w:val="nil"/>
              <w:bottom w:val="single" w:sz="4" w:space="0" w:color="auto"/>
              <w:right w:val="single" w:sz="4" w:space="0" w:color="auto"/>
            </w:tcBorders>
            <w:shd w:val="clear" w:color="auto" w:fill="auto"/>
            <w:noWrap/>
            <w:vAlign w:val="bottom"/>
            <w:hideMark/>
          </w:tcPr>
          <w:p w14:paraId="1C2115B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01A87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236A46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w:t>
            </w:r>
          </w:p>
        </w:tc>
        <w:tc>
          <w:tcPr>
            <w:tcW w:w="2745" w:type="dxa"/>
            <w:tcBorders>
              <w:top w:val="nil"/>
              <w:left w:val="nil"/>
              <w:bottom w:val="single" w:sz="4" w:space="0" w:color="auto"/>
              <w:right w:val="single" w:sz="4" w:space="0" w:color="auto"/>
            </w:tcBorders>
            <w:shd w:val="clear" w:color="auto" w:fill="auto"/>
            <w:noWrap/>
            <w:vAlign w:val="bottom"/>
            <w:hideMark/>
          </w:tcPr>
          <w:p w14:paraId="054E6A20" w14:textId="3310B8E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C4A0B8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FA8B92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Сорочинск</w:t>
            </w:r>
          </w:p>
        </w:tc>
        <w:tc>
          <w:tcPr>
            <w:tcW w:w="2127" w:type="dxa"/>
            <w:tcBorders>
              <w:top w:val="nil"/>
              <w:left w:val="nil"/>
              <w:bottom w:val="single" w:sz="4" w:space="0" w:color="auto"/>
              <w:right w:val="single" w:sz="4" w:space="0" w:color="auto"/>
            </w:tcBorders>
            <w:shd w:val="clear" w:color="auto" w:fill="auto"/>
            <w:noWrap/>
            <w:vAlign w:val="bottom"/>
            <w:hideMark/>
          </w:tcPr>
          <w:p w14:paraId="76D3376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D405C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AA90CC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w:t>
            </w:r>
          </w:p>
        </w:tc>
        <w:tc>
          <w:tcPr>
            <w:tcW w:w="2745" w:type="dxa"/>
            <w:tcBorders>
              <w:top w:val="nil"/>
              <w:left w:val="nil"/>
              <w:bottom w:val="single" w:sz="4" w:space="0" w:color="auto"/>
              <w:right w:val="single" w:sz="4" w:space="0" w:color="auto"/>
            </w:tcBorders>
            <w:shd w:val="clear" w:color="auto" w:fill="auto"/>
            <w:noWrap/>
            <w:vAlign w:val="bottom"/>
            <w:hideMark/>
          </w:tcPr>
          <w:p w14:paraId="425C6B43" w14:textId="5169439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E8BC71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36106A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Комаровский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3C49447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7ED4B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DEEBC3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w:t>
            </w:r>
          </w:p>
        </w:tc>
        <w:tc>
          <w:tcPr>
            <w:tcW w:w="2745" w:type="dxa"/>
            <w:tcBorders>
              <w:top w:val="nil"/>
              <w:left w:val="nil"/>
              <w:bottom w:val="single" w:sz="4" w:space="0" w:color="auto"/>
              <w:right w:val="single" w:sz="4" w:space="0" w:color="auto"/>
            </w:tcBorders>
            <w:shd w:val="clear" w:color="auto" w:fill="auto"/>
            <w:noWrap/>
            <w:vAlign w:val="bottom"/>
            <w:hideMark/>
          </w:tcPr>
          <w:p w14:paraId="6AB7A621" w14:textId="3EEEE61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26D2E8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19E07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Саракташ</w:t>
            </w:r>
          </w:p>
        </w:tc>
        <w:tc>
          <w:tcPr>
            <w:tcW w:w="2127" w:type="dxa"/>
            <w:tcBorders>
              <w:top w:val="nil"/>
              <w:left w:val="nil"/>
              <w:bottom w:val="single" w:sz="4" w:space="0" w:color="auto"/>
              <w:right w:val="single" w:sz="4" w:space="0" w:color="auto"/>
            </w:tcBorders>
            <w:shd w:val="clear" w:color="auto" w:fill="auto"/>
            <w:noWrap/>
            <w:vAlign w:val="bottom"/>
            <w:hideMark/>
          </w:tcPr>
          <w:p w14:paraId="36A5822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CE446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AB2E29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w:t>
            </w:r>
          </w:p>
        </w:tc>
        <w:tc>
          <w:tcPr>
            <w:tcW w:w="2745" w:type="dxa"/>
            <w:tcBorders>
              <w:top w:val="nil"/>
              <w:left w:val="nil"/>
              <w:bottom w:val="single" w:sz="4" w:space="0" w:color="auto"/>
              <w:right w:val="single" w:sz="4" w:space="0" w:color="auto"/>
            </w:tcBorders>
            <w:shd w:val="clear" w:color="auto" w:fill="auto"/>
            <w:noWrap/>
            <w:vAlign w:val="bottom"/>
            <w:hideMark/>
          </w:tcPr>
          <w:p w14:paraId="4BACB073" w14:textId="63C1D68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AF9F89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2C2269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Ленина</w:t>
            </w:r>
          </w:p>
        </w:tc>
        <w:tc>
          <w:tcPr>
            <w:tcW w:w="2127" w:type="dxa"/>
            <w:tcBorders>
              <w:top w:val="nil"/>
              <w:left w:val="nil"/>
              <w:bottom w:val="single" w:sz="4" w:space="0" w:color="auto"/>
              <w:right w:val="single" w:sz="4" w:space="0" w:color="auto"/>
            </w:tcBorders>
            <w:shd w:val="clear" w:color="auto" w:fill="auto"/>
            <w:noWrap/>
            <w:vAlign w:val="bottom"/>
            <w:hideMark/>
          </w:tcPr>
          <w:p w14:paraId="0D4EA2F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6DE82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023147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w:t>
            </w:r>
          </w:p>
        </w:tc>
        <w:tc>
          <w:tcPr>
            <w:tcW w:w="2745" w:type="dxa"/>
            <w:tcBorders>
              <w:top w:val="nil"/>
              <w:left w:val="nil"/>
              <w:bottom w:val="single" w:sz="4" w:space="0" w:color="auto"/>
              <w:right w:val="single" w:sz="4" w:space="0" w:color="auto"/>
            </w:tcBorders>
            <w:shd w:val="clear" w:color="auto" w:fill="auto"/>
            <w:noWrap/>
            <w:vAlign w:val="bottom"/>
            <w:hideMark/>
          </w:tcPr>
          <w:p w14:paraId="4CD5B68F" w14:textId="0EC06C4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DC959C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7086DCB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1506 км</w:t>
            </w:r>
          </w:p>
        </w:tc>
        <w:tc>
          <w:tcPr>
            <w:tcW w:w="2127" w:type="dxa"/>
            <w:tcBorders>
              <w:top w:val="nil"/>
              <w:left w:val="nil"/>
              <w:bottom w:val="single" w:sz="4" w:space="0" w:color="auto"/>
              <w:right w:val="single" w:sz="4" w:space="0" w:color="auto"/>
            </w:tcBorders>
            <w:shd w:val="clear" w:color="auto" w:fill="auto"/>
            <w:noWrap/>
            <w:vAlign w:val="bottom"/>
            <w:hideMark/>
          </w:tcPr>
          <w:p w14:paraId="00CF6BF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3A7F7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370F37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w:t>
            </w:r>
          </w:p>
        </w:tc>
        <w:tc>
          <w:tcPr>
            <w:tcW w:w="2745" w:type="dxa"/>
            <w:tcBorders>
              <w:top w:val="nil"/>
              <w:left w:val="nil"/>
              <w:bottom w:val="single" w:sz="4" w:space="0" w:color="auto"/>
              <w:right w:val="single" w:sz="4" w:space="0" w:color="auto"/>
            </w:tcBorders>
            <w:shd w:val="clear" w:color="auto" w:fill="auto"/>
            <w:noWrap/>
            <w:vAlign w:val="bottom"/>
            <w:hideMark/>
          </w:tcPr>
          <w:p w14:paraId="1F382D60" w14:textId="0BFFD09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9318C9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0CEC1ED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Соль-Илецк</w:t>
            </w:r>
          </w:p>
        </w:tc>
        <w:tc>
          <w:tcPr>
            <w:tcW w:w="2127" w:type="dxa"/>
            <w:tcBorders>
              <w:top w:val="nil"/>
              <w:left w:val="nil"/>
              <w:bottom w:val="single" w:sz="4" w:space="0" w:color="auto"/>
              <w:right w:val="single" w:sz="4" w:space="0" w:color="auto"/>
            </w:tcBorders>
            <w:shd w:val="clear" w:color="auto" w:fill="auto"/>
            <w:noWrap/>
            <w:vAlign w:val="bottom"/>
            <w:hideMark/>
          </w:tcPr>
          <w:p w14:paraId="5968F2E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0C61B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13927B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w:t>
            </w:r>
          </w:p>
        </w:tc>
        <w:tc>
          <w:tcPr>
            <w:tcW w:w="2745" w:type="dxa"/>
            <w:tcBorders>
              <w:top w:val="nil"/>
              <w:left w:val="nil"/>
              <w:bottom w:val="single" w:sz="4" w:space="0" w:color="auto"/>
              <w:right w:val="single" w:sz="4" w:space="0" w:color="auto"/>
            </w:tcBorders>
            <w:shd w:val="clear" w:color="auto" w:fill="auto"/>
            <w:noWrap/>
            <w:vAlign w:val="bottom"/>
            <w:hideMark/>
          </w:tcPr>
          <w:p w14:paraId="28B55A65" w14:textId="2434D14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059900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Абдулинский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16F77DB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Абдулино</w:t>
            </w:r>
          </w:p>
        </w:tc>
        <w:tc>
          <w:tcPr>
            <w:tcW w:w="2127" w:type="dxa"/>
            <w:tcBorders>
              <w:top w:val="nil"/>
              <w:left w:val="nil"/>
              <w:bottom w:val="single" w:sz="4" w:space="0" w:color="auto"/>
              <w:right w:val="single" w:sz="4" w:space="0" w:color="auto"/>
            </w:tcBorders>
            <w:shd w:val="clear" w:color="auto" w:fill="auto"/>
            <w:noWrap/>
            <w:vAlign w:val="bottom"/>
            <w:hideMark/>
          </w:tcPr>
          <w:p w14:paraId="2F9EA42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4EF379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A0E1C8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w:t>
            </w:r>
          </w:p>
        </w:tc>
        <w:tc>
          <w:tcPr>
            <w:tcW w:w="2745" w:type="dxa"/>
            <w:tcBorders>
              <w:top w:val="nil"/>
              <w:left w:val="nil"/>
              <w:bottom w:val="single" w:sz="4" w:space="0" w:color="auto"/>
              <w:right w:val="single" w:sz="4" w:space="0" w:color="auto"/>
            </w:tcBorders>
            <w:shd w:val="clear" w:color="auto" w:fill="auto"/>
            <w:noWrap/>
            <w:vAlign w:val="bottom"/>
            <w:hideMark/>
          </w:tcPr>
          <w:p w14:paraId="2A6A09FE" w14:textId="2731AB6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10E14A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Абдулинский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543B8AD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Артемьевка</w:t>
            </w:r>
          </w:p>
        </w:tc>
        <w:tc>
          <w:tcPr>
            <w:tcW w:w="2127" w:type="dxa"/>
            <w:tcBorders>
              <w:top w:val="nil"/>
              <w:left w:val="nil"/>
              <w:bottom w:val="single" w:sz="4" w:space="0" w:color="auto"/>
              <w:right w:val="single" w:sz="4" w:space="0" w:color="auto"/>
            </w:tcBorders>
            <w:shd w:val="clear" w:color="auto" w:fill="auto"/>
            <w:noWrap/>
            <w:vAlign w:val="bottom"/>
            <w:hideMark/>
          </w:tcPr>
          <w:p w14:paraId="0B4AF03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3AEA3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834771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w:t>
            </w:r>
          </w:p>
        </w:tc>
        <w:tc>
          <w:tcPr>
            <w:tcW w:w="2745" w:type="dxa"/>
            <w:tcBorders>
              <w:top w:val="nil"/>
              <w:left w:val="nil"/>
              <w:bottom w:val="single" w:sz="4" w:space="0" w:color="auto"/>
              <w:right w:val="single" w:sz="4" w:space="0" w:color="auto"/>
            </w:tcBorders>
            <w:shd w:val="clear" w:color="auto" w:fill="auto"/>
            <w:noWrap/>
            <w:vAlign w:val="bottom"/>
            <w:hideMark/>
          </w:tcPr>
          <w:p w14:paraId="0FCA9CE2" w14:textId="5B69AC3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AF13BA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3896BC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Курманаевка</w:t>
            </w:r>
          </w:p>
        </w:tc>
        <w:tc>
          <w:tcPr>
            <w:tcW w:w="2127" w:type="dxa"/>
            <w:tcBorders>
              <w:top w:val="nil"/>
              <w:left w:val="nil"/>
              <w:bottom w:val="single" w:sz="4" w:space="0" w:color="auto"/>
              <w:right w:val="single" w:sz="4" w:space="0" w:color="auto"/>
            </w:tcBorders>
            <w:shd w:val="clear" w:color="auto" w:fill="auto"/>
            <w:noWrap/>
            <w:vAlign w:val="bottom"/>
            <w:hideMark/>
          </w:tcPr>
          <w:p w14:paraId="09F968E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8281A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F3840E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w:t>
            </w:r>
          </w:p>
        </w:tc>
        <w:tc>
          <w:tcPr>
            <w:tcW w:w="2745" w:type="dxa"/>
            <w:tcBorders>
              <w:top w:val="nil"/>
              <w:left w:val="nil"/>
              <w:bottom w:val="single" w:sz="4" w:space="0" w:color="auto"/>
              <w:right w:val="single" w:sz="4" w:space="0" w:color="auto"/>
            </w:tcBorders>
            <w:shd w:val="clear" w:color="auto" w:fill="auto"/>
            <w:noWrap/>
            <w:vAlign w:val="bottom"/>
            <w:hideMark/>
          </w:tcPr>
          <w:p w14:paraId="1C1FDB75" w14:textId="0A20730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D32C7B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7023568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Пригородный</w:t>
            </w:r>
          </w:p>
        </w:tc>
        <w:tc>
          <w:tcPr>
            <w:tcW w:w="2127" w:type="dxa"/>
            <w:tcBorders>
              <w:top w:val="nil"/>
              <w:left w:val="nil"/>
              <w:bottom w:val="single" w:sz="4" w:space="0" w:color="auto"/>
              <w:right w:val="single" w:sz="4" w:space="0" w:color="auto"/>
            </w:tcBorders>
            <w:shd w:val="clear" w:color="auto" w:fill="auto"/>
            <w:noWrap/>
            <w:vAlign w:val="bottom"/>
            <w:hideMark/>
          </w:tcPr>
          <w:p w14:paraId="16BC07C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1C7147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7B4DE4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w:t>
            </w:r>
          </w:p>
        </w:tc>
        <w:tc>
          <w:tcPr>
            <w:tcW w:w="2745" w:type="dxa"/>
            <w:tcBorders>
              <w:top w:val="nil"/>
              <w:left w:val="nil"/>
              <w:bottom w:val="single" w:sz="4" w:space="0" w:color="auto"/>
              <w:right w:val="single" w:sz="4" w:space="0" w:color="auto"/>
            </w:tcBorders>
            <w:shd w:val="clear" w:color="auto" w:fill="auto"/>
            <w:noWrap/>
            <w:vAlign w:val="bottom"/>
            <w:hideMark/>
          </w:tcPr>
          <w:p w14:paraId="10BF1D63" w14:textId="2265ACD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ED714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6C2D67B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Новоорск</w:t>
            </w:r>
          </w:p>
        </w:tc>
        <w:tc>
          <w:tcPr>
            <w:tcW w:w="2127" w:type="dxa"/>
            <w:tcBorders>
              <w:top w:val="nil"/>
              <w:left w:val="nil"/>
              <w:bottom w:val="single" w:sz="4" w:space="0" w:color="auto"/>
              <w:right w:val="single" w:sz="4" w:space="0" w:color="auto"/>
            </w:tcBorders>
            <w:shd w:val="clear" w:color="auto" w:fill="auto"/>
            <w:noWrap/>
            <w:vAlign w:val="bottom"/>
            <w:hideMark/>
          </w:tcPr>
          <w:p w14:paraId="24F1F81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FDCBB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D692D6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w:t>
            </w:r>
          </w:p>
        </w:tc>
        <w:tc>
          <w:tcPr>
            <w:tcW w:w="2745" w:type="dxa"/>
            <w:tcBorders>
              <w:top w:val="nil"/>
              <w:left w:val="nil"/>
              <w:bottom w:val="single" w:sz="4" w:space="0" w:color="auto"/>
              <w:right w:val="single" w:sz="4" w:space="0" w:color="auto"/>
            </w:tcBorders>
            <w:shd w:val="clear" w:color="auto" w:fill="auto"/>
            <w:noWrap/>
            <w:vAlign w:val="bottom"/>
            <w:hideMark/>
          </w:tcPr>
          <w:p w14:paraId="4701069E" w14:textId="6DAA246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D67A8A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Домбаровский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CBDCC8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Домбаровский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785D652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177C0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07D7A8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w:t>
            </w:r>
          </w:p>
        </w:tc>
        <w:tc>
          <w:tcPr>
            <w:tcW w:w="2745" w:type="dxa"/>
            <w:tcBorders>
              <w:top w:val="nil"/>
              <w:left w:val="nil"/>
              <w:bottom w:val="single" w:sz="4" w:space="0" w:color="auto"/>
              <w:right w:val="single" w:sz="4" w:space="0" w:color="auto"/>
            </w:tcBorders>
            <w:shd w:val="clear" w:color="auto" w:fill="auto"/>
            <w:noWrap/>
            <w:vAlign w:val="bottom"/>
            <w:hideMark/>
          </w:tcPr>
          <w:p w14:paraId="18D1A233" w14:textId="464FF51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D48316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159C231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Саракташ</w:t>
            </w:r>
          </w:p>
        </w:tc>
        <w:tc>
          <w:tcPr>
            <w:tcW w:w="2127" w:type="dxa"/>
            <w:tcBorders>
              <w:top w:val="nil"/>
              <w:left w:val="nil"/>
              <w:bottom w:val="single" w:sz="4" w:space="0" w:color="auto"/>
              <w:right w:val="single" w:sz="4" w:space="0" w:color="auto"/>
            </w:tcBorders>
            <w:shd w:val="clear" w:color="auto" w:fill="auto"/>
            <w:noWrap/>
            <w:vAlign w:val="bottom"/>
            <w:hideMark/>
          </w:tcPr>
          <w:p w14:paraId="21FA3D8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8FBF37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7FCCD9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w:t>
            </w:r>
          </w:p>
        </w:tc>
        <w:tc>
          <w:tcPr>
            <w:tcW w:w="2745" w:type="dxa"/>
            <w:tcBorders>
              <w:top w:val="nil"/>
              <w:left w:val="nil"/>
              <w:bottom w:val="single" w:sz="4" w:space="0" w:color="auto"/>
              <w:right w:val="single" w:sz="4" w:space="0" w:color="auto"/>
            </w:tcBorders>
            <w:shd w:val="clear" w:color="auto" w:fill="auto"/>
            <w:noWrap/>
            <w:vAlign w:val="bottom"/>
            <w:hideMark/>
          </w:tcPr>
          <w:p w14:paraId="1866E4AE" w14:textId="10335F8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E5FB91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Светлинский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794D2F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Светлый</w:t>
            </w:r>
          </w:p>
        </w:tc>
        <w:tc>
          <w:tcPr>
            <w:tcW w:w="2127" w:type="dxa"/>
            <w:tcBorders>
              <w:top w:val="nil"/>
              <w:left w:val="nil"/>
              <w:bottom w:val="single" w:sz="4" w:space="0" w:color="auto"/>
              <w:right w:val="single" w:sz="4" w:space="0" w:color="auto"/>
            </w:tcBorders>
            <w:shd w:val="clear" w:color="auto" w:fill="auto"/>
            <w:noWrap/>
            <w:vAlign w:val="bottom"/>
            <w:hideMark/>
          </w:tcPr>
          <w:p w14:paraId="2114E0A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9E065C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4B6D81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w:t>
            </w:r>
          </w:p>
        </w:tc>
        <w:tc>
          <w:tcPr>
            <w:tcW w:w="2745" w:type="dxa"/>
            <w:tcBorders>
              <w:top w:val="nil"/>
              <w:left w:val="nil"/>
              <w:bottom w:val="single" w:sz="4" w:space="0" w:color="auto"/>
              <w:right w:val="single" w:sz="4" w:space="0" w:color="auto"/>
            </w:tcBorders>
            <w:shd w:val="clear" w:color="auto" w:fill="auto"/>
            <w:noWrap/>
            <w:vAlign w:val="bottom"/>
            <w:hideMark/>
          </w:tcPr>
          <w:p w14:paraId="658BEFD9" w14:textId="5FB8AEE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47D325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Тюльганский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120143F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Тюльган</w:t>
            </w:r>
          </w:p>
        </w:tc>
        <w:tc>
          <w:tcPr>
            <w:tcW w:w="2127" w:type="dxa"/>
            <w:tcBorders>
              <w:top w:val="nil"/>
              <w:left w:val="nil"/>
              <w:bottom w:val="single" w:sz="4" w:space="0" w:color="auto"/>
              <w:right w:val="single" w:sz="4" w:space="0" w:color="auto"/>
            </w:tcBorders>
            <w:shd w:val="clear" w:color="auto" w:fill="auto"/>
            <w:noWrap/>
            <w:vAlign w:val="bottom"/>
            <w:hideMark/>
          </w:tcPr>
          <w:p w14:paraId="559A41F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DBE5F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0ADA27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w:t>
            </w:r>
          </w:p>
        </w:tc>
        <w:tc>
          <w:tcPr>
            <w:tcW w:w="2745" w:type="dxa"/>
            <w:tcBorders>
              <w:top w:val="nil"/>
              <w:left w:val="nil"/>
              <w:bottom w:val="single" w:sz="4" w:space="0" w:color="auto"/>
              <w:right w:val="single" w:sz="4" w:space="0" w:color="auto"/>
            </w:tcBorders>
            <w:shd w:val="clear" w:color="auto" w:fill="auto"/>
            <w:noWrap/>
            <w:vAlign w:val="bottom"/>
            <w:hideMark/>
          </w:tcPr>
          <w:p w14:paraId="303D9B66" w14:textId="7F79A82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67F636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201668D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Энергетик</w:t>
            </w:r>
          </w:p>
        </w:tc>
        <w:tc>
          <w:tcPr>
            <w:tcW w:w="2127" w:type="dxa"/>
            <w:tcBorders>
              <w:top w:val="nil"/>
              <w:left w:val="nil"/>
              <w:bottom w:val="single" w:sz="4" w:space="0" w:color="auto"/>
              <w:right w:val="single" w:sz="4" w:space="0" w:color="auto"/>
            </w:tcBorders>
            <w:shd w:val="clear" w:color="auto" w:fill="auto"/>
            <w:noWrap/>
            <w:vAlign w:val="bottom"/>
            <w:hideMark/>
          </w:tcPr>
          <w:p w14:paraId="16C035C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DDA1B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D110F7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w:t>
            </w:r>
          </w:p>
        </w:tc>
        <w:tc>
          <w:tcPr>
            <w:tcW w:w="2745" w:type="dxa"/>
            <w:tcBorders>
              <w:top w:val="nil"/>
              <w:left w:val="nil"/>
              <w:bottom w:val="single" w:sz="4" w:space="0" w:color="auto"/>
              <w:right w:val="single" w:sz="4" w:space="0" w:color="auto"/>
            </w:tcBorders>
            <w:shd w:val="clear" w:color="auto" w:fill="auto"/>
            <w:noWrap/>
            <w:vAlign w:val="bottom"/>
            <w:hideMark/>
          </w:tcPr>
          <w:p w14:paraId="328A2111" w14:textId="7C9ECD8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82359C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7F38D20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Рыбхоз</w:t>
            </w:r>
          </w:p>
        </w:tc>
        <w:tc>
          <w:tcPr>
            <w:tcW w:w="2127" w:type="dxa"/>
            <w:tcBorders>
              <w:top w:val="nil"/>
              <w:left w:val="nil"/>
              <w:bottom w:val="single" w:sz="4" w:space="0" w:color="auto"/>
              <w:right w:val="single" w:sz="4" w:space="0" w:color="auto"/>
            </w:tcBorders>
            <w:shd w:val="clear" w:color="auto" w:fill="auto"/>
            <w:noWrap/>
            <w:vAlign w:val="bottom"/>
            <w:hideMark/>
          </w:tcPr>
          <w:p w14:paraId="41DE5E8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318C6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390905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w:t>
            </w:r>
          </w:p>
        </w:tc>
        <w:tc>
          <w:tcPr>
            <w:tcW w:w="2745" w:type="dxa"/>
            <w:tcBorders>
              <w:top w:val="nil"/>
              <w:left w:val="nil"/>
              <w:bottom w:val="single" w:sz="4" w:space="0" w:color="auto"/>
              <w:right w:val="single" w:sz="4" w:space="0" w:color="auto"/>
            </w:tcBorders>
            <w:shd w:val="clear" w:color="auto" w:fill="auto"/>
            <w:noWrap/>
            <w:vAlign w:val="bottom"/>
            <w:hideMark/>
          </w:tcPr>
          <w:p w14:paraId="0BFE2450" w14:textId="764D466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FC3C84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04E76D5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Тоцкое</w:t>
            </w:r>
          </w:p>
        </w:tc>
        <w:tc>
          <w:tcPr>
            <w:tcW w:w="2127" w:type="dxa"/>
            <w:tcBorders>
              <w:top w:val="nil"/>
              <w:left w:val="nil"/>
              <w:bottom w:val="single" w:sz="4" w:space="0" w:color="auto"/>
              <w:right w:val="single" w:sz="4" w:space="0" w:color="auto"/>
            </w:tcBorders>
            <w:shd w:val="clear" w:color="auto" w:fill="auto"/>
            <w:noWrap/>
            <w:vAlign w:val="bottom"/>
            <w:hideMark/>
          </w:tcPr>
          <w:p w14:paraId="3D5A6DC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C32BD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4E559C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w:t>
            </w:r>
          </w:p>
        </w:tc>
        <w:tc>
          <w:tcPr>
            <w:tcW w:w="2745" w:type="dxa"/>
            <w:tcBorders>
              <w:top w:val="nil"/>
              <w:left w:val="nil"/>
              <w:bottom w:val="single" w:sz="4" w:space="0" w:color="auto"/>
              <w:right w:val="single" w:sz="4" w:space="0" w:color="auto"/>
            </w:tcBorders>
            <w:shd w:val="clear" w:color="auto" w:fill="auto"/>
            <w:noWrap/>
            <w:vAlign w:val="bottom"/>
            <w:hideMark/>
          </w:tcPr>
          <w:p w14:paraId="1DB35216" w14:textId="633C598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360E17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Шарлыкский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6B5A8E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Шарлык</w:t>
            </w:r>
          </w:p>
        </w:tc>
        <w:tc>
          <w:tcPr>
            <w:tcW w:w="2127" w:type="dxa"/>
            <w:tcBorders>
              <w:top w:val="nil"/>
              <w:left w:val="nil"/>
              <w:bottom w:val="single" w:sz="4" w:space="0" w:color="auto"/>
              <w:right w:val="single" w:sz="4" w:space="0" w:color="auto"/>
            </w:tcBorders>
            <w:shd w:val="clear" w:color="auto" w:fill="auto"/>
            <w:noWrap/>
            <w:vAlign w:val="bottom"/>
            <w:hideMark/>
          </w:tcPr>
          <w:p w14:paraId="721CB1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2DF64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77547B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w:t>
            </w:r>
          </w:p>
        </w:tc>
        <w:tc>
          <w:tcPr>
            <w:tcW w:w="2745" w:type="dxa"/>
            <w:tcBorders>
              <w:top w:val="nil"/>
              <w:left w:val="nil"/>
              <w:bottom w:val="single" w:sz="4" w:space="0" w:color="auto"/>
              <w:right w:val="single" w:sz="4" w:space="0" w:color="auto"/>
            </w:tcBorders>
            <w:shd w:val="clear" w:color="auto" w:fill="auto"/>
            <w:noWrap/>
            <w:vAlign w:val="bottom"/>
            <w:hideMark/>
          </w:tcPr>
          <w:p w14:paraId="794E3B28" w14:textId="3AEC1B2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940666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6A4E3B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Илек</w:t>
            </w:r>
          </w:p>
        </w:tc>
        <w:tc>
          <w:tcPr>
            <w:tcW w:w="2127" w:type="dxa"/>
            <w:tcBorders>
              <w:top w:val="nil"/>
              <w:left w:val="nil"/>
              <w:bottom w:val="single" w:sz="4" w:space="0" w:color="auto"/>
              <w:right w:val="single" w:sz="4" w:space="0" w:color="auto"/>
            </w:tcBorders>
            <w:shd w:val="clear" w:color="auto" w:fill="auto"/>
            <w:noWrap/>
            <w:vAlign w:val="bottom"/>
            <w:hideMark/>
          </w:tcPr>
          <w:p w14:paraId="3EC0D81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0828D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94E673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w:t>
            </w:r>
          </w:p>
        </w:tc>
        <w:tc>
          <w:tcPr>
            <w:tcW w:w="2745" w:type="dxa"/>
            <w:tcBorders>
              <w:top w:val="nil"/>
              <w:left w:val="nil"/>
              <w:bottom w:val="single" w:sz="4" w:space="0" w:color="auto"/>
              <w:right w:val="single" w:sz="4" w:space="0" w:color="auto"/>
            </w:tcBorders>
            <w:shd w:val="clear" w:color="auto" w:fill="auto"/>
            <w:noWrap/>
            <w:vAlign w:val="bottom"/>
            <w:hideMark/>
          </w:tcPr>
          <w:p w14:paraId="1FDAD697" w14:textId="1CF3D0C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967336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772ABF8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Палимовка</w:t>
            </w:r>
          </w:p>
        </w:tc>
        <w:tc>
          <w:tcPr>
            <w:tcW w:w="2127" w:type="dxa"/>
            <w:tcBorders>
              <w:top w:val="nil"/>
              <w:left w:val="nil"/>
              <w:bottom w:val="single" w:sz="4" w:space="0" w:color="auto"/>
              <w:right w:val="single" w:sz="4" w:space="0" w:color="auto"/>
            </w:tcBorders>
            <w:shd w:val="clear" w:color="auto" w:fill="auto"/>
            <w:noWrap/>
            <w:vAlign w:val="bottom"/>
            <w:hideMark/>
          </w:tcPr>
          <w:p w14:paraId="3E021C6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3CA52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E133A9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w:t>
            </w:r>
          </w:p>
        </w:tc>
        <w:tc>
          <w:tcPr>
            <w:tcW w:w="2745" w:type="dxa"/>
            <w:tcBorders>
              <w:top w:val="nil"/>
              <w:left w:val="nil"/>
              <w:bottom w:val="single" w:sz="4" w:space="0" w:color="auto"/>
              <w:right w:val="single" w:sz="4" w:space="0" w:color="auto"/>
            </w:tcBorders>
            <w:shd w:val="clear" w:color="auto" w:fill="auto"/>
            <w:noWrap/>
            <w:vAlign w:val="bottom"/>
            <w:hideMark/>
          </w:tcPr>
          <w:p w14:paraId="02BA6F5F" w14:textId="517F540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54F46C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0D5C4E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Первомайский</w:t>
            </w:r>
          </w:p>
        </w:tc>
        <w:tc>
          <w:tcPr>
            <w:tcW w:w="2127" w:type="dxa"/>
            <w:tcBorders>
              <w:top w:val="nil"/>
              <w:left w:val="nil"/>
              <w:bottom w:val="single" w:sz="4" w:space="0" w:color="auto"/>
              <w:right w:val="single" w:sz="4" w:space="0" w:color="auto"/>
            </w:tcBorders>
            <w:shd w:val="clear" w:color="auto" w:fill="auto"/>
            <w:noWrap/>
            <w:vAlign w:val="bottom"/>
            <w:hideMark/>
          </w:tcPr>
          <w:p w14:paraId="294F1DF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CD5DD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099AE8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w:t>
            </w:r>
          </w:p>
        </w:tc>
        <w:tc>
          <w:tcPr>
            <w:tcW w:w="2745" w:type="dxa"/>
            <w:tcBorders>
              <w:top w:val="nil"/>
              <w:left w:val="nil"/>
              <w:bottom w:val="single" w:sz="4" w:space="0" w:color="auto"/>
              <w:right w:val="single" w:sz="4" w:space="0" w:color="auto"/>
            </w:tcBorders>
            <w:shd w:val="clear" w:color="auto" w:fill="auto"/>
            <w:noWrap/>
            <w:vAlign w:val="bottom"/>
            <w:hideMark/>
          </w:tcPr>
          <w:p w14:paraId="62C847B4" w14:textId="1BF4FCC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873B11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Домбаровский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95E6E8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Голубой Факел</w:t>
            </w:r>
          </w:p>
        </w:tc>
        <w:tc>
          <w:tcPr>
            <w:tcW w:w="2127" w:type="dxa"/>
            <w:tcBorders>
              <w:top w:val="nil"/>
              <w:left w:val="nil"/>
              <w:bottom w:val="single" w:sz="4" w:space="0" w:color="auto"/>
              <w:right w:val="single" w:sz="4" w:space="0" w:color="auto"/>
            </w:tcBorders>
            <w:shd w:val="clear" w:color="auto" w:fill="auto"/>
            <w:noWrap/>
            <w:vAlign w:val="bottom"/>
            <w:hideMark/>
          </w:tcPr>
          <w:p w14:paraId="46C294A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ABF2C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E963AD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w:t>
            </w:r>
          </w:p>
        </w:tc>
        <w:tc>
          <w:tcPr>
            <w:tcW w:w="2745" w:type="dxa"/>
            <w:tcBorders>
              <w:top w:val="nil"/>
              <w:left w:val="nil"/>
              <w:bottom w:val="single" w:sz="4" w:space="0" w:color="auto"/>
              <w:right w:val="single" w:sz="4" w:space="0" w:color="auto"/>
            </w:tcBorders>
            <w:shd w:val="clear" w:color="auto" w:fill="auto"/>
            <w:noWrap/>
            <w:vAlign w:val="bottom"/>
            <w:hideMark/>
          </w:tcPr>
          <w:p w14:paraId="545CA20C" w14:textId="2D1CFED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0C192E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Акбулакский</w:t>
            </w:r>
          </w:p>
        </w:tc>
        <w:tc>
          <w:tcPr>
            <w:tcW w:w="2268" w:type="dxa"/>
            <w:tcBorders>
              <w:top w:val="nil"/>
              <w:left w:val="nil"/>
              <w:bottom w:val="single" w:sz="4" w:space="0" w:color="auto"/>
              <w:right w:val="single" w:sz="4" w:space="0" w:color="auto"/>
            </w:tcBorders>
            <w:shd w:val="clear" w:color="auto" w:fill="auto"/>
            <w:noWrap/>
            <w:vAlign w:val="bottom"/>
            <w:hideMark/>
          </w:tcPr>
          <w:p w14:paraId="1D2E95D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Акбулак</w:t>
            </w:r>
          </w:p>
        </w:tc>
        <w:tc>
          <w:tcPr>
            <w:tcW w:w="2127" w:type="dxa"/>
            <w:tcBorders>
              <w:top w:val="nil"/>
              <w:left w:val="nil"/>
              <w:bottom w:val="single" w:sz="4" w:space="0" w:color="auto"/>
              <w:right w:val="single" w:sz="4" w:space="0" w:color="auto"/>
            </w:tcBorders>
            <w:shd w:val="clear" w:color="auto" w:fill="auto"/>
            <w:noWrap/>
            <w:vAlign w:val="bottom"/>
            <w:hideMark/>
          </w:tcPr>
          <w:p w14:paraId="1F3844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A9283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B8E0BB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w:t>
            </w:r>
          </w:p>
        </w:tc>
        <w:tc>
          <w:tcPr>
            <w:tcW w:w="2745" w:type="dxa"/>
            <w:tcBorders>
              <w:top w:val="nil"/>
              <w:left w:val="nil"/>
              <w:bottom w:val="single" w:sz="4" w:space="0" w:color="auto"/>
              <w:right w:val="single" w:sz="4" w:space="0" w:color="auto"/>
            </w:tcBorders>
            <w:shd w:val="clear" w:color="auto" w:fill="auto"/>
            <w:noWrap/>
            <w:vAlign w:val="bottom"/>
            <w:hideMark/>
          </w:tcPr>
          <w:p w14:paraId="1364ED16" w14:textId="728D2FC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1E82B0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62C8653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Первомайский</w:t>
            </w:r>
          </w:p>
        </w:tc>
        <w:tc>
          <w:tcPr>
            <w:tcW w:w="2127" w:type="dxa"/>
            <w:tcBorders>
              <w:top w:val="nil"/>
              <w:left w:val="nil"/>
              <w:bottom w:val="single" w:sz="4" w:space="0" w:color="auto"/>
              <w:right w:val="single" w:sz="4" w:space="0" w:color="auto"/>
            </w:tcBorders>
            <w:shd w:val="clear" w:color="auto" w:fill="auto"/>
            <w:noWrap/>
            <w:vAlign w:val="bottom"/>
            <w:hideMark/>
          </w:tcPr>
          <w:p w14:paraId="3CDEEFF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56071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779342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w:t>
            </w:r>
          </w:p>
        </w:tc>
        <w:tc>
          <w:tcPr>
            <w:tcW w:w="2745" w:type="dxa"/>
            <w:tcBorders>
              <w:top w:val="nil"/>
              <w:left w:val="nil"/>
              <w:bottom w:val="single" w:sz="4" w:space="0" w:color="auto"/>
              <w:right w:val="single" w:sz="4" w:space="0" w:color="auto"/>
            </w:tcBorders>
            <w:shd w:val="clear" w:color="auto" w:fill="auto"/>
            <w:noWrap/>
            <w:vAlign w:val="bottom"/>
            <w:hideMark/>
          </w:tcPr>
          <w:p w14:paraId="6FD38CE5" w14:textId="197159E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1D1124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Ясненский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CB6BC4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3960E5A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DA38B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059C5C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w:t>
            </w:r>
          </w:p>
        </w:tc>
        <w:tc>
          <w:tcPr>
            <w:tcW w:w="2745" w:type="dxa"/>
            <w:tcBorders>
              <w:top w:val="nil"/>
              <w:left w:val="nil"/>
              <w:bottom w:val="single" w:sz="4" w:space="0" w:color="auto"/>
              <w:right w:val="single" w:sz="4" w:space="0" w:color="auto"/>
            </w:tcBorders>
            <w:shd w:val="clear" w:color="auto" w:fill="auto"/>
            <w:noWrap/>
            <w:vAlign w:val="bottom"/>
            <w:hideMark/>
          </w:tcPr>
          <w:p w14:paraId="6F0562BE" w14:textId="68C531F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CAA12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3854BA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Михайловка</w:t>
            </w:r>
          </w:p>
        </w:tc>
        <w:tc>
          <w:tcPr>
            <w:tcW w:w="2127" w:type="dxa"/>
            <w:tcBorders>
              <w:top w:val="nil"/>
              <w:left w:val="nil"/>
              <w:bottom w:val="single" w:sz="4" w:space="0" w:color="auto"/>
              <w:right w:val="single" w:sz="4" w:space="0" w:color="auto"/>
            </w:tcBorders>
            <w:shd w:val="clear" w:color="auto" w:fill="auto"/>
            <w:noWrap/>
            <w:vAlign w:val="bottom"/>
            <w:hideMark/>
          </w:tcPr>
          <w:p w14:paraId="0BB5430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3E00A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5BDB88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w:t>
            </w:r>
          </w:p>
        </w:tc>
        <w:tc>
          <w:tcPr>
            <w:tcW w:w="2745" w:type="dxa"/>
            <w:tcBorders>
              <w:top w:val="nil"/>
              <w:left w:val="nil"/>
              <w:bottom w:val="single" w:sz="4" w:space="0" w:color="auto"/>
              <w:right w:val="single" w:sz="4" w:space="0" w:color="auto"/>
            </w:tcBorders>
            <w:shd w:val="clear" w:color="auto" w:fill="auto"/>
            <w:noWrap/>
            <w:vAlign w:val="bottom"/>
            <w:hideMark/>
          </w:tcPr>
          <w:p w14:paraId="7A5C6E1A" w14:textId="78993CA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6F8C6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0E7857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Новоалександровка</w:t>
            </w:r>
          </w:p>
        </w:tc>
        <w:tc>
          <w:tcPr>
            <w:tcW w:w="2127" w:type="dxa"/>
            <w:tcBorders>
              <w:top w:val="nil"/>
              <w:left w:val="nil"/>
              <w:bottom w:val="single" w:sz="4" w:space="0" w:color="auto"/>
              <w:right w:val="single" w:sz="4" w:space="0" w:color="auto"/>
            </w:tcBorders>
            <w:shd w:val="clear" w:color="auto" w:fill="auto"/>
            <w:noWrap/>
            <w:vAlign w:val="bottom"/>
            <w:hideMark/>
          </w:tcPr>
          <w:p w14:paraId="5CF814A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F247EB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9ABA4F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w:t>
            </w:r>
          </w:p>
        </w:tc>
        <w:tc>
          <w:tcPr>
            <w:tcW w:w="2745" w:type="dxa"/>
            <w:tcBorders>
              <w:top w:val="nil"/>
              <w:left w:val="nil"/>
              <w:bottom w:val="single" w:sz="4" w:space="0" w:color="auto"/>
              <w:right w:val="single" w:sz="4" w:space="0" w:color="auto"/>
            </w:tcBorders>
            <w:shd w:val="clear" w:color="auto" w:fill="auto"/>
            <w:noWrap/>
            <w:vAlign w:val="bottom"/>
            <w:hideMark/>
          </w:tcPr>
          <w:p w14:paraId="58E373B6" w14:textId="30EC18D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8DAF5D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73171CF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Кваркено</w:t>
            </w:r>
          </w:p>
        </w:tc>
        <w:tc>
          <w:tcPr>
            <w:tcW w:w="2127" w:type="dxa"/>
            <w:tcBorders>
              <w:top w:val="nil"/>
              <w:left w:val="nil"/>
              <w:bottom w:val="single" w:sz="4" w:space="0" w:color="auto"/>
              <w:right w:val="single" w:sz="4" w:space="0" w:color="auto"/>
            </w:tcBorders>
            <w:shd w:val="clear" w:color="auto" w:fill="auto"/>
            <w:noWrap/>
            <w:vAlign w:val="bottom"/>
            <w:hideMark/>
          </w:tcPr>
          <w:p w14:paraId="58BE147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4864C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61EDA2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w:t>
            </w:r>
          </w:p>
        </w:tc>
        <w:tc>
          <w:tcPr>
            <w:tcW w:w="2745" w:type="dxa"/>
            <w:tcBorders>
              <w:top w:val="nil"/>
              <w:left w:val="nil"/>
              <w:bottom w:val="single" w:sz="4" w:space="0" w:color="auto"/>
              <w:right w:val="single" w:sz="4" w:space="0" w:color="auto"/>
            </w:tcBorders>
            <w:shd w:val="clear" w:color="auto" w:fill="auto"/>
            <w:noWrap/>
            <w:vAlign w:val="bottom"/>
            <w:hideMark/>
          </w:tcPr>
          <w:p w14:paraId="68A3B433" w14:textId="6DDF1F7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B4504E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51DA263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Бриент</w:t>
            </w:r>
          </w:p>
        </w:tc>
        <w:tc>
          <w:tcPr>
            <w:tcW w:w="2127" w:type="dxa"/>
            <w:tcBorders>
              <w:top w:val="nil"/>
              <w:left w:val="nil"/>
              <w:bottom w:val="single" w:sz="4" w:space="0" w:color="auto"/>
              <w:right w:val="single" w:sz="4" w:space="0" w:color="auto"/>
            </w:tcBorders>
            <w:shd w:val="clear" w:color="auto" w:fill="auto"/>
            <w:noWrap/>
            <w:vAlign w:val="bottom"/>
            <w:hideMark/>
          </w:tcPr>
          <w:p w14:paraId="38F85E5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9190A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34F2E7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lastRenderedPageBreak/>
              <w:t>42</w:t>
            </w:r>
          </w:p>
        </w:tc>
        <w:tc>
          <w:tcPr>
            <w:tcW w:w="2745" w:type="dxa"/>
            <w:tcBorders>
              <w:top w:val="nil"/>
              <w:left w:val="nil"/>
              <w:bottom w:val="single" w:sz="4" w:space="0" w:color="auto"/>
              <w:right w:val="single" w:sz="4" w:space="0" w:color="auto"/>
            </w:tcBorders>
            <w:shd w:val="clear" w:color="auto" w:fill="auto"/>
            <w:noWrap/>
            <w:vAlign w:val="bottom"/>
            <w:hideMark/>
          </w:tcPr>
          <w:p w14:paraId="5FB55A19" w14:textId="199C11D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B4E620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1912699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Сакмара</w:t>
            </w:r>
          </w:p>
        </w:tc>
        <w:tc>
          <w:tcPr>
            <w:tcW w:w="2127" w:type="dxa"/>
            <w:tcBorders>
              <w:top w:val="nil"/>
              <w:left w:val="nil"/>
              <w:bottom w:val="single" w:sz="4" w:space="0" w:color="auto"/>
              <w:right w:val="single" w:sz="4" w:space="0" w:color="auto"/>
            </w:tcBorders>
            <w:shd w:val="clear" w:color="auto" w:fill="auto"/>
            <w:noWrap/>
            <w:vAlign w:val="bottom"/>
            <w:hideMark/>
          </w:tcPr>
          <w:p w14:paraId="7269027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6B0C5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8678B0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43</w:t>
            </w:r>
          </w:p>
        </w:tc>
        <w:tc>
          <w:tcPr>
            <w:tcW w:w="2745" w:type="dxa"/>
            <w:tcBorders>
              <w:top w:val="nil"/>
              <w:left w:val="nil"/>
              <w:bottom w:val="single" w:sz="4" w:space="0" w:color="auto"/>
              <w:right w:val="single" w:sz="4" w:space="0" w:color="auto"/>
            </w:tcBorders>
            <w:shd w:val="clear" w:color="auto" w:fill="auto"/>
            <w:noWrap/>
            <w:vAlign w:val="bottom"/>
            <w:hideMark/>
          </w:tcPr>
          <w:p w14:paraId="074D20AD" w14:textId="55C133B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4EB48D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Пономаревский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157331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Пономаревка</w:t>
            </w:r>
          </w:p>
        </w:tc>
        <w:tc>
          <w:tcPr>
            <w:tcW w:w="2127" w:type="dxa"/>
            <w:tcBorders>
              <w:top w:val="nil"/>
              <w:left w:val="nil"/>
              <w:bottom w:val="single" w:sz="4" w:space="0" w:color="auto"/>
              <w:right w:val="single" w:sz="4" w:space="0" w:color="auto"/>
            </w:tcBorders>
            <w:shd w:val="clear" w:color="auto" w:fill="auto"/>
            <w:noWrap/>
            <w:vAlign w:val="bottom"/>
            <w:hideMark/>
          </w:tcPr>
          <w:p w14:paraId="494F7C9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E0136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AC51F8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44</w:t>
            </w:r>
          </w:p>
        </w:tc>
        <w:tc>
          <w:tcPr>
            <w:tcW w:w="2745" w:type="dxa"/>
            <w:tcBorders>
              <w:top w:val="nil"/>
              <w:left w:val="nil"/>
              <w:bottom w:val="single" w:sz="4" w:space="0" w:color="auto"/>
              <w:right w:val="single" w:sz="4" w:space="0" w:color="auto"/>
            </w:tcBorders>
            <w:shd w:val="clear" w:color="auto" w:fill="auto"/>
            <w:noWrap/>
            <w:vAlign w:val="bottom"/>
            <w:hideMark/>
          </w:tcPr>
          <w:p w14:paraId="2757412E" w14:textId="7396E11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96C51F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2B91127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Тоцкое Второе</w:t>
            </w:r>
          </w:p>
        </w:tc>
        <w:tc>
          <w:tcPr>
            <w:tcW w:w="2127" w:type="dxa"/>
            <w:tcBorders>
              <w:top w:val="nil"/>
              <w:left w:val="nil"/>
              <w:bottom w:val="single" w:sz="4" w:space="0" w:color="auto"/>
              <w:right w:val="single" w:sz="4" w:space="0" w:color="auto"/>
            </w:tcBorders>
            <w:shd w:val="clear" w:color="auto" w:fill="auto"/>
            <w:noWrap/>
            <w:vAlign w:val="bottom"/>
            <w:hideMark/>
          </w:tcPr>
          <w:p w14:paraId="777D959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E4B83B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A55189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45</w:t>
            </w:r>
          </w:p>
        </w:tc>
        <w:tc>
          <w:tcPr>
            <w:tcW w:w="2745" w:type="dxa"/>
            <w:tcBorders>
              <w:top w:val="nil"/>
              <w:left w:val="nil"/>
              <w:bottom w:val="single" w:sz="4" w:space="0" w:color="auto"/>
              <w:right w:val="single" w:sz="4" w:space="0" w:color="auto"/>
            </w:tcBorders>
            <w:shd w:val="clear" w:color="auto" w:fill="auto"/>
            <w:noWrap/>
            <w:vAlign w:val="bottom"/>
            <w:hideMark/>
          </w:tcPr>
          <w:p w14:paraId="0D9CCE85" w14:textId="4EE7183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3AB753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73BDBCD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Красный Коммунар</w:t>
            </w:r>
          </w:p>
        </w:tc>
        <w:tc>
          <w:tcPr>
            <w:tcW w:w="2127" w:type="dxa"/>
            <w:tcBorders>
              <w:top w:val="nil"/>
              <w:left w:val="nil"/>
              <w:bottom w:val="single" w:sz="4" w:space="0" w:color="auto"/>
              <w:right w:val="single" w:sz="4" w:space="0" w:color="auto"/>
            </w:tcBorders>
            <w:shd w:val="clear" w:color="auto" w:fill="auto"/>
            <w:noWrap/>
            <w:vAlign w:val="bottom"/>
            <w:hideMark/>
          </w:tcPr>
          <w:p w14:paraId="510169F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2142F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20A0DC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46</w:t>
            </w:r>
          </w:p>
        </w:tc>
        <w:tc>
          <w:tcPr>
            <w:tcW w:w="2745" w:type="dxa"/>
            <w:tcBorders>
              <w:top w:val="nil"/>
              <w:left w:val="nil"/>
              <w:bottom w:val="single" w:sz="4" w:space="0" w:color="auto"/>
              <w:right w:val="single" w:sz="4" w:space="0" w:color="auto"/>
            </w:tcBorders>
            <w:shd w:val="clear" w:color="auto" w:fill="auto"/>
            <w:noWrap/>
            <w:vAlign w:val="bottom"/>
            <w:hideMark/>
          </w:tcPr>
          <w:p w14:paraId="06BE7704" w14:textId="6B18B12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3E8761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180765E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Жилгородок</w:t>
            </w:r>
          </w:p>
        </w:tc>
        <w:tc>
          <w:tcPr>
            <w:tcW w:w="2127" w:type="dxa"/>
            <w:tcBorders>
              <w:top w:val="nil"/>
              <w:left w:val="nil"/>
              <w:bottom w:val="single" w:sz="4" w:space="0" w:color="auto"/>
              <w:right w:val="single" w:sz="4" w:space="0" w:color="auto"/>
            </w:tcBorders>
            <w:shd w:val="clear" w:color="auto" w:fill="auto"/>
            <w:noWrap/>
            <w:vAlign w:val="bottom"/>
            <w:hideMark/>
          </w:tcPr>
          <w:p w14:paraId="6EDD8AC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8C878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B13D05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47</w:t>
            </w:r>
          </w:p>
        </w:tc>
        <w:tc>
          <w:tcPr>
            <w:tcW w:w="2745" w:type="dxa"/>
            <w:tcBorders>
              <w:top w:val="nil"/>
              <w:left w:val="nil"/>
              <w:bottom w:val="single" w:sz="4" w:space="0" w:color="auto"/>
              <w:right w:val="single" w:sz="4" w:space="0" w:color="auto"/>
            </w:tcBorders>
            <w:shd w:val="clear" w:color="auto" w:fill="auto"/>
            <w:noWrap/>
            <w:vAlign w:val="bottom"/>
            <w:hideMark/>
          </w:tcPr>
          <w:p w14:paraId="522C2059" w14:textId="23ADB33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1E1DD8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50FBA2A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Гранитный</w:t>
            </w:r>
          </w:p>
        </w:tc>
        <w:tc>
          <w:tcPr>
            <w:tcW w:w="2127" w:type="dxa"/>
            <w:tcBorders>
              <w:top w:val="nil"/>
              <w:left w:val="nil"/>
              <w:bottom w:val="single" w:sz="4" w:space="0" w:color="auto"/>
              <w:right w:val="single" w:sz="4" w:space="0" w:color="auto"/>
            </w:tcBorders>
            <w:shd w:val="clear" w:color="auto" w:fill="auto"/>
            <w:noWrap/>
            <w:vAlign w:val="bottom"/>
            <w:hideMark/>
          </w:tcPr>
          <w:p w14:paraId="609B1BF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95B63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F392E9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48</w:t>
            </w:r>
          </w:p>
        </w:tc>
        <w:tc>
          <w:tcPr>
            <w:tcW w:w="2745" w:type="dxa"/>
            <w:tcBorders>
              <w:top w:val="nil"/>
              <w:left w:val="nil"/>
              <w:bottom w:val="single" w:sz="4" w:space="0" w:color="auto"/>
              <w:right w:val="single" w:sz="4" w:space="0" w:color="auto"/>
            </w:tcBorders>
            <w:shd w:val="clear" w:color="auto" w:fill="auto"/>
            <w:noWrap/>
            <w:vAlign w:val="bottom"/>
            <w:hideMark/>
          </w:tcPr>
          <w:p w14:paraId="2FBD7F85" w14:textId="60D0CF9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3D1E64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Переволоцкий</w:t>
            </w:r>
          </w:p>
        </w:tc>
        <w:tc>
          <w:tcPr>
            <w:tcW w:w="2268" w:type="dxa"/>
            <w:tcBorders>
              <w:top w:val="nil"/>
              <w:left w:val="nil"/>
              <w:bottom w:val="single" w:sz="4" w:space="0" w:color="auto"/>
              <w:right w:val="single" w:sz="4" w:space="0" w:color="auto"/>
            </w:tcBorders>
            <w:shd w:val="clear" w:color="auto" w:fill="auto"/>
            <w:noWrap/>
            <w:vAlign w:val="bottom"/>
            <w:hideMark/>
          </w:tcPr>
          <w:p w14:paraId="767C579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Переволоцкий</w:t>
            </w:r>
          </w:p>
        </w:tc>
        <w:tc>
          <w:tcPr>
            <w:tcW w:w="2127" w:type="dxa"/>
            <w:tcBorders>
              <w:top w:val="nil"/>
              <w:left w:val="nil"/>
              <w:bottom w:val="single" w:sz="4" w:space="0" w:color="auto"/>
              <w:right w:val="single" w:sz="4" w:space="0" w:color="auto"/>
            </w:tcBorders>
            <w:shd w:val="clear" w:color="auto" w:fill="auto"/>
            <w:noWrap/>
            <w:vAlign w:val="bottom"/>
            <w:hideMark/>
          </w:tcPr>
          <w:p w14:paraId="1B39D46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529DC2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E7BB35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49</w:t>
            </w:r>
          </w:p>
        </w:tc>
        <w:tc>
          <w:tcPr>
            <w:tcW w:w="2745" w:type="dxa"/>
            <w:tcBorders>
              <w:top w:val="nil"/>
              <w:left w:val="nil"/>
              <w:bottom w:val="single" w:sz="4" w:space="0" w:color="auto"/>
              <w:right w:val="single" w:sz="4" w:space="0" w:color="auto"/>
            </w:tcBorders>
            <w:shd w:val="clear" w:color="auto" w:fill="auto"/>
            <w:noWrap/>
            <w:vAlign w:val="bottom"/>
            <w:hideMark/>
          </w:tcPr>
          <w:p w14:paraId="7A9D0C1D" w14:textId="4001D64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5E6B51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2EBEE7B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Красногвардеец</w:t>
            </w:r>
          </w:p>
        </w:tc>
        <w:tc>
          <w:tcPr>
            <w:tcW w:w="2127" w:type="dxa"/>
            <w:tcBorders>
              <w:top w:val="nil"/>
              <w:left w:val="nil"/>
              <w:bottom w:val="single" w:sz="4" w:space="0" w:color="auto"/>
              <w:right w:val="single" w:sz="4" w:space="0" w:color="auto"/>
            </w:tcBorders>
            <w:shd w:val="clear" w:color="auto" w:fill="auto"/>
            <w:noWrap/>
            <w:vAlign w:val="bottom"/>
            <w:hideMark/>
          </w:tcPr>
          <w:p w14:paraId="6CCB0FC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B95E3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1F086E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50</w:t>
            </w:r>
          </w:p>
        </w:tc>
        <w:tc>
          <w:tcPr>
            <w:tcW w:w="2745" w:type="dxa"/>
            <w:tcBorders>
              <w:top w:val="nil"/>
              <w:left w:val="nil"/>
              <w:bottom w:val="single" w:sz="4" w:space="0" w:color="auto"/>
              <w:right w:val="single" w:sz="4" w:space="0" w:color="auto"/>
            </w:tcBorders>
            <w:shd w:val="clear" w:color="auto" w:fill="auto"/>
            <w:noWrap/>
            <w:vAlign w:val="bottom"/>
            <w:hideMark/>
          </w:tcPr>
          <w:p w14:paraId="33737274" w14:textId="65B67E2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EFAAAC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2176579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Городок Третий</w:t>
            </w:r>
          </w:p>
        </w:tc>
        <w:tc>
          <w:tcPr>
            <w:tcW w:w="2127" w:type="dxa"/>
            <w:tcBorders>
              <w:top w:val="nil"/>
              <w:left w:val="nil"/>
              <w:bottom w:val="single" w:sz="4" w:space="0" w:color="auto"/>
              <w:right w:val="single" w:sz="4" w:space="0" w:color="auto"/>
            </w:tcBorders>
            <w:shd w:val="clear" w:color="auto" w:fill="auto"/>
            <w:noWrap/>
            <w:vAlign w:val="bottom"/>
            <w:hideMark/>
          </w:tcPr>
          <w:p w14:paraId="540AA71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29E08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D60790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51</w:t>
            </w:r>
          </w:p>
        </w:tc>
        <w:tc>
          <w:tcPr>
            <w:tcW w:w="2745" w:type="dxa"/>
            <w:tcBorders>
              <w:top w:val="nil"/>
              <w:left w:val="nil"/>
              <w:bottom w:val="single" w:sz="4" w:space="0" w:color="auto"/>
              <w:right w:val="single" w:sz="4" w:space="0" w:color="auto"/>
            </w:tcBorders>
            <w:shd w:val="clear" w:color="auto" w:fill="auto"/>
            <w:noWrap/>
            <w:vAlign w:val="bottom"/>
            <w:hideMark/>
          </w:tcPr>
          <w:p w14:paraId="590F4CCB" w14:textId="3B79896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B01E66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52F000E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Ленина</w:t>
            </w:r>
          </w:p>
        </w:tc>
        <w:tc>
          <w:tcPr>
            <w:tcW w:w="2127" w:type="dxa"/>
            <w:tcBorders>
              <w:top w:val="nil"/>
              <w:left w:val="nil"/>
              <w:bottom w:val="single" w:sz="4" w:space="0" w:color="auto"/>
              <w:right w:val="single" w:sz="4" w:space="0" w:color="auto"/>
            </w:tcBorders>
            <w:shd w:val="clear" w:color="auto" w:fill="auto"/>
            <w:noWrap/>
            <w:vAlign w:val="bottom"/>
            <w:hideMark/>
          </w:tcPr>
          <w:p w14:paraId="5C5EE2A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DFA95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496ABC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52</w:t>
            </w:r>
          </w:p>
        </w:tc>
        <w:tc>
          <w:tcPr>
            <w:tcW w:w="2745" w:type="dxa"/>
            <w:tcBorders>
              <w:top w:val="nil"/>
              <w:left w:val="nil"/>
              <w:bottom w:val="single" w:sz="4" w:space="0" w:color="auto"/>
              <w:right w:val="single" w:sz="4" w:space="0" w:color="auto"/>
            </w:tcBorders>
            <w:shd w:val="clear" w:color="auto" w:fill="auto"/>
            <w:noWrap/>
            <w:vAlign w:val="bottom"/>
            <w:hideMark/>
          </w:tcPr>
          <w:p w14:paraId="6348AEE2" w14:textId="49D076A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669F9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5AA033C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Володарский</w:t>
            </w:r>
          </w:p>
        </w:tc>
        <w:tc>
          <w:tcPr>
            <w:tcW w:w="2127" w:type="dxa"/>
            <w:tcBorders>
              <w:top w:val="nil"/>
              <w:left w:val="nil"/>
              <w:bottom w:val="single" w:sz="4" w:space="0" w:color="auto"/>
              <w:right w:val="single" w:sz="4" w:space="0" w:color="auto"/>
            </w:tcBorders>
            <w:shd w:val="clear" w:color="auto" w:fill="auto"/>
            <w:noWrap/>
            <w:vAlign w:val="bottom"/>
            <w:hideMark/>
          </w:tcPr>
          <w:p w14:paraId="4EEFA6D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E78E3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17073C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53</w:t>
            </w:r>
          </w:p>
        </w:tc>
        <w:tc>
          <w:tcPr>
            <w:tcW w:w="2745" w:type="dxa"/>
            <w:tcBorders>
              <w:top w:val="nil"/>
              <w:left w:val="nil"/>
              <w:bottom w:val="single" w:sz="4" w:space="0" w:color="auto"/>
              <w:right w:val="single" w:sz="4" w:space="0" w:color="auto"/>
            </w:tcBorders>
            <w:shd w:val="clear" w:color="auto" w:fill="auto"/>
            <w:noWrap/>
            <w:vAlign w:val="bottom"/>
            <w:hideMark/>
          </w:tcPr>
          <w:p w14:paraId="62158455" w14:textId="6C5D71A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E82AD2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Красногвардейский</w:t>
            </w:r>
          </w:p>
        </w:tc>
        <w:tc>
          <w:tcPr>
            <w:tcW w:w="2268" w:type="dxa"/>
            <w:tcBorders>
              <w:top w:val="nil"/>
              <w:left w:val="nil"/>
              <w:bottom w:val="single" w:sz="4" w:space="0" w:color="auto"/>
              <w:right w:val="single" w:sz="4" w:space="0" w:color="auto"/>
            </w:tcBorders>
            <w:shd w:val="clear" w:color="auto" w:fill="auto"/>
            <w:noWrap/>
            <w:vAlign w:val="bottom"/>
            <w:hideMark/>
          </w:tcPr>
          <w:p w14:paraId="263ACB0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Плешаново</w:t>
            </w:r>
          </w:p>
        </w:tc>
        <w:tc>
          <w:tcPr>
            <w:tcW w:w="2127" w:type="dxa"/>
            <w:tcBorders>
              <w:top w:val="nil"/>
              <w:left w:val="nil"/>
              <w:bottom w:val="single" w:sz="4" w:space="0" w:color="auto"/>
              <w:right w:val="single" w:sz="4" w:space="0" w:color="auto"/>
            </w:tcBorders>
            <w:shd w:val="clear" w:color="auto" w:fill="auto"/>
            <w:noWrap/>
            <w:vAlign w:val="bottom"/>
            <w:hideMark/>
          </w:tcPr>
          <w:p w14:paraId="388B953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339D4D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747687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54</w:t>
            </w:r>
          </w:p>
        </w:tc>
        <w:tc>
          <w:tcPr>
            <w:tcW w:w="2745" w:type="dxa"/>
            <w:tcBorders>
              <w:top w:val="nil"/>
              <w:left w:val="nil"/>
              <w:bottom w:val="single" w:sz="4" w:space="0" w:color="auto"/>
              <w:right w:val="single" w:sz="4" w:space="0" w:color="auto"/>
            </w:tcBorders>
            <w:shd w:val="clear" w:color="auto" w:fill="auto"/>
            <w:noWrap/>
            <w:vAlign w:val="bottom"/>
            <w:hideMark/>
          </w:tcPr>
          <w:p w14:paraId="297E5AB8" w14:textId="7A6E693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F6B0A0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786B94F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Чапаевка</w:t>
            </w:r>
          </w:p>
        </w:tc>
        <w:tc>
          <w:tcPr>
            <w:tcW w:w="2127" w:type="dxa"/>
            <w:tcBorders>
              <w:top w:val="nil"/>
              <w:left w:val="nil"/>
              <w:bottom w:val="single" w:sz="4" w:space="0" w:color="auto"/>
              <w:right w:val="single" w:sz="4" w:space="0" w:color="auto"/>
            </w:tcBorders>
            <w:shd w:val="clear" w:color="auto" w:fill="auto"/>
            <w:noWrap/>
            <w:vAlign w:val="bottom"/>
            <w:hideMark/>
          </w:tcPr>
          <w:p w14:paraId="523DAD9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F12F1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CA8466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55</w:t>
            </w:r>
          </w:p>
        </w:tc>
        <w:tc>
          <w:tcPr>
            <w:tcW w:w="2745" w:type="dxa"/>
            <w:tcBorders>
              <w:top w:val="nil"/>
              <w:left w:val="nil"/>
              <w:bottom w:val="single" w:sz="4" w:space="0" w:color="auto"/>
              <w:right w:val="single" w:sz="4" w:space="0" w:color="auto"/>
            </w:tcBorders>
            <w:shd w:val="clear" w:color="auto" w:fill="auto"/>
            <w:noWrap/>
            <w:vAlign w:val="bottom"/>
            <w:hideMark/>
          </w:tcPr>
          <w:p w14:paraId="5EA0C922" w14:textId="053D204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9510BB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Октябрьский</w:t>
            </w:r>
          </w:p>
        </w:tc>
        <w:tc>
          <w:tcPr>
            <w:tcW w:w="2268" w:type="dxa"/>
            <w:tcBorders>
              <w:top w:val="nil"/>
              <w:left w:val="nil"/>
              <w:bottom w:val="single" w:sz="4" w:space="0" w:color="auto"/>
              <w:right w:val="single" w:sz="4" w:space="0" w:color="auto"/>
            </w:tcBorders>
            <w:shd w:val="clear" w:color="auto" w:fill="auto"/>
            <w:noWrap/>
            <w:vAlign w:val="bottom"/>
            <w:hideMark/>
          </w:tcPr>
          <w:p w14:paraId="153B810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Октябрьское</w:t>
            </w:r>
          </w:p>
        </w:tc>
        <w:tc>
          <w:tcPr>
            <w:tcW w:w="2127" w:type="dxa"/>
            <w:tcBorders>
              <w:top w:val="nil"/>
              <w:left w:val="nil"/>
              <w:bottom w:val="single" w:sz="4" w:space="0" w:color="auto"/>
              <w:right w:val="single" w:sz="4" w:space="0" w:color="auto"/>
            </w:tcBorders>
            <w:shd w:val="clear" w:color="auto" w:fill="auto"/>
            <w:noWrap/>
            <w:vAlign w:val="bottom"/>
            <w:hideMark/>
          </w:tcPr>
          <w:p w14:paraId="26D2256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9CE63E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DA957C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56</w:t>
            </w:r>
          </w:p>
        </w:tc>
        <w:tc>
          <w:tcPr>
            <w:tcW w:w="2745" w:type="dxa"/>
            <w:tcBorders>
              <w:top w:val="nil"/>
              <w:left w:val="nil"/>
              <w:bottom w:val="single" w:sz="4" w:space="0" w:color="auto"/>
              <w:right w:val="single" w:sz="4" w:space="0" w:color="auto"/>
            </w:tcBorders>
            <w:shd w:val="clear" w:color="auto" w:fill="auto"/>
            <w:noWrap/>
            <w:vAlign w:val="bottom"/>
            <w:hideMark/>
          </w:tcPr>
          <w:p w14:paraId="749A65BB" w14:textId="1B7DF8E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23DA65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223A86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Новосергиевка</w:t>
            </w:r>
          </w:p>
        </w:tc>
        <w:tc>
          <w:tcPr>
            <w:tcW w:w="2127" w:type="dxa"/>
            <w:tcBorders>
              <w:top w:val="nil"/>
              <w:left w:val="nil"/>
              <w:bottom w:val="single" w:sz="4" w:space="0" w:color="auto"/>
              <w:right w:val="single" w:sz="4" w:space="0" w:color="auto"/>
            </w:tcBorders>
            <w:shd w:val="clear" w:color="auto" w:fill="auto"/>
            <w:noWrap/>
            <w:vAlign w:val="bottom"/>
            <w:hideMark/>
          </w:tcPr>
          <w:p w14:paraId="5D0166B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F2048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DDB849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57</w:t>
            </w:r>
          </w:p>
        </w:tc>
        <w:tc>
          <w:tcPr>
            <w:tcW w:w="2745" w:type="dxa"/>
            <w:tcBorders>
              <w:top w:val="nil"/>
              <w:left w:val="nil"/>
              <w:bottom w:val="single" w:sz="4" w:space="0" w:color="auto"/>
              <w:right w:val="single" w:sz="4" w:space="0" w:color="auto"/>
            </w:tcBorders>
            <w:shd w:val="clear" w:color="auto" w:fill="auto"/>
            <w:noWrap/>
            <w:vAlign w:val="bottom"/>
            <w:hideMark/>
          </w:tcPr>
          <w:p w14:paraId="09795485" w14:textId="07CEE82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EAC1B6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7BA3206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Камейкино</w:t>
            </w:r>
          </w:p>
        </w:tc>
        <w:tc>
          <w:tcPr>
            <w:tcW w:w="2127" w:type="dxa"/>
            <w:tcBorders>
              <w:top w:val="nil"/>
              <w:left w:val="nil"/>
              <w:bottom w:val="single" w:sz="4" w:space="0" w:color="auto"/>
              <w:right w:val="single" w:sz="4" w:space="0" w:color="auto"/>
            </w:tcBorders>
            <w:shd w:val="clear" w:color="auto" w:fill="auto"/>
            <w:noWrap/>
            <w:vAlign w:val="bottom"/>
            <w:hideMark/>
          </w:tcPr>
          <w:p w14:paraId="3C1E997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7F5C9F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BA4A5E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58</w:t>
            </w:r>
          </w:p>
        </w:tc>
        <w:tc>
          <w:tcPr>
            <w:tcW w:w="2745" w:type="dxa"/>
            <w:tcBorders>
              <w:top w:val="nil"/>
              <w:left w:val="nil"/>
              <w:bottom w:val="single" w:sz="4" w:space="0" w:color="auto"/>
              <w:right w:val="single" w:sz="4" w:space="0" w:color="auto"/>
            </w:tcBorders>
            <w:shd w:val="clear" w:color="auto" w:fill="auto"/>
            <w:noWrap/>
            <w:vAlign w:val="bottom"/>
            <w:hideMark/>
          </w:tcPr>
          <w:p w14:paraId="267C85E0" w14:textId="4E5729F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228B3D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E876A2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Маячный</w:t>
            </w:r>
          </w:p>
        </w:tc>
        <w:tc>
          <w:tcPr>
            <w:tcW w:w="2127" w:type="dxa"/>
            <w:tcBorders>
              <w:top w:val="nil"/>
              <w:left w:val="nil"/>
              <w:bottom w:val="single" w:sz="4" w:space="0" w:color="auto"/>
              <w:right w:val="single" w:sz="4" w:space="0" w:color="auto"/>
            </w:tcBorders>
            <w:shd w:val="clear" w:color="auto" w:fill="auto"/>
            <w:noWrap/>
            <w:vAlign w:val="bottom"/>
            <w:hideMark/>
          </w:tcPr>
          <w:p w14:paraId="6BFF9B4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366E5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B51DF4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59</w:t>
            </w:r>
          </w:p>
        </w:tc>
        <w:tc>
          <w:tcPr>
            <w:tcW w:w="2745" w:type="dxa"/>
            <w:tcBorders>
              <w:top w:val="nil"/>
              <w:left w:val="nil"/>
              <w:bottom w:val="single" w:sz="4" w:space="0" w:color="auto"/>
              <w:right w:val="single" w:sz="4" w:space="0" w:color="auto"/>
            </w:tcBorders>
            <w:shd w:val="clear" w:color="auto" w:fill="auto"/>
            <w:noWrap/>
            <w:vAlign w:val="bottom"/>
            <w:hideMark/>
          </w:tcPr>
          <w:p w14:paraId="4EEF5267" w14:textId="6BEC6D6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E39085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Акбулакский</w:t>
            </w:r>
          </w:p>
        </w:tc>
        <w:tc>
          <w:tcPr>
            <w:tcW w:w="2268" w:type="dxa"/>
            <w:tcBorders>
              <w:top w:val="nil"/>
              <w:left w:val="nil"/>
              <w:bottom w:val="single" w:sz="4" w:space="0" w:color="auto"/>
              <w:right w:val="single" w:sz="4" w:space="0" w:color="auto"/>
            </w:tcBorders>
            <w:shd w:val="clear" w:color="auto" w:fill="auto"/>
            <w:noWrap/>
            <w:vAlign w:val="bottom"/>
            <w:hideMark/>
          </w:tcPr>
          <w:p w14:paraId="7D00EF8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Новопавловка</w:t>
            </w:r>
          </w:p>
        </w:tc>
        <w:tc>
          <w:tcPr>
            <w:tcW w:w="2127" w:type="dxa"/>
            <w:tcBorders>
              <w:top w:val="nil"/>
              <w:left w:val="nil"/>
              <w:bottom w:val="single" w:sz="4" w:space="0" w:color="auto"/>
              <w:right w:val="single" w:sz="4" w:space="0" w:color="auto"/>
            </w:tcBorders>
            <w:shd w:val="clear" w:color="auto" w:fill="auto"/>
            <w:noWrap/>
            <w:vAlign w:val="bottom"/>
            <w:hideMark/>
          </w:tcPr>
          <w:p w14:paraId="27F201A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7C0EA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534A19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60</w:t>
            </w:r>
          </w:p>
        </w:tc>
        <w:tc>
          <w:tcPr>
            <w:tcW w:w="2745" w:type="dxa"/>
            <w:tcBorders>
              <w:top w:val="nil"/>
              <w:left w:val="nil"/>
              <w:bottom w:val="single" w:sz="4" w:space="0" w:color="auto"/>
              <w:right w:val="single" w:sz="4" w:space="0" w:color="auto"/>
            </w:tcBorders>
            <w:shd w:val="clear" w:color="auto" w:fill="auto"/>
            <w:noWrap/>
            <w:vAlign w:val="bottom"/>
            <w:hideMark/>
          </w:tcPr>
          <w:p w14:paraId="2F2782A8" w14:textId="5FB0945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9CC435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C40586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Матвеевка</w:t>
            </w:r>
          </w:p>
        </w:tc>
        <w:tc>
          <w:tcPr>
            <w:tcW w:w="2127" w:type="dxa"/>
            <w:tcBorders>
              <w:top w:val="nil"/>
              <w:left w:val="nil"/>
              <w:bottom w:val="single" w:sz="4" w:space="0" w:color="auto"/>
              <w:right w:val="single" w:sz="4" w:space="0" w:color="auto"/>
            </w:tcBorders>
            <w:shd w:val="clear" w:color="auto" w:fill="auto"/>
            <w:noWrap/>
            <w:vAlign w:val="bottom"/>
            <w:hideMark/>
          </w:tcPr>
          <w:p w14:paraId="5B8CC55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8BA51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C4AC0E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61</w:t>
            </w:r>
          </w:p>
        </w:tc>
        <w:tc>
          <w:tcPr>
            <w:tcW w:w="2745" w:type="dxa"/>
            <w:tcBorders>
              <w:top w:val="nil"/>
              <w:left w:val="nil"/>
              <w:bottom w:val="single" w:sz="4" w:space="0" w:color="auto"/>
              <w:right w:val="single" w:sz="4" w:space="0" w:color="auto"/>
            </w:tcBorders>
            <w:shd w:val="clear" w:color="auto" w:fill="auto"/>
            <w:noWrap/>
            <w:vAlign w:val="bottom"/>
            <w:hideMark/>
          </w:tcPr>
          <w:p w14:paraId="4AD8675E" w14:textId="2276548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B02531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533B9B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Горьковское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30BC581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D2C93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C4A766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62</w:t>
            </w:r>
          </w:p>
        </w:tc>
        <w:tc>
          <w:tcPr>
            <w:tcW w:w="2745" w:type="dxa"/>
            <w:tcBorders>
              <w:top w:val="nil"/>
              <w:left w:val="nil"/>
              <w:bottom w:val="single" w:sz="4" w:space="0" w:color="auto"/>
              <w:right w:val="single" w:sz="4" w:space="0" w:color="auto"/>
            </w:tcBorders>
            <w:shd w:val="clear" w:color="auto" w:fill="auto"/>
            <w:noWrap/>
            <w:vAlign w:val="bottom"/>
            <w:hideMark/>
          </w:tcPr>
          <w:p w14:paraId="0FACDC42" w14:textId="0211FDC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58A82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5DAE0D2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Пристанционный</w:t>
            </w:r>
          </w:p>
        </w:tc>
        <w:tc>
          <w:tcPr>
            <w:tcW w:w="2127" w:type="dxa"/>
            <w:tcBorders>
              <w:top w:val="nil"/>
              <w:left w:val="nil"/>
              <w:bottom w:val="single" w:sz="4" w:space="0" w:color="auto"/>
              <w:right w:val="single" w:sz="4" w:space="0" w:color="auto"/>
            </w:tcBorders>
            <w:shd w:val="clear" w:color="auto" w:fill="auto"/>
            <w:noWrap/>
            <w:vAlign w:val="bottom"/>
            <w:hideMark/>
          </w:tcPr>
          <w:p w14:paraId="793AF4E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21899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27E27E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63</w:t>
            </w:r>
          </w:p>
        </w:tc>
        <w:tc>
          <w:tcPr>
            <w:tcW w:w="2745" w:type="dxa"/>
            <w:tcBorders>
              <w:top w:val="nil"/>
              <w:left w:val="nil"/>
              <w:bottom w:val="single" w:sz="4" w:space="0" w:color="auto"/>
              <w:right w:val="single" w:sz="4" w:space="0" w:color="auto"/>
            </w:tcBorders>
            <w:shd w:val="clear" w:color="auto" w:fill="auto"/>
            <w:noWrap/>
            <w:vAlign w:val="bottom"/>
            <w:hideMark/>
          </w:tcPr>
          <w:p w14:paraId="1CCDE2D3" w14:textId="01E2105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1836F9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4A5C39B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Чашкан</w:t>
            </w:r>
          </w:p>
        </w:tc>
        <w:tc>
          <w:tcPr>
            <w:tcW w:w="2127" w:type="dxa"/>
            <w:tcBorders>
              <w:top w:val="nil"/>
              <w:left w:val="nil"/>
              <w:bottom w:val="single" w:sz="4" w:space="0" w:color="auto"/>
              <w:right w:val="single" w:sz="4" w:space="0" w:color="auto"/>
            </w:tcBorders>
            <w:shd w:val="clear" w:color="auto" w:fill="auto"/>
            <w:noWrap/>
            <w:vAlign w:val="bottom"/>
            <w:hideMark/>
          </w:tcPr>
          <w:p w14:paraId="4F1ED6C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C84E2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AA78F9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64</w:t>
            </w:r>
          </w:p>
        </w:tc>
        <w:tc>
          <w:tcPr>
            <w:tcW w:w="2745" w:type="dxa"/>
            <w:tcBorders>
              <w:top w:val="nil"/>
              <w:left w:val="nil"/>
              <w:bottom w:val="single" w:sz="4" w:space="0" w:color="auto"/>
              <w:right w:val="single" w:sz="4" w:space="0" w:color="auto"/>
            </w:tcBorders>
            <w:shd w:val="clear" w:color="auto" w:fill="auto"/>
            <w:noWrap/>
            <w:vAlign w:val="bottom"/>
            <w:hideMark/>
          </w:tcPr>
          <w:p w14:paraId="493D5154" w14:textId="45676FB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065CE7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Беляевский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CADB77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Белогорский</w:t>
            </w:r>
          </w:p>
        </w:tc>
        <w:tc>
          <w:tcPr>
            <w:tcW w:w="2127" w:type="dxa"/>
            <w:tcBorders>
              <w:top w:val="nil"/>
              <w:left w:val="nil"/>
              <w:bottom w:val="single" w:sz="4" w:space="0" w:color="auto"/>
              <w:right w:val="single" w:sz="4" w:space="0" w:color="auto"/>
            </w:tcBorders>
            <w:shd w:val="clear" w:color="auto" w:fill="auto"/>
            <w:noWrap/>
            <w:vAlign w:val="bottom"/>
            <w:hideMark/>
          </w:tcPr>
          <w:p w14:paraId="5F64381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0C500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96BF84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65</w:t>
            </w:r>
          </w:p>
        </w:tc>
        <w:tc>
          <w:tcPr>
            <w:tcW w:w="2745" w:type="dxa"/>
            <w:tcBorders>
              <w:top w:val="nil"/>
              <w:left w:val="nil"/>
              <w:bottom w:val="single" w:sz="4" w:space="0" w:color="auto"/>
              <w:right w:val="single" w:sz="4" w:space="0" w:color="auto"/>
            </w:tcBorders>
            <w:shd w:val="clear" w:color="auto" w:fill="auto"/>
            <w:noWrap/>
            <w:vAlign w:val="bottom"/>
            <w:hideMark/>
          </w:tcPr>
          <w:p w14:paraId="3E2187A7" w14:textId="2546AB6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75DD7E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Красногвардейский</w:t>
            </w:r>
          </w:p>
        </w:tc>
        <w:tc>
          <w:tcPr>
            <w:tcW w:w="2268" w:type="dxa"/>
            <w:tcBorders>
              <w:top w:val="nil"/>
              <w:left w:val="nil"/>
              <w:bottom w:val="single" w:sz="4" w:space="0" w:color="auto"/>
              <w:right w:val="single" w:sz="4" w:space="0" w:color="auto"/>
            </w:tcBorders>
            <w:shd w:val="clear" w:color="auto" w:fill="auto"/>
            <w:noWrap/>
            <w:vAlign w:val="bottom"/>
            <w:hideMark/>
          </w:tcPr>
          <w:p w14:paraId="562F8DC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Нижнекристалка</w:t>
            </w:r>
          </w:p>
        </w:tc>
        <w:tc>
          <w:tcPr>
            <w:tcW w:w="2127" w:type="dxa"/>
            <w:tcBorders>
              <w:top w:val="nil"/>
              <w:left w:val="nil"/>
              <w:bottom w:val="single" w:sz="4" w:space="0" w:color="auto"/>
              <w:right w:val="single" w:sz="4" w:space="0" w:color="auto"/>
            </w:tcBorders>
            <w:shd w:val="clear" w:color="auto" w:fill="auto"/>
            <w:noWrap/>
            <w:vAlign w:val="bottom"/>
            <w:hideMark/>
          </w:tcPr>
          <w:p w14:paraId="795F10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BEC46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666774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66</w:t>
            </w:r>
          </w:p>
        </w:tc>
        <w:tc>
          <w:tcPr>
            <w:tcW w:w="2745" w:type="dxa"/>
            <w:tcBorders>
              <w:top w:val="nil"/>
              <w:left w:val="nil"/>
              <w:bottom w:val="single" w:sz="4" w:space="0" w:color="auto"/>
              <w:right w:val="single" w:sz="4" w:space="0" w:color="auto"/>
            </w:tcBorders>
            <w:shd w:val="clear" w:color="auto" w:fill="auto"/>
            <w:noWrap/>
            <w:vAlign w:val="bottom"/>
            <w:hideMark/>
          </w:tcPr>
          <w:p w14:paraId="43FBBA9C" w14:textId="2AC6967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B32D34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57DF439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Суворовский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2B3210E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80DB6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381B1D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67</w:t>
            </w:r>
          </w:p>
        </w:tc>
        <w:tc>
          <w:tcPr>
            <w:tcW w:w="2745" w:type="dxa"/>
            <w:tcBorders>
              <w:top w:val="nil"/>
              <w:left w:val="nil"/>
              <w:bottom w:val="single" w:sz="4" w:space="0" w:color="auto"/>
              <w:right w:val="single" w:sz="4" w:space="0" w:color="auto"/>
            </w:tcBorders>
            <w:shd w:val="clear" w:color="auto" w:fill="auto"/>
            <w:noWrap/>
            <w:vAlign w:val="bottom"/>
            <w:hideMark/>
          </w:tcPr>
          <w:p w14:paraId="619103DC" w14:textId="349EADF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34DFEF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23A2C3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Колтубановский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7CBFB49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22309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76ED01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68</w:t>
            </w:r>
          </w:p>
        </w:tc>
        <w:tc>
          <w:tcPr>
            <w:tcW w:w="2745" w:type="dxa"/>
            <w:tcBorders>
              <w:top w:val="nil"/>
              <w:left w:val="nil"/>
              <w:bottom w:val="single" w:sz="4" w:space="0" w:color="auto"/>
              <w:right w:val="single" w:sz="4" w:space="0" w:color="auto"/>
            </w:tcBorders>
            <w:shd w:val="clear" w:color="auto" w:fill="auto"/>
            <w:noWrap/>
            <w:vAlign w:val="bottom"/>
            <w:hideMark/>
          </w:tcPr>
          <w:p w14:paraId="613301D6" w14:textId="6258C41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CDA610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60C863A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Новониколаевка</w:t>
            </w:r>
          </w:p>
        </w:tc>
        <w:tc>
          <w:tcPr>
            <w:tcW w:w="2127" w:type="dxa"/>
            <w:tcBorders>
              <w:top w:val="nil"/>
              <w:left w:val="nil"/>
              <w:bottom w:val="single" w:sz="4" w:space="0" w:color="auto"/>
              <w:right w:val="single" w:sz="4" w:space="0" w:color="auto"/>
            </w:tcBorders>
            <w:shd w:val="clear" w:color="auto" w:fill="auto"/>
            <w:noWrap/>
            <w:vAlign w:val="bottom"/>
            <w:hideMark/>
          </w:tcPr>
          <w:p w14:paraId="02A3633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BBE6B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7AFC5A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69</w:t>
            </w:r>
          </w:p>
        </w:tc>
        <w:tc>
          <w:tcPr>
            <w:tcW w:w="2745" w:type="dxa"/>
            <w:tcBorders>
              <w:top w:val="nil"/>
              <w:left w:val="nil"/>
              <w:bottom w:val="single" w:sz="4" w:space="0" w:color="auto"/>
              <w:right w:val="single" w:sz="4" w:space="0" w:color="auto"/>
            </w:tcBorders>
            <w:shd w:val="clear" w:color="auto" w:fill="auto"/>
            <w:noWrap/>
            <w:vAlign w:val="bottom"/>
            <w:hideMark/>
          </w:tcPr>
          <w:p w14:paraId="1D3DDD73" w14:textId="39D5679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965597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Северный</w:t>
            </w:r>
          </w:p>
        </w:tc>
        <w:tc>
          <w:tcPr>
            <w:tcW w:w="2268" w:type="dxa"/>
            <w:tcBorders>
              <w:top w:val="nil"/>
              <w:left w:val="nil"/>
              <w:bottom w:val="single" w:sz="4" w:space="0" w:color="auto"/>
              <w:right w:val="single" w:sz="4" w:space="0" w:color="auto"/>
            </w:tcBorders>
            <w:shd w:val="clear" w:color="auto" w:fill="auto"/>
            <w:noWrap/>
            <w:vAlign w:val="bottom"/>
            <w:hideMark/>
          </w:tcPr>
          <w:p w14:paraId="70254D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Северное</w:t>
            </w:r>
          </w:p>
        </w:tc>
        <w:tc>
          <w:tcPr>
            <w:tcW w:w="2127" w:type="dxa"/>
            <w:tcBorders>
              <w:top w:val="nil"/>
              <w:left w:val="nil"/>
              <w:bottom w:val="single" w:sz="4" w:space="0" w:color="auto"/>
              <w:right w:val="single" w:sz="4" w:space="0" w:color="auto"/>
            </w:tcBorders>
            <w:shd w:val="clear" w:color="auto" w:fill="auto"/>
            <w:noWrap/>
            <w:vAlign w:val="bottom"/>
            <w:hideMark/>
          </w:tcPr>
          <w:p w14:paraId="622DF2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D73B0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E8E133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70</w:t>
            </w:r>
          </w:p>
        </w:tc>
        <w:tc>
          <w:tcPr>
            <w:tcW w:w="2745" w:type="dxa"/>
            <w:tcBorders>
              <w:top w:val="nil"/>
              <w:left w:val="nil"/>
              <w:bottom w:val="single" w:sz="4" w:space="0" w:color="auto"/>
              <w:right w:val="single" w:sz="4" w:space="0" w:color="auto"/>
            </w:tcBorders>
            <w:shd w:val="clear" w:color="auto" w:fill="auto"/>
            <w:noWrap/>
            <w:vAlign w:val="bottom"/>
            <w:hideMark/>
          </w:tcPr>
          <w:p w14:paraId="4B848CBC" w14:textId="013728A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717DB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293A16A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Караганка</w:t>
            </w:r>
          </w:p>
        </w:tc>
        <w:tc>
          <w:tcPr>
            <w:tcW w:w="2127" w:type="dxa"/>
            <w:tcBorders>
              <w:top w:val="nil"/>
              <w:left w:val="nil"/>
              <w:bottom w:val="single" w:sz="4" w:space="0" w:color="auto"/>
              <w:right w:val="single" w:sz="4" w:space="0" w:color="auto"/>
            </w:tcBorders>
            <w:shd w:val="clear" w:color="auto" w:fill="auto"/>
            <w:noWrap/>
            <w:vAlign w:val="bottom"/>
            <w:hideMark/>
          </w:tcPr>
          <w:p w14:paraId="3484A5B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3CA69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F00163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71</w:t>
            </w:r>
          </w:p>
        </w:tc>
        <w:tc>
          <w:tcPr>
            <w:tcW w:w="2745" w:type="dxa"/>
            <w:tcBorders>
              <w:top w:val="nil"/>
              <w:left w:val="nil"/>
              <w:bottom w:val="single" w:sz="4" w:space="0" w:color="auto"/>
              <w:right w:val="single" w:sz="4" w:space="0" w:color="auto"/>
            </w:tcBorders>
            <w:shd w:val="clear" w:color="auto" w:fill="auto"/>
            <w:noWrap/>
            <w:vAlign w:val="bottom"/>
            <w:hideMark/>
          </w:tcPr>
          <w:p w14:paraId="21612F4C" w14:textId="75FCAA6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8603E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0F5D5B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Пилюгино</w:t>
            </w:r>
          </w:p>
        </w:tc>
        <w:tc>
          <w:tcPr>
            <w:tcW w:w="2127" w:type="dxa"/>
            <w:tcBorders>
              <w:top w:val="nil"/>
              <w:left w:val="nil"/>
              <w:bottom w:val="single" w:sz="4" w:space="0" w:color="auto"/>
              <w:right w:val="single" w:sz="4" w:space="0" w:color="auto"/>
            </w:tcBorders>
            <w:shd w:val="clear" w:color="auto" w:fill="auto"/>
            <w:noWrap/>
            <w:vAlign w:val="bottom"/>
            <w:hideMark/>
          </w:tcPr>
          <w:p w14:paraId="0B8F3DA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80DCA0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ED03C9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72</w:t>
            </w:r>
          </w:p>
        </w:tc>
        <w:tc>
          <w:tcPr>
            <w:tcW w:w="2745" w:type="dxa"/>
            <w:tcBorders>
              <w:top w:val="nil"/>
              <w:left w:val="nil"/>
              <w:bottom w:val="single" w:sz="4" w:space="0" w:color="auto"/>
              <w:right w:val="single" w:sz="4" w:space="0" w:color="auto"/>
            </w:tcBorders>
            <w:shd w:val="clear" w:color="auto" w:fill="auto"/>
            <w:noWrap/>
            <w:vAlign w:val="bottom"/>
            <w:hideMark/>
          </w:tcPr>
          <w:p w14:paraId="75B1FE44" w14:textId="33D5C47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8746F7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Светлинский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35E5E0C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Первомайский</w:t>
            </w:r>
          </w:p>
        </w:tc>
        <w:tc>
          <w:tcPr>
            <w:tcW w:w="2127" w:type="dxa"/>
            <w:tcBorders>
              <w:top w:val="nil"/>
              <w:left w:val="nil"/>
              <w:bottom w:val="single" w:sz="4" w:space="0" w:color="auto"/>
              <w:right w:val="single" w:sz="4" w:space="0" w:color="auto"/>
            </w:tcBorders>
            <w:shd w:val="clear" w:color="auto" w:fill="auto"/>
            <w:noWrap/>
            <w:vAlign w:val="bottom"/>
            <w:hideMark/>
          </w:tcPr>
          <w:p w14:paraId="4EEC3DD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90F0C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40D709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73</w:t>
            </w:r>
          </w:p>
        </w:tc>
        <w:tc>
          <w:tcPr>
            <w:tcW w:w="2745" w:type="dxa"/>
            <w:tcBorders>
              <w:top w:val="nil"/>
              <w:left w:val="nil"/>
              <w:bottom w:val="single" w:sz="4" w:space="0" w:color="auto"/>
              <w:right w:val="single" w:sz="4" w:space="0" w:color="auto"/>
            </w:tcBorders>
            <w:shd w:val="clear" w:color="auto" w:fill="auto"/>
            <w:noWrap/>
            <w:vAlign w:val="bottom"/>
            <w:hideMark/>
          </w:tcPr>
          <w:p w14:paraId="32A48A0D" w14:textId="49123DA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D50D59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11FA70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Асекеево</w:t>
            </w:r>
          </w:p>
        </w:tc>
        <w:tc>
          <w:tcPr>
            <w:tcW w:w="2127" w:type="dxa"/>
            <w:tcBorders>
              <w:top w:val="nil"/>
              <w:left w:val="nil"/>
              <w:bottom w:val="single" w:sz="4" w:space="0" w:color="auto"/>
              <w:right w:val="single" w:sz="4" w:space="0" w:color="auto"/>
            </w:tcBorders>
            <w:shd w:val="clear" w:color="auto" w:fill="auto"/>
            <w:noWrap/>
            <w:vAlign w:val="bottom"/>
            <w:hideMark/>
          </w:tcPr>
          <w:p w14:paraId="46586E6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9F039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871464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74</w:t>
            </w:r>
          </w:p>
        </w:tc>
        <w:tc>
          <w:tcPr>
            <w:tcW w:w="2745" w:type="dxa"/>
            <w:tcBorders>
              <w:top w:val="nil"/>
              <w:left w:val="nil"/>
              <w:bottom w:val="single" w:sz="4" w:space="0" w:color="auto"/>
              <w:right w:val="single" w:sz="4" w:space="0" w:color="auto"/>
            </w:tcBorders>
            <w:shd w:val="clear" w:color="auto" w:fill="auto"/>
            <w:noWrap/>
            <w:vAlign w:val="bottom"/>
            <w:hideMark/>
          </w:tcPr>
          <w:p w14:paraId="0CA1D8AE" w14:textId="6FA8DB7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802383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Александровский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83482B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Дмитриевка</w:t>
            </w:r>
          </w:p>
        </w:tc>
        <w:tc>
          <w:tcPr>
            <w:tcW w:w="2127" w:type="dxa"/>
            <w:tcBorders>
              <w:top w:val="nil"/>
              <w:left w:val="nil"/>
              <w:bottom w:val="single" w:sz="4" w:space="0" w:color="auto"/>
              <w:right w:val="single" w:sz="4" w:space="0" w:color="auto"/>
            </w:tcBorders>
            <w:shd w:val="clear" w:color="auto" w:fill="auto"/>
            <w:noWrap/>
            <w:vAlign w:val="bottom"/>
            <w:hideMark/>
          </w:tcPr>
          <w:p w14:paraId="2188227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CC76F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559F2A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75</w:t>
            </w:r>
          </w:p>
        </w:tc>
        <w:tc>
          <w:tcPr>
            <w:tcW w:w="2745" w:type="dxa"/>
            <w:tcBorders>
              <w:top w:val="nil"/>
              <w:left w:val="nil"/>
              <w:bottom w:val="single" w:sz="4" w:space="0" w:color="auto"/>
              <w:right w:val="single" w:sz="4" w:space="0" w:color="auto"/>
            </w:tcBorders>
            <w:shd w:val="clear" w:color="auto" w:fill="auto"/>
            <w:noWrap/>
            <w:vAlign w:val="bottom"/>
            <w:hideMark/>
          </w:tcPr>
          <w:p w14:paraId="56BEC410" w14:textId="42D5CC3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F747A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Светлинский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279F45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Гостеприимная</w:t>
            </w:r>
          </w:p>
        </w:tc>
        <w:tc>
          <w:tcPr>
            <w:tcW w:w="2127" w:type="dxa"/>
            <w:tcBorders>
              <w:top w:val="nil"/>
              <w:left w:val="nil"/>
              <w:bottom w:val="single" w:sz="4" w:space="0" w:color="auto"/>
              <w:right w:val="single" w:sz="4" w:space="0" w:color="auto"/>
            </w:tcBorders>
            <w:shd w:val="clear" w:color="auto" w:fill="auto"/>
            <w:noWrap/>
            <w:vAlign w:val="bottom"/>
            <w:hideMark/>
          </w:tcPr>
          <w:p w14:paraId="7B9FCEC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EA0C5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AFCD77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76</w:t>
            </w:r>
          </w:p>
        </w:tc>
        <w:tc>
          <w:tcPr>
            <w:tcW w:w="2745" w:type="dxa"/>
            <w:tcBorders>
              <w:top w:val="nil"/>
              <w:left w:val="nil"/>
              <w:bottom w:val="single" w:sz="4" w:space="0" w:color="auto"/>
              <w:right w:val="single" w:sz="4" w:space="0" w:color="auto"/>
            </w:tcBorders>
            <w:shd w:val="clear" w:color="auto" w:fill="auto"/>
            <w:noWrap/>
            <w:vAlign w:val="bottom"/>
            <w:hideMark/>
          </w:tcPr>
          <w:p w14:paraId="20E1F19B" w14:textId="10B74D2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6FE7BD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BE180E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Покровка</w:t>
            </w:r>
          </w:p>
        </w:tc>
        <w:tc>
          <w:tcPr>
            <w:tcW w:w="2127" w:type="dxa"/>
            <w:tcBorders>
              <w:top w:val="nil"/>
              <w:left w:val="nil"/>
              <w:bottom w:val="single" w:sz="4" w:space="0" w:color="auto"/>
              <w:right w:val="single" w:sz="4" w:space="0" w:color="auto"/>
            </w:tcBorders>
            <w:shd w:val="clear" w:color="auto" w:fill="auto"/>
            <w:noWrap/>
            <w:vAlign w:val="bottom"/>
            <w:hideMark/>
          </w:tcPr>
          <w:p w14:paraId="551A24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F6398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BE932F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77</w:t>
            </w:r>
          </w:p>
        </w:tc>
        <w:tc>
          <w:tcPr>
            <w:tcW w:w="2745" w:type="dxa"/>
            <w:tcBorders>
              <w:top w:val="nil"/>
              <w:left w:val="nil"/>
              <w:bottom w:val="single" w:sz="4" w:space="0" w:color="auto"/>
              <w:right w:val="single" w:sz="4" w:space="0" w:color="auto"/>
            </w:tcBorders>
            <w:shd w:val="clear" w:color="auto" w:fill="auto"/>
            <w:noWrap/>
            <w:vAlign w:val="bottom"/>
            <w:hideMark/>
          </w:tcPr>
          <w:p w14:paraId="7C54E5C6" w14:textId="385CEE2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FFFD80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750FBBE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Дмитриевка</w:t>
            </w:r>
          </w:p>
        </w:tc>
        <w:tc>
          <w:tcPr>
            <w:tcW w:w="2127" w:type="dxa"/>
            <w:tcBorders>
              <w:top w:val="nil"/>
              <w:left w:val="nil"/>
              <w:bottom w:val="single" w:sz="4" w:space="0" w:color="auto"/>
              <w:right w:val="single" w:sz="4" w:space="0" w:color="auto"/>
            </w:tcBorders>
            <w:shd w:val="clear" w:color="auto" w:fill="auto"/>
            <w:noWrap/>
            <w:vAlign w:val="bottom"/>
            <w:hideMark/>
          </w:tcPr>
          <w:p w14:paraId="77A805D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D9D6F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809606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78</w:t>
            </w:r>
          </w:p>
        </w:tc>
        <w:tc>
          <w:tcPr>
            <w:tcW w:w="2745" w:type="dxa"/>
            <w:tcBorders>
              <w:top w:val="nil"/>
              <w:left w:val="nil"/>
              <w:bottom w:val="single" w:sz="4" w:space="0" w:color="auto"/>
              <w:right w:val="single" w:sz="4" w:space="0" w:color="auto"/>
            </w:tcBorders>
            <w:shd w:val="clear" w:color="auto" w:fill="auto"/>
            <w:noWrap/>
            <w:vAlign w:val="bottom"/>
            <w:hideMark/>
          </w:tcPr>
          <w:p w14:paraId="3AC36ADD" w14:textId="03EDCE2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5E7834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DA39F8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Шутово</w:t>
            </w:r>
          </w:p>
        </w:tc>
        <w:tc>
          <w:tcPr>
            <w:tcW w:w="2127" w:type="dxa"/>
            <w:tcBorders>
              <w:top w:val="nil"/>
              <w:left w:val="nil"/>
              <w:bottom w:val="single" w:sz="4" w:space="0" w:color="auto"/>
              <w:right w:val="single" w:sz="4" w:space="0" w:color="auto"/>
            </w:tcBorders>
            <w:shd w:val="clear" w:color="auto" w:fill="auto"/>
            <w:noWrap/>
            <w:vAlign w:val="bottom"/>
            <w:hideMark/>
          </w:tcPr>
          <w:p w14:paraId="192B86A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FE769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11885D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79</w:t>
            </w:r>
          </w:p>
        </w:tc>
        <w:tc>
          <w:tcPr>
            <w:tcW w:w="2745" w:type="dxa"/>
            <w:tcBorders>
              <w:top w:val="nil"/>
              <w:left w:val="nil"/>
              <w:bottom w:val="single" w:sz="4" w:space="0" w:color="auto"/>
              <w:right w:val="single" w:sz="4" w:space="0" w:color="auto"/>
            </w:tcBorders>
            <w:shd w:val="clear" w:color="auto" w:fill="auto"/>
            <w:noWrap/>
            <w:vAlign w:val="bottom"/>
            <w:hideMark/>
          </w:tcPr>
          <w:p w14:paraId="24D36738" w14:textId="69F19D7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D2B883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6A15862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Черный Отрог</w:t>
            </w:r>
          </w:p>
        </w:tc>
        <w:tc>
          <w:tcPr>
            <w:tcW w:w="2127" w:type="dxa"/>
            <w:tcBorders>
              <w:top w:val="nil"/>
              <w:left w:val="nil"/>
              <w:bottom w:val="single" w:sz="4" w:space="0" w:color="auto"/>
              <w:right w:val="single" w:sz="4" w:space="0" w:color="auto"/>
            </w:tcBorders>
            <w:shd w:val="clear" w:color="auto" w:fill="auto"/>
            <w:noWrap/>
            <w:vAlign w:val="bottom"/>
            <w:hideMark/>
          </w:tcPr>
          <w:p w14:paraId="56C851F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903AD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6180EE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80</w:t>
            </w:r>
          </w:p>
        </w:tc>
        <w:tc>
          <w:tcPr>
            <w:tcW w:w="2745" w:type="dxa"/>
            <w:tcBorders>
              <w:top w:val="nil"/>
              <w:left w:val="nil"/>
              <w:bottom w:val="single" w:sz="4" w:space="0" w:color="auto"/>
              <w:right w:val="single" w:sz="4" w:space="0" w:color="auto"/>
            </w:tcBorders>
            <w:shd w:val="clear" w:color="auto" w:fill="auto"/>
            <w:noWrap/>
            <w:vAlign w:val="bottom"/>
            <w:hideMark/>
          </w:tcPr>
          <w:p w14:paraId="640015B8" w14:textId="2E3DD34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24E2C5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C076F5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Кузькино</w:t>
            </w:r>
          </w:p>
        </w:tc>
        <w:tc>
          <w:tcPr>
            <w:tcW w:w="2127" w:type="dxa"/>
            <w:tcBorders>
              <w:top w:val="nil"/>
              <w:left w:val="nil"/>
              <w:bottom w:val="single" w:sz="4" w:space="0" w:color="auto"/>
              <w:right w:val="single" w:sz="4" w:space="0" w:color="auto"/>
            </w:tcBorders>
            <w:shd w:val="clear" w:color="auto" w:fill="auto"/>
            <w:noWrap/>
            <w:vAlign w:val="bottom"/>
            <w:hideMark/>
          </w:tcPr>
          <w:p w14:paraId="0447ABA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A2904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42D636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81</w:t>
            </w:r>
          </w:p>
        </w:tc>
        <w:tc>
          <w:tcPr>
            <w:tcW w:w="2745" w:type="dxa"/>
            <w:tcBorders>
              <w:top w:val="nil"/>
              <w:left w:val="nil"/>
              <w:bottom w:val="single" w:sz="4" w:space="0" w:color="auto"/>
              <w:right w:val="single" w:sz="4" w:space="0" w:color="auto"/>
            </w:tcBorders>
            <w:shd w:val="clear" w:color="auto" w:fill="auto"/>
            <w:noWrap/>
            <w:vAlign w:val="bottom"/>
            <w:hideMark/>
          </w:tcPr>
          <w:p w14:paraId="6C4A58F3" w14:textId="2332EB5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B4364E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381D64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Новожедрино</w:t>
            </w:r>
          </w:p>
        </w:tc>
        <w:tc>
          <w:tcPr>
            <w:tcW w:w="2127" w:type="dxa"/>
            <w:tcBorders>
              <w:top w:val="nil"/>
              <w:left w:val="nil"/>
              <w:bottom w:val="single" w:sz="4" w:space="0" w:color="auto"/>
              <w:right w:val="single" w:sz="4" w:space="0" w:color="auto"/>
            </w:tcBorders>
            <w:shd w:val="clear" w:color="auto" w:fill="auto"/>
            <w:noWrap/>
            <w:vAlign w:val="bottom"/>
            <w:hideMark/>
          </w:tcPr>
          <w:p w14:paraId="0706CAE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ED94A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984D80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82</w:t>
            </w:r>
          </w:p>
        </w:tc>
        <w:tc>
          <w:tcPr>
            <w:tcW w:w="2745" w:type="dxa"/>
            <w:tcBorders>
              <w:top w:val="nil"/>
              <w:left w:val="nil"/>
              <w:bottom w:val="single" w:sz="4" w:space="0" w:color="auto"/>
              <w:right w:val="single" w:sz="4" w:space="0" w:color="auto"/>
            </w:tcBorders>
            <w:shd w:val="clear" w:color="auto" w:fill="auto"/>
            <w:noWrap/>
            <w:vAlign w:val="bottom"/>
            <w:hideMark/>
          </w:tcPr>
          <w:p w14:paraId="385FF974" w14:textId="793001D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4F1B5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57CBD71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Кумак</w:t>
            </w:r>
          </w:p>
        </w:tc>
        <w:tc>
          <w:tcPr>
            <w:tcW w:w="2127" w:type="dxa"/>
            <w:tcBorders>
              <w:top w:val="nil"/>
              <w:left w:val="nil"/>
              <w:bottom w:val="single" w:sz="4" w:space="0" w:color="auto"/>
              <w:right w:val="single" w:sz="4" w:space="0" w:color="auto"/>
            </w:tcBorders>
            <w:shd w:val="clear" w:color="auto" w:fill="auto"/>
            <w:noWrap/>
            <w:vAlign w:val="bottom"/>
            <w:hideMark/>
          </w:tcPr>
          <w:p w14:paraId="4207A26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90A1DA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A6D42C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83</w:t>
            </w:r>
          </w:p>
        </w:tc>
        <w:tc>
          <w:tcPr>
            <w:tcW w:w="2745" w:type="dxa"/>
            <w:tcBorders>
              <w:top w:val="nil"/>
              <w:left w:val="nil"/>
              <w:bottom w:val="single" w:sz="4" w:space="0" w:color="auto"/>
              <w:right w:val="single" w:sz="4" w:space="0" w:color="auto"/>
            </w:tcBorders>
            <w:shd w:val="clear" w:color="auto" w:fill="auto"/>
            <w:noWrap/>
            <w:vAlign w:val="bottom"/>
            <w:hideMark/>
          </w:tcPr>
          <w:p w14:paraId="7CA6CFC2" w14:textId="7D1D3E5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67D4A0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2F8DAE7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Надеждинка</w:t>
            </w:r>
          </w:p>
        </w:tc>
        <w:tc>
          <w:tcPr>
            <w:tcW w:w="2127" w:type="dxa"/>
            <w:tcBorders>
              <w:top w:val="nil"/>
              <w:left w:val="nil"/>
              <w:bottom w:val="single" w:sz="4" w:space="0" w:color="auto"/>
              <w:right w:val="single" w:sz="4" w:space="0" w:color="auto"/>
            </w:tcBorders>
            <w:shd w:val="clear" w:color="auto" w:fill="auto"/>
            <w:noWrap/>
            <w:vAlign w:val="bottom"/>
            <w:hideMark/>
          </w:tcPr>
          <w:p w14:paraId="696A96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CBE40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4204F5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84</w:t>
            </w:r>
          </w:p>
        </w:tc>
        <w:tc>
          <w:tcPr>
            <w:tcW w:w="2745" w:type="dxa"/>
            <w:tcBorders>
              <w:top w:val="nil"/>
              <w:left w:val="nil"/>
              <w:bottom w:val="single" w:sz="4" w:space="0" w:color="auto"/>
              <w:right w:val="single" w:sz="4" w:space="0" w:color="auto"/>
            </w:tcBorders>
            <w:shd w:val="clear" w:color="auto" w:fill="auto"/>
            <w:noWrap/>
            <w:vAlign w:val="bottom"/>
            <w:hideMark/>
          </w:tcPr>
          <w:p w14:paraId="76913F08" w14:textId="788D10E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D2C02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C59845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Лапаз</w:t>
            </w:r>
          </w:p>
        </w:tc>
        <w:tc>
          <w:tcPr>
            <w:tcW w:w="2127" w:type="dxa"/>
            <w:tcBorders>
              <w:top w:val="nil"/>
              <w:left w:val="nil"/>
              <w:bottom w:val="single" w:sz="4" w:space="0" w:color="auto"/>
              <w:right w:val="single" w:sz="4" w:space="0" w:color="auto"/>
            </w:tcBorders>
            <w:shd w:val="clear" w:color="auto" w:fill="auto"/>
            <w:noWrap/>
            <w:vAlign w:val="bottom"/>
            <w:hideMark/>
          </w:tcPr>
          <w:p w14:paraId="7138240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E682A3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5F7001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85</w:t>
            </w:r>
          </w:p>
        </w:tc>
        <w:tc>
          <w:tcPr>
            <w:tcW w:w="2745" w:type="dxa"/>
            <w:tcBorders>
              <w:top w:val="nil"/>
              <w:left w:val="nil"/>
              <w:bottom w:val="single" w:sz="4" w:space="0" w:color="auto"/>
              <w:right w:val="single" w:sz="4" w:space="0" w:color="auto"/>
            </w:tcBorders>
            <w:shd w:val="clear" w:color="auto" w:fill="auto"/>
            <w:noWrap/>
            <w:vAlign w:val="bottom"/>
            <w:hideMark/>
          </w:tcPr>
          <w:p w14:paraId="7FCC14C6" w14:textId="25D69B0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345F1A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D53978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Рассыпное</w:t>
            </w:r>
          </w:p>
        </w:tc>
        <w:tc>
          <w:tcPr>
            <w:tcW w:w="2127" w:type="dxa"/>
            <w:tcBorders>
              <w:top w:val="nil"/>
              <w:left w:val="nil"/>
              <w:bottom w:val="single" w:sz="4" w:space="0" w:color="auto"/>
              <w:right w:val="single" w:sz="4" w:space="0" w:color="auto"/>
            </w:tcBorders>
            <w:shd w:val="clear" w:color="auto" w:fill="auto"/>
            <w:noWrap/>
            <w:vAlign w:val="bottom"/>
            <w:hideMark/>
          </w:tcPr>
          <w:p w14:paraId="4AE8574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57A49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D282C0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86</w:t>
            </w:r>
          </w:p>
        </w:tc>
        <w:tc>
          <w:tcPr>
            <w:tcW w:w="2745" w:type="dxa"/>
            <w:tcBorders>
              <w:top w:val="nil"/>
              <w:left w:val="nil"/>
              <w:bottom w:val="single" w:sz="4" w:space="0" w:color="auto"/>
              <w:right w:val="single" w:sz="4" w:space="0" w:color="auto"/>
            </w:tcBorders>
            <w:shd w:val="clear" w:color="auto" w:fill="auto"/>
            <w:noWrap/>
            <w:vAlign w:val="bottom"/>
            <w:hideMark/>
          </w:tcPr>
          <w:p w14:paraId="592E4DFA" w14:textId="3E176E1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072618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F15A0D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Ключи</w:t>
            </w:r>
          </w:p>
        </w:tc>
        <w:tc>
          <w:tcPr>
            <w:tcW w:w="2127" w:type="dxa"/>
            <w:tcBorders>
              <w:top w:val="nil"/>
              <w:left w:val="nil"/>
              <w:bottom w:val="single" w:sz="4" w:space="0" w:color="auto"/>
              <w:right w:val="single" w:sz="4" w:space="0" w:color="auto"/>
            </w:tcBorders>
            <w:shd w:val="clear" w:color="auto" w:fill="auto"/>
            <w:noWrap/>
            <w:vAlign w:val="bottom"/>
            <w:hideMark/>
          </w:tcPr>
          <w:p w14:paraId="1BC71AB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DBC02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D51CF6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87</w:t>
            </w:r>
          </w:p>
        </w:tc>
        <w:tc>
          <w:tcPr>
            <w:tcW w:w="2745" w:type="dxa"/>
            <w:tcBorders>
              <w:top w:val="nil"/>
              <w:left w:val="nil"/>
              <w:bottom w:val="single" w:sz="4" w:space="0" w:color="auto"/>
              <w:right w:val="single" w:sz="4" w:space="0" w:color="auto"/>
            </w:tcBorders>
            <w:shd w:val="clear" w:color="auto" w:fill="auto"/>
            <w:noWrap/>
            <w:vAlign w:val="bottom"/>
            <w:hideMark/>
          </w:tcPr>
          <w:p w14:paraId="468DA19E" w14:textId="63882B5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27DFB1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Красногвардейский</w:t>
            </w:r>
          </w:p>
        </w:tc>
        <w:tc>
          <w:tcPr>
            <w:tcW w:w="2268" w:type="dxa"/>
            <w:tcBorders>
              <w:top w:val="nil"/>
              <w:left w:val="nil"/>
              <w:bottom w:val="single" w:sz="4" w:space="0" w:color="auto"/>
              <w:right w:val="single" w:sz="4" w:space="0" w:color="auto"/>
            </w:tcBorders>
            <w:shd w:val="clear" w:color="auto" w:fill="auto"/>
            <w:noWrap/>
            <w:vAlign w:val="bottom"/>
            <w:hideMark/>
          </w:tcPr>
          <w:p w14:paraId="7616B99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Свердловский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60DB731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DDEEC9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2668C5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88</w:t>
            </w:r>
          </w:p>
        </w:tc>
        <w:tc>
          <w:tcPr>
            <w:tcW w:w="2745" w:type="dxa"/>
            <w:tcBorders>
              <w:top w:val="nil"/>
              <w:left w:val="nil"/>
              <w:bottom w:val="single" w:sz="4" w:space="0" w:color="auto"/>
              <w:right w:val="single" w:sz="4" w:space="0" w:color="auto"/>
            </w:tcBorders>
            <w:shd w:val="clear" w:color="auto" w:fill="auto"/>
            <w:noWrap/>
            <w:vAlign w:val="bottom"/>
            <w:hideMark/>
          </w:tcPr>
          <w:p w14:paraId="432334C8" w14:textId="761AD2D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8ACBF9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Сорочинский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563DC8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Гамалеевка-1</w:t>
            </w:r>
          </w:p>
        </w:tc>
        <w:tc>
          <w:tcPr>
            <w:tcW w:w="2127" w:type="dxa"/>
            <w:tcBorders>
              <w:top w:val="nil"/>
              <w:left w:val="nil"/>
              <w:bottom w:val="single" w:sz="4" w:space="0" w:color="auto"/>
              <w:right w:val="single" w:sz="4" w:space="0" w:color="auto"/>
            </w:tcBorders>
            <w:shd w:val="clear" w:color="auto" w:fill="auto"/>
            <w:noWrap/>
            <w:vAlign w:val="bottom"/>
            <w:hideMark/>
          </w:tcPr>
          <w:p w14:paraId="1B34A65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B3CE6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C28310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89</w:t>
            </w:r>
          </w:p>
        </w:tc>
        <w:tc>
          <w:tcPr>
            <w:tcW w:w="2745" w:type="dxa"/>
            <w:tcBorders>
              <w:top w:val="nil"/>
              <w:left w:val="nil"/>
              <w:bottom w:val="single" w:sz="4" w:space="0" w:color="auto"/>
              <w:right w:val="single" w:sz="4" w:space="0" w:color="auto"/>
            </w:tcBorders>
            <w:shd w:val="clear" w:color="auto" w:fill="auto"/>
            <w:noWrap/>
            <w:vAlign w:val="bottom"/>
            <w:hideMark/>
          </w:tcPr>
          <w:p w14:paraId="2CEDCC42" w14:textId="0BBD7A8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9C1DD6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D57F26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Кинельский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11FAB9B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0B1E8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F029B0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90</w:t>
            </w:r>
          </w:p>
        </w:tc>
        <w:tc>
          <w:tcPr>
            <w:tcW w:w="2745" w:type="dxa"/>
            <w:tcBorders>
              <w:top w:val="nil"/>
              <w:left w:val="nil"/>
              <w:bottom w:val="single" w:sz="4" w:space="0" w:color="auto"/>
              <w:right w:val="single" w:sz="4" w:space="0" w:color="auto"/>
            </w:tcBorders>
            <w:shd w:val="clear" w:color="auto" w:fill="auto"/>
            <w:noWrap/>
            <w:vAlign w:val="bottom"/>
            <w:hideMark/>
          </w:tcPr>
          <w:p w14:paraId="6202A300" w14:textId="6F01C19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A34251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5D7EF6D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Красноярский</w:t>
            </w:r>
          </w:p>
        </w:tc>
        <w:tc>
          <w:tcPr>
            <w:tcW w:w="2127" w:type="dxa"/>
            <w:tcBorders>
              <w:top w:val="nil"/>
              <w:left w:val="nil"/>
              <w:bottom w:val="single" w:sz="4" w:space="0" w:color="auto"/>
              <w:right w:val="single" w:sz="4" w:space="0" w:color="auto"/>
            </w:tcBorders>
            <w:shd w:val="clear" w:color="auto" w:fill="auto"/>
            <w:noWrap/>
            <w:vAlign w:val="bottom"/>
            <w:hideMark/>
          </w:tcPr>
          <w:p w14:paraId="6AD12F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463B3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39FB50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lastRenderedPageBreak/>
              <w:t>91</w:t>
            </w:r>
          </w:p>
        </w:tc>
        <w:tc>
          <w:tcPr>
            <w:tcW w:w="2745" w:type="dxa"/>
            <w:tcBorders>
              <w:top w:val="nil"/>
              <w:left w:val="nil"/>
              <w:bottom w:val="single" w:sz="4" w:space="0" w:color="auto"/>
              <w:right w:val="single" w:sz="4" w:space="0" w:color="auto"/>
            </w:tcBorders>
            <w:shd w:val="clear" w:color="auto" w:fill="auto"/>
            <w:noWrap/>
            <w:vAlign w:val="bottom"/>
            <w:hideMark/>
          </w:tcPr>
          <w:p w14:paraId="40EFC09A" w14:textId="14DD7B1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8BCBA9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0B4F539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Айдырлинский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7D461FF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509600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F59EAF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92</w:t>
            </w:r>
          </w:p>
        </w:tc>
        <w:tc>
          <w:tcPr>
            <w:tcW w:w="2745" w:type="dxa"/>
            <w:tcBorders>
              <w:top w:val="nil"/>
              <w:left w:val="nil"/>
              <w:bottom w:val="single" w:sz="4" w:space="0" w:color="auto"/>
              <w:right w:val="single" w:sz="4" w:space="0" w:color="auto"/>
            </w:tcBorders>
            <w:shd w:val="clear" w:color="auto" w:fill="auto"/>
            <w:noWrap/>
            <w:vAlign w:val="bottom"/>
            <w:hideMark/>
          </w:tcPr>
          <w:p w14:paraId="479804F5" w14:textId="160DE5C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E03152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475047F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Чебеньки</w:t>
            </w:r>
          </w:p>
        </w:tc>
        <w:tc>
          <w:tcPr>
            <w:tcW w:w="2127" w:type="dxa"/>
            <w:tcBorders>
              <w:top w:val="nil"/>
              <w:left w:val="nil"/>
              <w:bottom w:val="single" w:sz="4" w:space="0" w:color="auto"/>
              <w:right w:val="single" w:sz="4" w:space="0" w:color="auto"/>
            </w:tcBorders>
            <w:shd w:val="clear" w:color="auto" w:fill="auto"/>
            <w:noWrap/>
            <w:vAlign w:val="bottom"/>
            <w:hideMark/>
          </w:tcPr>
          <w:p w14:paraId="6DE4FEA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01E15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3B591A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93</w:t>
            </w:r>
          </w:p>
        </w:tc>
        <w:tc>
          <w:tcPr>
            <w:tcW w:w="2745" w:type="dxa"/>
            <w:tcBorders>
              <w:top w:val="nil"/>
              <w:left w:val="nil"/>
              <w:bottom w:val="single" w:sz="4" w:space="0" w:color="auto"/>
              <w:right w:val="single" w:sz="4" w:space="0" w:color="auto"/>
            </w:tcBorders>
            <w:shd w:val="clear" w:color="auto" w:fill="auto"/>
            <w:noWrap/>
            <w:vAlign w:val="bottom"/>
            <w:hideMark/>
          </w:tcPr>
          <w:p w14:paraId="77A0CA51" w14:textId="331E85B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E7E76C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Пономаревский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4A01CD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Река Дема</w:t>
            </w:r>
          </w:p>
        </w:tc>
        <w:tc>
          <w:tcPr>
            <w:tcW w:w="2127" w:type="dxa"/>
            <w:tcBorders>
              <w:top w:val="nil"/>
              <w:left w:val="nil"/>
              <w:bottom w:val="single" w:sz="4" w:space="0" w:color="auto"/>
              <w:right w:val="single" w:sz="4" w:space="0" w:color="auto"/>
            </w:tcBorders>
            <w:shd w:val="clear" w:color="auto" w:fill="auto"/>
            <w:noWrap/>
            <w:vAlign w:val="bottom"/>
            <w:hideMark/>
          </w:tcPr>
          <w:p w14:paraId="0D7F4EE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85498E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B2F552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94</w:t>
            </w:r>
          </w:p>
        </w:tc>
        <w:tc>
          <w:tcPr>
            <w:tcW w:w="2745" w:type="dxa"/>
            <w:tcBorders>
              <w:top w:val="nil"/>
              <w:left w:val="nil"/>
              <w:bottom w:val="single" w:sz="4" w:space="0" w:color="auto"/>
              <w:right w:val="single" w:sz="4" w:space="0" w:color="auto"/>
            </w:tcBorders>
            <w:shd w:val="clear" w:color="auto" w:fill="auto"/>
            <w:noWrap/>
            <w:vAlign w:val="bottom"/>
            <w:hideMark/>
          </w:tcPr>
          <w:p w14:paraId="51E34F27" w14:textId="7794396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86060A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446916E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Будамша</w:t>
            </w:r>
          </w:p>
        </w:tc>
        <w:tc>
          <w:tcPr>
            <w:tcW w:w="2127" w:type="dxa"/>
            <w:tcBorders>
              <w:top w:val="nil"/>
              <w:left w:val="nil"/>
              <w:bottom w:val="single" w:sz="4" w:space="0" w:color="auto"/>
              <w:right w:val="single" w:sz="4" w:space="0" w:color="auto"/>
            </w:tcBorders>
            <w:shd w:val="clear" w:color="auto" w:fill="auto"/>
            <w:noWrap/>
            <w:vAlign w:val="bottom"/>
            <w:hideMark/>
          </w:tcPr>
          <w:p w14:paraId="0EA057C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A38ECF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079C7E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95</w:t>
            </w:r>
          </w:p>
        </w:tc>
        <w:tc>
          <w:tcPr>
            <w:tcW w:w="2745" w:type="dxa"/>
            <w:tcBorders>
              <w:top w:val="nil"/>
              <w:left w:val="nil"/>
              <w:bottom w:val="single" w:sz="4" w:space="0" w:color="auto"/>
              <w:right w:val="single" w:sz="4" w:space="0" w:color="auto"/>
            </w:tcBorders>
            <w:shd w:val="clear" w:color="auto" w:fill="auto"/>
            <w:noWrap/>
            <w:vAlign w:val="bottom"/>
            <w:hideMark/>
          </w:tcPr>
          <w:p w14:paraId="7AF7C748" w14:textId="0B7BD37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EA4FC7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Светлинский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A76E7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Целинный</w:t>
            </w:r>
          </w:p>
        </w:tc>
        <w:tc>
          <w:tcPr>
            <w:tcW w:w="2127" w:type="dxa"/>
            <w:tcBorders>
              <w:top w:val="nil"/>
              <w:left w:val="nil"/>
              <w:bottom w:val="single" w:sz="4" w:space="0" w:color="auto"/>
              <w:right w:val="single" w:sz="4" w:space="0" w:color="auto"/>
            </w:tcBorders>
            <w:shd w:val="clear" w:color="auto" w:fill="auto"/>
            <w:noWrap/>
            <w:vAlign w:val="bottom"/>
            <w:hideMark/>
          </w:tcPr>
          <w:p w14:paraId="6E8CCA4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125D7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4E7C49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96</w:t>
            </w:r>
          </w:p>
        </w:tc>
        <w:tc>
          <w:tcPr>
            <w:tcW w:w="2745" w:type="dxa"/>
            <w:tcBorders>
              <w:top w:val="nil"/>
              <w:left w:val="nil"/>
              <w:bottom w:val="single" w:sz="4" w:space="0" w:color="auto"/>
              <w:right w:val="single" w:sz="4" w:space="0" w:color="auto"/>
            </w:tcBorders>
            <w:shd w:val="clear" w:color="auto" w:fill="auto"/>
            <w:noWrap/>
            <w:vAlign w:val="bottom"/>
            <w:hideMark/>
          </w:tcPr>
          <w:p w14:paraId="2A6D3D7B" w14:textId="6433A86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BDC57B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Адамовский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F1F1FD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Совхозный</w:t>
            </w:r>
          </w:p>
        </w:tc>
        <w:tc>
          <w:tcPr>
            <w:tcW w:w="2127" w:type="dxa"/>
            <w:tcBorders>
              <w:top w:val="nil"/>
              <w:left w:val="nil"/>
              <w:bottom w:val="single" w:sz="4" w:space="0" w:color="auto"/>
              <w:right w:val="single" w:sz="4" w:space="0" w:color="auto"/>
            </w:tcBorders>
            <w:shd w:val="clear" w:color="auto" w:fill="auto"/>
            <w:noWrap/>
            <w:vAlign w:val="bottom"/>
            <w:hideMark/>
          </w:tcPr>
          <w:p w14:paraId="381552B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8108F9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C98802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97</w:t>
            </w:r>
          </w:p>
        </w:tc>
        <w:tc>
          <w:tcPr>
            <w:tcW w:w="2745" w:type="dxa"/>
            <w:tcBorders>
              <w:top w:val="nil"/>
              <w:left w:val="nil"/>
              <w:bottom w:val="single" w:sz="4" w:space="0" w:color="auto"/>
              <w:right w:val="single" w:sz="4" w:space="0" w:color="auto"/>
            </w:tcBorders>
            <w:shd w:val="clear" w:color="auto" w:fill="auto"/>
            <w:noWrap/>
            <w:vAlign w:val="bottom"/>
            <w:hideMark/>
          </w:tcPr>
          <w:p w14:paraId="11798E3F" w14:textId="4E9F049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F52C93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25FD79D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Павловка</w:t>
            </w:r>
          </w:p>
        </w:tc>
        <w:tc>
          <w:tcPr>
            <w:tcW w:w="2127" w:type="dxa"/>
            <w:tcBorders>
              <w:top w:val="nil"/>
              <w:left w:val="nil"/>
              <w:bottom w:val="single" w:sz="4" w:space="0" w:color="auto"/>
              <w:right w:val="single" w:sz="4" w:space="0" w:color="auto"/>
            </w:tcBorders>
            <w:shd w:val="clear" w:color="auto" w:fill="auto"/>
            <w:noWrap/>
            <w:vAlign w:val="bottom"/>
            <w:hideMark/>
          </w:tcPr>
          <w:p w14:paraId="08386F4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8D697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E6072B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98</w:t>
            </w:r>
          </w:p>
        </w:tc>
        <w:tc>
          <w:tcPr>
            <w:tcW w:w="2745" w:type="dxa"/>
            <w:tcBorders>
              <w:top w:val="nil"/>
              <w:left w:val="nil"/>
              <w:bottom w:val="single" w:sz="4" w:space="0" w:color="auto"/>
              <w:right w:val="single" w:sz="4" w:space="0" w:color="auto"/>
            </w:tcBorders>
            <w:shd w:val="clear" w:color="auto" w:fill="auto"/>
            <w:noWrap/>
            <w:vAlign w:val="bottom"/>
            <w:hideMark/>
          </w:tcPr>
          <w:p w14:paraId="451C88A7" w14:textId="55A7AED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2B349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632252B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Кирсановка</w:t>
            </w:r>
          </w:p>
        </w:tc>
        <w:tc>
          <w:tcPr>
            <w:tcW w:w="2127" w:type="dxa"/>
            <w:tcBorders>
              <w:top w:val="nil"/>
              <w:left w:val="nil"/>
              <w:bottom w:val="single" w:sz="4" w:space="0" w:color="auto"/>
              <w:right w:val="single" w:sz="4" w:space="0" w:color="auto"/>
            </w:tcBorders>
            <w:shd w:val="clear" w:color="auto" w:fill="auto"/>
            <w:noWrap/>
            <w:vAlign w:val="bottom"/>
            <w:hideMark/>
          </w:tcPr>
          <w:p w14:paraId="36CB7D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7438C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71385F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99</w:t>
            </w:r>
          </w:p>
        </w:tc>
        <w:tc>
          <w:tcPr>
            <w:tcW w:w="2745" w:type="dxa"/>
            <w:tcBorders>
              <w:top w:val="nil"/>
              <w:left w:val="nil"/>
              <w:bottom w:val="single" w:sz="4" w:space="0" w:color="auto"/>
              <w:right w:val="single" w:sz="4" w:space="0" w:color="auto"/>
            </w:tcBorders>
            <w:shd w:val="clear" w:color="auto" w:fill="auto"/>
            <w:noWrap/>
            <w:vAlign w:val="bottom"/>
            <w:hideMark/>
          </w:tcPr>
          <w:p w14:paraId="53084EF8" w14:textId="14C1BB8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0CA56F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D75FCA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Екатериновка</w:t>
            </w:r>
          </w:p>
        </w:tc>
        <w:tc>
          <w:tcPr>
            <w:tcW w:w="2127" w:type="dxa"/>
            <w:tcBorders>
              <w:top w:val="nil"/>
              <w:left w:val="nil"/>
              <w:bottom w:val="single" w:sz="4" w:space="0" w:color="auto"/>
              <w:right w:val="single" w:sz="4" w:space="0" w:color="auto"/>
            </w:tcBorders>
            <w:shd w:val="clear" w:color="auto" w:fill="auto"/>
            <w:noWrap/>
            <w:vAlign w:val="bottom"/>
            <w:hideMark/>
          </w:tcPr>
          <w:p w14:paraId="626B10E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0F8B4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5B2C90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100</w:t>
            </w:r>
          </w:p>
        </w:tc>
        <w:tc>
          <w:tcPr>
            <w:tcW w:w="2745" w:type="dxa"/>
            <w:tcBorders>
              <w:top w:val="nil"/>
              <w:left w:val="nil"/>
              <w:bottom w:val="single" w:sz="4" w:space="0" w:color="auto"/>
              <w:right w:val="single" w:sz="4" w:space="0" w:color="auto"/>
            </w:tcBorders>
            <w:shd w:val="clear" w:color="auto" w:fill="auto"/>
            <w:noWrap/>
            <w:vAlign w:val="bottom"/>
            <w:hideMark/>
          </w:tcPr>
          <w:p w14:paraId="76D6640F" w14:textId="1D2F13F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9C989D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63B9B04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ж/д_ст Сара</w:t>
            </w:r>
          </w:p>
        </w:tc>
        <w:tc>
          <w:tcPr>
            <w:tcW w:w="2127" w:type="dxa"/>
            <w:tcBorders>
              <w:top w:val="nil"/>
              <w:left w:val="nil"/>
              <w:bottom w:val="single" w:sz="4" w:space="0" w:color="auto"/>
              <w:right w:val="single" w:sz="4" w:space="0" w:color="auto"/>
            </w:tcBorders>
            <w:shd w:val="clear" w:color="auto" w:fill="auto"/>
            <w:noWrap/>
            <w:vAlign w:val="bottom"/>
            <w:hideMark/>
          </w:tcPr>
          <w:p w14:paraId="65AC965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CB6C6B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45FD5B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101</w:t>
            </w:r>
          </w:p>
        </w:tc>
        <w:tc>
          <w:tcPr>
            <w:tcW w:w="2745" w:type="dxa"/>
            <w:tcBorders>
              <w:top w:val="nil"/>
              <w:left w:val="nil"/>
              <w:bottom w:val="single" w:sz="4" w:space="0" w:color="auto"/>
              <w:right w:val="single" w:sz="4" w:space="0" w:color="auto"/>
            </w:tcBorders>
            <w:shd w:val="clear" w:color="auto" w:fill="auto"/>
            <w:noWrap/>
            <w:vAlign w:val="bottom"/>
            <w:hideMark/>
          </w:tcPr>
          <w:p w14:paraId="7B960DDD" w14:textId="478A36C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69ECF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5584565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ж/д_рзд N 20</w:t>
            </w:r>
          </w:p>
        </w:tc>
        <w:tc>
          <w:tcPr>
            <w:tcW w:w="2127" w:type="dxa"/>
            <w:tcBorders>
              <w:top w:val="nil"/>
              <w:left w:val="nil"/>
              <w:bottom w:val="single" w:sz="4" w:space="0" w:color="auto"/>
              <w:right w:val="single" w:sz="4" w:space="0" w:color="auto"/>
            </w:tcBorders>
            <w:shd w:val="clear" w:color="auto" w:fill="auto"/>
            <w:noWrap/>
            <w:vAlign w:val="bottom"/>
            <w:hideMark/>
          </w:tcPr>
          <w:p w14:paraId="50F0B0A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E2807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AF273E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102</w:t>
            </w:r>
          </w:p>
        </w:tc>
        <w:tc>
          <w:tcPr>
            <w:tcW w:w="2745" w:type="dxa"/>
            <w:tcBorders>
              <w:top w:val="nil"/>
              <w:left w:val="nil"/>
              <w:bottom w:val="single" w:sz="4" w:space="0" w:color="auto"/>
              <w:right w:val="single" w:sz="4" w:space="0" w:color="auto"/>
            </w:tcBorders>
            <w:shd w:val="clear" w:color="auto" w:fill="auto"/>
            <w:noWrap/>
            <w:vAlign w:val="bottom"/>
            <w:hideMark/>
          </w:tcPr>
          <w:p w14:paraId="525671AA" w14:textId="4572D42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953586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6D744D5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Кондуровка</w:t>
            </w:r>
          </w:p>
        </w:tc>
        <w:tc>
          <w:tcPr>
            <w:tcW w:w="2127" w:type="dxa"/>
            <w:tcBorders>
              <w:top w:val="nil"/>
              <w:left w:val="nil"/>
              <w:bottom w:val="single" w:sz="4" w:space="0" w:color="auto"/>
              <w:right w:val="single" w:sz="4" w:space="0" w:color="auto"/>
            </w:tcBorders>
            <w:shd w:val="clear" w:color="auto" w:fill="auto"/>
            <w:noWrap/>
            <w:vAlign w:val="bottom"/>
            <w:hideMark/>
          </w:tcPr>
          <w:p w14:paraId="21C843E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47F01A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E68076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103</w:t>
            </w:r>
          </w:p>
        </w:tc>
        <w:tc>
          <w:tcPr>
            <w:tcW w:w="2745" w:type="dxa"/>
            <w:tcBorders>
              <w:top w:val="nil"/>
              <w:left w:val="nil"/>
              <w:bottom w:val="single" w:sz="4" w:space="0" w:color="auto"/>
              <w:right w:val="single" w:sz="4" w:space="0" w:color="auto"/>
            </w:tcBorders>
            <w:shd w:val="clear" w:color="auto" w:fill="auto"/>
            <w:noWrap/>
            <w:vAlign w:val="bottom"/>
            <w:hideMark/>
          </w:tcPr>
          <w:p w14:paraId="77F041D8" w14:textId="111B0B0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71AF66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06C904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рзд Красногвардеец</w:t>
            </w:r>
          </w:p>
        </w:tc>
        <w:tc>
          <w:tcPr>
            <w:tcW w:w="2127" w:type="dxa"/>
            <w:tcBorders>
              <w:top w:val="nil"/>
              <w:left w:val="nil"/>
              <w:bottom w:val="single" w:sz="4" w:space="0" w:color="auto"/>
              <w:right w:val="single" w:sz="4" w:space="0" w:color="auto"/>
            </w:tcBorders>
            <w:shd w:val="clear" w:color="auto" w:fill="auto"/>
            <w:noWrap/>
            <w:vAlign w:val="bottom"/>
            <w:hideMark/>
          </w:tcPr>
          <w:p w14:paraId="1FE80E7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60542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76F667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104</w:t>
            </w:r>
          </w:p>
        </w:tc>
        <w:tc>
          <w:tcPr>
            <w:tcW w:w="2745" w:type="dxa"/>
            <w:tcBorders>
              <w:top w:val="nil"/>
              <w:left w:val="nil"/>
              <w:bottom w:val="single" w:sz="4" w:space="0" w:color="auto"/>
              <w:right w:val="single" w:sz="4" w:space="0" w:color="auto"/>
            </w:tcBorders>
            <w:shd w:val="clear" w:color="auto" w:fill="auto"/>
            <w:noWrap/>
            <w:vAlign w:val="bottom"/>
            <w:hideMark/>
          </w:tcPr>
          <w:p w14:paraId="47BBCF28" w14:textId="28312AC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B07142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Переволоцкий</w:t>
            </w:r>
          </w:p>
        </w:tc>
        <w:tc>
          <w:tcPr>
            <w:tcW w:w="2268" w:type="dxa"/>
            <w:tcBorders>
              <w:top w:val="nil"/>
              <w:left w:val="nil"/>
              <w:bottom w:val="single" w:sz="4" w:space="0" w:color="auto"/>
              <w:right w:val="single" w:sz="4" w:space="0" w:color="auto"/>
            </w:tcBorders>
            <w:shd w:val="clear" w:color="auto" w:fill="auto"/>
            <w:noWrap/>
            <w:vAlign w:val="bottom"/>
            <w:hideMark/>
          </w:tcPr>
          <w:p w14:paraId="299C5E0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Сырт</w:t>
            </w:r>
          </w:p>
        </w:tc>
        <w:tc>
          <w:tcPr>
            <w:tcW w:w="2127" w:type="dxa"/>
            <w:tcBorders>
              <w:top w:val="nil"/>
              <w:left w:val="nil"/>
              <w:bottom w:val="single" w:sz="4" w:space="0" w:color="auto"/>
              <w:right w:val="single" w:sz="4" w:space="0" w:color="auto"/>
            </w:tcBorders>
            <w:shd w:val="clear" w:color="auto" w:fill="auto"/>
            <w:noWrap/>
            <w:vAlign w:val="bottom"/>
            <w:hideMark/>
          </w:tcPr>
          <w:p w14:paraId="6ED102A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B60EE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18A3E8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105</w:t>
            </w:r>
          </w:p>
        </w:tc>
        <w:tc>
          <w:tcPr>
            <w:tcW w:w="2745" w:type="dxa"/>
            <w:tcBorders>
              <w:top w:val="nil"/>
              <w:left w:val="nil"/>
              <w:bottom w:val="single" w:sz="4" w:space="0" w:color="auto"/>
              <w:right w:val="single" w:sz="4" w:space="0" w:color="auto"/>
            </w:tcBorders>
            <w:shd w:val="clear" w:color="auto" w:fill="auto"/>
            <w:noWrap/>
            <w:vAlign w:val="bottom"/>
            <w:hideMark/>
          </w:tcPr>
          <w:p w14:paraId="2F8CB3E1" w14:textId="1BBFFD1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3DD907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25FCD0E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Никольское</w:t>
            </w:r>
          </w:p>
        </w:tc>
        <w:tc>
          <w:tcPr>
            <w:tcW w:w="2127" w:type="dxa"/>
            <w:tcBorders>
              <w:top w:val="nil"/>
              <w:left w:val="nil"/>
              <w:bottom w:val="single" w:sz="4" w:space="0" w:color="auto"/>
              <w:right w:val="single" w:sz="4" w:space="0" w:color="auto"/>
            </w:tcBorders>
            <w:shd w:val="clear" w:color="auto" w:fill="auto"/>
            <w:noWrap/>
            <w:vAlign w:val="bottom"/>
            <w:hideMark/>
          </w:tcPr>
          <w:p w14:paraId="6EE72C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31DA80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46571E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106</w:t>
            </w:r>
          </w:p>
        </w:tc>
        <w:tc>
          <w:tcPr>
            <w:tcW w:w="2745" w:type="dxa"/>
            <w:tcBorders>
              <w:top w:val="nil"/>
              <w:left w:val="nil"/>
              <w:bottom w:val="single" w:sz="4" w:space="0" w:color="auto"/>
              <w:right w:val="single" w:sz="4" w:space="0" w:color="auto"/>
            </w:tcBorders>
            <w:shd w:val="clear" w:color="auto" w:fill="auto"/>
            <w:noWrap/>
            <w:vAlign w:val="bottom"/>
            <w:hideMark/>
          </w:tcPr>
          <w:p w14:paraId="62D08708" w14:textId="2FE6C81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4D93A5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CA0D04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Кувай</w:t>
            </w:r>
          </w:p>
        </w:tc>
        <w:tc>
          <w:tcPr>
            <w:tcW w:w="2127" w:type="dxa"/>
            <w:tcBorders>
              <w:top w:val="nil"/>
              <w:left w:val="nil"/>
              <w:bottom w:val="single" w:sz="4" w:space="0" w:color="auto"/>
              <w:right w:val="single" w:sz="4" w:space="0" w:color="auto"/>
            </w:tcBorders>
            <w:shd w:val="clear" w:color="auto" w:fill="auto"/>
            <w:noWrap/>
            <w:vAlign w:val="bottom"/>
            <w:hideMark/>
          </w:tcPr>
          <w:p w14:paraId="50644E5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458589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3C3371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107</w:t>
            </w:r>
          </w:p>
        </w:tc>
        <w:tc>
          <w:tcPr>
            <w:tcW w:w="2745" w:type="dxa"/>
            <w:tcBorders>
              <w:top w:val="nil"/>
              <w:left w:val="nil"/>
              <w:bottom w:val="single" w:sz="4" w:space="0" w:color="auto"/>
              <w:right w:val="single" w:sz="4" w:space="0" w:color="auto"/>
            </w:tcBorders>
            <w:shd w:val="clear" w:color="auto" w:fill="auto"/>
            <w:noWrap/>
            <w:vAlign w:val="bottom"/>
            <w:hideMark/>
          </w:tcPr>
          <w:p w14:paraId="4325F39B" w14:textId="78FA7A1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1FF514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ADD238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Таллы</w:t>
            </w:r>
          </w:p>
        </w:tc>
        <w:tc>
          <w:tcPr>
            <w:tcW w:w="2127" w:type="dxa"/>
            <w:tcBorders>
              <w:top w:val="nil"/>
              <w:left w:val="nil"/>
              <w:bottom w:val="single" w:sz="4" w:space="0" w:color="auto"/>
              <w:right w:val="single" w:sz="4" w:space="0" w:color="auto"/>
            </w:tcBorders>
            <w:shd w:val="clear" w:color="auto" w:fill="auto"/>
            <w:noWrap/>
            <w:vAlign w:val="bottom"/>
            <w:hideMark/>
          </w:tcPr>
          <w:p w14:paraId="70A9922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5B8F77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C4AF60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108</w:t>
            </w:r>
          </w:p>
        </w:tc>
        <w:tc>
          <w:tcPr>
            <w:tcW w:w="2745" w:type="dxa"/>
            <w:tcBorders>
              <w:top w:val="nil"/>
              <w:left w:val="nil"/>
              <w:bottom w:val="single" w:sz="4" w:space="0" w:color="auto"/>
              <w:right w:val="single" w:sz="4" w:space="0" w:color="auto"/>
            </w:tcBorders>
            <w:shd w:val="clear" w:color="auto" w:fill="auto"/>
            <w:noWrap/>
            <w:vAlign w:val="bottom"/>
            <w:hideMark/>
          </w:tcPr>
          <w:p w14:paraId="22CCBF89" w14:textId="3C42746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3DCBA9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Абдулинский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5EE37A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Большой Сурмет</w:t>
            </w:r>
          </w:p>
        </w:tc>
        <w:tc>
          <w:tcPr>
            <w:tcW w:w="2127" w:type="dxa"/>
            <w:tcBorders>
              <w:top w:val="nil"/>
              <w:left w:val="nil"/>
              <w:bottom w:val="single" w:sz="4" w:space="0" w:color="auto"/>
              <w:right w:val="single" w:sz="4" w:space="0" w:color="auto"/>
            </w:tcBorders>
            <w:shd w:val="clear" w:color="auto" w:fill="auto"/>
            <w:noWrap/>
            <w:vAlign w:val="bottom"/>
            <w:hideMark/>
          </w:tcPr>
          <w:p w14:paraId="7EDAAA0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1A730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3FADAC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109</w:t>
            </w:r>
          </w:p>
        </w:tc>
        <w:tc>
          <w:tcPr>
            <w:tcW w:w="2745" w:type="dxa"/>
            <w:tcBorders>
              <w:top w:val="nil"/>
              <w:left w:val="nil"/>
              <w:bottom w:val="single" w:sz="4" w:space="0" w:color="auto"/>
              <w:right w:val="single" w:sz="4" w:space="0" w:color="auto"/>
            </w:tcBorders>
            <w:shd w:val="clear" w:color="auto" w:fill="auto"/>
            <w:noWrap/>
            <w:vAlign w:val="bottom"/>
            <w:hideMark/>
          </w:tcPr>
          <w:p w14:paraId="09A743B5" w14:textId="1E306DF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0DD3A9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Переволоцкий</w:t>
            </w:r>
          </w:p>
        </w:tc>
        <w:tc>
          <w:tcPr>
            <w:tcW w:w="2268" w:type="dxa"/>
            <w:tcBorders>
              <w:top w:val="nil"/>
              <w:left w:val="nil"/>
              <w:bottom w:val="single" w:sz="4" w:space="0" w:color="auto"/>
              <w:right w:val="single" w:sz="4" w:space="0" w:color="auto"/>
            </w:tcBorders>
            <w:shd w:val="clear" w:color="auto" w:fill="auto"/>
            <w:noWrap/>
            <w:vAlign w:val="bottom"/>
            <w:hideMark/>
          </w:tcPr>
          <w:p w14:paraId="721C8EE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Степановка</w:t>
            </w:r>
          </w:p>
        </w:tc>
        <w:tc>
          <w:tcPr>
            <w:tcW w:w="2127" w:type="dxa"/>
            <w:tcBorders>
              <w:top w:val="nil"/>
              <w:left w:val="nil"/>
              <w:bottom w:val="single" w:sz="4" w:space="0" w:color="auto"/>
              <w:right w:val="single" w:sz="4" w:space="0" w:color="auto"/>
            </w:tcBorders>
            <w:shd w:val="clear" w:color="auto" w:fill="auto"/>
            <w:noWrap/>
            <w:vAlign w:val="bottom"/>
            <w:hideMark/>
          </w:tcPr>
          <w:p w14:paraId="4CA3705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38DB4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2BBCC2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110</w:t>
            </w:r>
          </w:p>
        </w:tc>
        <w:tc>
          <w:tcPr>
            <w:tcW w:w="2745" w:type="dxa"/>
            <w:tcBorders>
              <w:top w:val="nil"/>
              <w:left w:val="nil"/>
              <w:bottom w:val="single" w:sz="4" w:space="0" w:color="auto"/>
              <w:right w:val="single" w:sz="4" w:space="0" w:color="auto"/>
            </w:tcBorders>
            <w:shd w:val="clear" w:color="auto" w:fill="auto"/>
            <w:noWrap/>
            <w:vAlign w:val="bottom"/>
            <w:hideMark/>
          </w:tcPr>
          <w:p w14:paraId="0994C520" w14:textId="30E4A7A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B5B09E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5E96F1D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Центральная Усадьба совхоза "Новоорский"</w:t>
            </w:r>
          </w:p>
        </w:tc>
        <w:tc>
          <w:tcPr>
            <w:tcW w:w="2127" w:type="dxa"/>
            <w:tcBorders>
              <w:top w:val="nil"/>
              <w:left w:val="nil"/>
              <w:bottom w:val="single" w:sz="4" w:space="0" w:color="auto"/>
              <w:right w:val="single" w:sz="4" w:space="0" w:color="auto"/>
            </w:tcBorders>
            <w:shd w:val="clear" w:color="auto" w:fill="auto"/>
            <w:noWrap/>
            <w:vAlign w:val="bottom"/>
            <w:hideMark/>
          </w:tcPr>
          <w:p w14:paraId="5FC90E5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36BC3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341164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111</w:t>
            </w:r>
          </w:p>
        </w:tc>
        <w:tc>
          <w:tcPr>
            <w:tcW w:w="2745" w:type="dxa"/>
            <w:tcBorders>
              <w:top w:val="nil"/>
              <w:left w:val="nil"/>
              <w:bottom w:val="single" w:sz="4" w:space="0" w:color="auto"/>
              <w:right w:val="single" w:sz="4" w:space="0" w:color="auto"/>
            </w:tcBorders>
            <w:shd w:val="clear" w:color="auto" w:fill="auto"/>
            <w:noWrap/>
            <w:vAlign w:val="bottom"/>
            <w:hideMark/>
          </w:tcPr>
          <w:p w14:paraId="730143D6" w14:textId="53679F0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2946DF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634B8BF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Добровольское</w:t>
            </w:r>
          </w:p>
        </w:tc>
        <w:tc>
          <w:tcPr>
            <w:tcW w:w="2127" w:type="dxa"/>
            <w:tcBorders>
              <w:top w:val="nil"/>
              <w:left w:val="nil"/>
              <w:bottom w:val="single" w:sz="4" w:space="0" w:color="auto"/>
              <w:right w:val="single" w:sz="4" w:space="0" w:color="auto"/>
            </w:tcBorders>
            <w:shd w:val="clear" w:color="auto" w:fill="auto"/>
            <w:noWrap/>
            <w:vAlign w:val="bottom"/>
            <w:hideMark/>
          </w:tcPr>
          <w:p w14:paraId="6446ABB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E6290A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CE0367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112</w:t>
            </w:r>
          </w:p>
        </w:tc>
        <w:tc>
          <w:tcPr>
            <w:tcW w:w="2745" w:type="dxa"/>
            <w:tcBorders>
              <w:top w:val="nil"/>
              <w:left w:val="nil"/>
              <w:bottom w:val="single" w:sz="4" w:space="0" w:color="auto"/>
              <w:right w:val="single" w:sz="4" w:space="0" w:color="auto"/>
            </w:tcBorders>
            <w:shd w:val="clear" w:color="auto" w:fill="auto"/>
            <w:noWrap/>
            <w:vAlign w:val="bottom"/>
            <w:hideMark/>
          </w:tcPr>
          <w:p w14:paraId="4095756D" w14:textId="0A759C5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0C6B17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Беляевский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2193C88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Беляевка</w:t>
            </w:r>
          </w:p>
        </w:tc>
        <w:tc>
          <w:tcPr>
            <w:tcW w:w="2127" w:type="dxa"/>
            <w:tcBorders>
              <w:top w:val="nil"/>
              <w:left w:val="nil"/>
              <w:bottom w:val="single" w:sz="4" w:space="0" w:color="auto"/>
              <w:right w:val="single" w:sz="4" w:space="0" w:color="auto"/>
            </w:tcBorders>
            <w:shd w:val="clear" w:color="auto" w:fill="auto"/>
            <w:noWrap/>
            <w:vAlign w:val="bottom"/>
            <w:hideMark/>
          </w:tcPr>
          <w:p w14:paraId="3D818F4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6BA2A0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653314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113</w:t>
            </w:r>
          </w:p>
        </w:tc>
        <w:tc>
          <w:tcPr>
            <w:tcW w:w="2745" w:type="dxa"/>
            <w:tcBorders>
              <w:top w:val="nil"/>
              <w:left w:val="nil"/>
              <w:bottom w:val="single" w:sz="4" w:space="0" w:color="auto"/>
              <w:right w:val="single" w:sz="4" w:space="0" w:color="auto"/>
            </w:tcBorders>
            <w:shd w:val="clear" w:color="auto" w:fill="auto"/>
            <w:noWrap/>
            <w:vAlign w:val="bottom"/>
            <w:hideMark/>
          </w:tcPr>
          <w:p w14:paraId="10973563" w14:textId="0A6C9AF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3E7C55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3D8AAB8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Подгородняя Покровка</w:t>
            </w:r>
          </w:p>
        </w:tc>
        <w:tc>
          <w:tcPr>
            <w:tcW w:w="2127" w:type="dxa"/>
            <w:tcBorders>
              <w:top w:val="nil"/>
              <w:left w:val="nil"/>
              <w:bottom w:val="single" w:sz="4" w:space="0" w:color="auto"/>
              <w:right w:val="single" w:sz="4" w:space="0" w:color="auto"/>
            </w:tcBorders>
            <w:shd w:val="clear" w:color="auto" w:fill="auto"/>
            <w:noWrap/>
            <w:vAlign w:val="bottom"/>
            <w:hideMark/>
          </w:tcPr>
          <w:p w14:paraId="0BE2CC0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5655A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EEAD6D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114</w:t>
            </w:r>
          </w:p>
        </w:tc>
        <w:tc>
          <w:tcPr>
            <w:tcW w:w="2745" w:type="dxa"/>
            <w:tcBorders>
              <w:top w:val="nil"/>
              <w:left w:val="nil"/>
              <w:bottom w:val="single" w:sz="4" w:space="0" w:color="auto"/>
              <w:right w:val="single" w:sz="4" w:space="0" w:color="auto"/>
            </w:tcBorders>
            <w:shd w:val="clear" w:color="auto" w:fill="auto"/>
            <w:noWrap/>
            <w:vAlign w:val="bottom"/>
            <w:hideMark/>
          </w:tcPr>
          <w:p w14:paraId="124195FC" w14:textId="7B3A329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92392E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64C878A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Новочеркасск</w:t>
            </w:r>
          </w:p>
        </w:tc>
        <w:tc>
          <w:tcPr>
            <w:tcW w:w="2127" w:type="dxa"/>
            <w:tcBorders>
              <w:top w:val="nil"/>
              <w:left w:val="nil"/>
              <w:bottom w:val="single" w:sz="4" w:space="0" w:color="auto"/>
              <w:right w:val="single" w:sz="4" w:space="0" w:color="auto"/>
            </w:tcBorders>
            <w:shd w:val="clear" w:color="auto" w:fill="auto"/>
            <w:noWrap/>
            <w:vAlign w:val="bottom"/>
            <w:hideMark/>
          </w:tcPr>
          <w:p w14:paraId="79C937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0EAEE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621747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115</w:t>
            </w:r>
          </w:p>
        </w:tc>
        <w:tc>
          <w:tcPr>
            <w:tcW w:w="2745" w:type="dxa"/>
            <w:tcBorders>
              <w:top w:val="nil"/>
              <w:left w:val="nil"/>
              <w:bottom w:val="single" w:sz="4" w:space="0" w:color="auto"/>
              <w:right w:val="single" w:sz="4" w:space="0" w:color="auto"/>
            </w:tcBorders>
            <w:shd w:val="clear" w:color="auto" w:fill="auto"/>
            <w:noWrap/>
            <w:vAlign w:val="bottom"/>
            <w:hideMark/>
          </w:tcPr>
          <w:p w14:paraId="4C7CB511" w14:textId="262864D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73B38D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6600B75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Колпакское</w:t>
            </w:r>
          </w:p>
        </w:tc>
        <w:tc>
          <w:tcPr>
            <w:tcW w:w="2127" w:type="dxa"/>
            <w:tcBorders>
              <w:top w:val="nil"/>
              <w:left w:val="nil"/>
              <w:bottom w:val="single" w:sz="4" w:space="0" w:color="auto"/>
              <w:right w:val="single" w:sz="4" w:space="0" w:color="auto"/>
            </w:tcBorders>
            <w:shd w:val="clear" w:color="auto" w:fill="auto"/>
            <w:noWrap/>
            <w:vAlign w:val="bottom"/>
            <w:hideMark/>
          </w:tcPr>
          <w:p w14:paraId="448694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4FB24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059FEC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116</w:t>
            </w:r>
          </w:p>
        </w:tc>
        <w:tc>
          <w:tcPr>
            <w:tcW w:w="2745" w:type="dxa"/>
            <w:tcBorders>
              <w:top w:val="nil"/>
              <w:left w:val="nil"/>
              <w:bottom w:val="single" w:sz="4" w:space="0" w:color="auto"/>
              <w:right w:val="single" w:sz="4" w:space="0" w:color="auto"/>
            </w:tcBorders>
            <w:shd w:val="clear" w:color="auto" w:fill="auto"/>
            <w:noWrap/>
            <w:vAlign w:val="bottom"/>
            <w:hideMark/>
          </w:tcPr>
          <w:p w14:paraId="37903784" w14:textId="2A6B3D8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2AE9C4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Переволоцкий</w:t>
            </w:r>
          </w:p>
        </w:tc>
        <w:tc>
          <w:tcPr>
            <w:tcW w:w="2268" w:type="dxa"/>
            <w:tcBorders>
              <w:top w:val="nil"/>
              <w:left w:val="nil"/>
              <w:bottom w:val="single" w:sz="4" w:space="0" w:color="auto"/>
              <w:right w:val="single" w:sz="4" w:space="0" w:color="auto"/>
            </w:tcBorders>
            <w:shd w:val="clear" w:color="auto" w:fill="auto"/>
            <w:noWrap/>
            <w:vAlign w:val="bottom"/>
            <w:hideMark/>
          </w:tcPr>
          <w:p w14:paraId="6FADCA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Родничный Дол</w:t>
            </w:r>
          </w:p>
        </w:tc>
        <w:tc>
          <w:tcPr>
            <w:tcW w:w="2127" w:type="dxa"/>
            <w:tcBorders>
              <w:top w:val="nil"/>
              <w:left w:val="nil"/>
              <w:bottom w:val="single" w:sz="4" w:space="0" w:color="auto"/>
              <w:right w:val="single" w:sz="4" w:space="0" w:color="auto"/>
            </w:tcBorders>
            <w:shd w:val="clear" w:color="auto" w:fill="auto"/>
            <w:noWrap/>
            <w:vAlign w:val="bottom"/>
            <w:hideMark/>
          </w:tcPr>
          <w:p w14:paraId="7937A20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9720FF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A77D9A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117</w:t>
            </w:r>
          </w:p>
        </w:tc>
        <w:tc>
          <w:tcPr>
            <w:tcW w:w="2745" w:type="dxa"/>
            <w:tcBorders>
              <w:top w:val="nil"/>
              <w:left w:val="nil"/>
              <w:bottom w:val="single" w:sz="4" w:space="0" w:color="auto"/>
              <w:right w:val="single" w:sz="4" w:space="0" w:color="auto"/>
            </w:tcBorders>
            <w:shd w:val="clear" w:color="auto" w:fill="auto"/>
            <w:noWrap/>
            <w:vAlign w:val="bottom"/>
            <w:hideMark/>
          </w:tcPr>
          <w:p w14:paraId="02E61040" w14:textId="3EFBAB9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F0A114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5045F38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имени 9 Января</w:t>
            </w:r>
          </w:p>
        </w:tc>
        <w:tc>
          <w:tcPr>
            <w:tcW w:w="2127" w:type="dxa"/>
            <w:tcBorders>
              <w:top w:val="nil"/>
              <w:left w:val="nil"/>
              <w:bottom w:val="single" w:sz="4" w:space="0" w:color="auto"/>
              <w:right w:val="single" w:sz="4" w:space="0" w:color="auto"/>
            </w:tcBorders>
            <w:shd w:val="clear" w:color="auto" w:fill="auto"/>
            <w:noWrap/>
            <w:vAlign w:val="bottom"/>
            <w:hideMark/>
          </w:tcPr>
          <w:p w14:paraId="269CD3B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078CF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7DBF27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118</w:t>
            </w:r>
          </w:p>
        </w:tc>
        <w:tc>
          <w:tcPr>
            <w:tcW w:w="2745" w:type="dxa"/>
            <w:tcBorders>
              <w:top w:val="nil"/>
              <w:left w:val="nil"/>
              <w:bottom w:val="single" w:sz="4" w:space="0" w:color="auto"/>
              <w:right w:val="single" w:sz="4" w:space="0" w:color="auto"/>
            </w:tcBorders>
            <w:shd w:val="clear" w:color="auto" w:fill="auto"/>
            <w:noWrap/>
            <w:vAlign w:val="bottom"/>
            <w:hideMark/>
          </w:tcPr>
          <w:p w14:paraId="2BF28B3D" w14:textId="2A81ED8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2D4773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7BEEE4A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Украинка</w:t>
            </w:r>
          </w:p>
        </w:tc>
        <w:tc>
          <w:tcPr>
            <w:tcW w:w="2127" w:type="dxa"/>
            <w:tcBorders>
              <w:top w:val="nil"/>
              <w:left w:val="nil"/>
              <w:bottom w:val="single" w:sz="4" w:space="0" w:color="auto"/>
              <w:right w:val="single" w:sz="4" w:space="0" w:color="auto"/>
            </w:tcBorders>
            <w:shd w:val="clear" w:color="auto" w:fill="auto"/>
            <w:noWrap/>
            <w:vAlign w:val="bottom"/>
            <w:hideMark/>
          </w:tcPr>
          <w:p w14:paraId="16C5D84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FADD1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FB8944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119</w:t>
            </w:r>
          </w:p>
        </w:tc>
        <w:tc>
          <w:tcPr>
            <w:tcW w:w="2745" w:type="dxa"/>
            <w:tcBorders>
              <w:top w:val="nil"/>
              <w:left w:val="nil"/>
              <w:bottom w:val="single" w:sz="4" w:space="0" w:color="auto"/>
              <w:right w:val="single" w:sz="4" w:space="0" w:color="auto"/>
            </w:tcBorders>
            <w:shd w:val="clear" w:color="auto" w:fill="auto"/>
            <w:noWrap/>
            <w:vAlign w:val="bottom"/>
            <w:hideMark/>
          </w:tcPr>
          <w:p w14:paraId="071D8E36" w14:textId="60FB18C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3E5715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43A6B5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Платовка</w:t>
            </w:r>
          </w:p>
        </w:tc>
        <w:tc>
          <w:tcPr>
            <w:tcW w:w="2127" w:type="dxa"/>
            <w:tcBorders>
              <w:top w:val="nil"/>
              <w:left w:val="nil"/>
              <w:bottom w:val="single" w:sz="4" w:space="0" w:color="auto"/>
              <w:right w:val="single" w:sz="4" w:space="0" w:color="auto"/>
            </w:tcBorders>
            <w:shd w:val="clear" w:color="auto" w:fill="auto"/>
            <w:noWrap/>
            <w:vAlign w:val="bottom"/>
            <w:hideMark/>
          </w:tcPr>
          <w:p w14:paraId="303442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21D508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5FFCA5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120</w:t>
            </w:r>
          </w:p>
        </w:tc>
        <w:tc>
          <w:tcPr>
            <w:tcW w:w="2745" w:type="dxa"/>
            <w:tcBorders>
              <w:top w:val="nil"/>
              <w:left w:val="nil"/>
              <w:bottom w:val="single" w:sz="4" w:space="0" w:color="auto"/>
              <w:right w:val="single" w:sz="4" w:space="0" w:color="auto"/>
            </w:tcBorders>
            <w:shd w:val="clear" w:color="auto" w:fill="auto"/>
            <w:noWrap/>
            <w:vAlign w:val="bottom"/>
            <w:hideMark/>
          </w:tcPr>
          <w:p w14:paraId="31032EEC" w14:textId="2660C23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22BE51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90120B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Грачевка</w:t>
            </w:r>
          </w:p>
        </w:tc>
        <w:tc>
          <w:tcPr>
            <w:tcW w:w="2127" w:type="dxa"/>
            <w:tcBorders>
              <w:top w:val="nil"/>
              <w:left w:val="nil"/>
              <w:bottom w:val="single" w:sz="4" w:space="0" w:color="auto"/>
              <w:right w:val="single" w:sz="4" w:space="0" w:color="auto"/>
            </w:tcBorders>
            <w:shd w:val="clear" w:color="auto" w:fill="auto"/>
            <w:noWrap/>
            <w:vAlign w:val="bottom"/>
            <w:hideMark/>
          </w:tcPr>
          <w:p w14:paraId="4B4FDEA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2C5BB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9A8580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121</w:t>
            </w:r>
          </w:p>
        </w:tc>
        <w:tc>
          <w:tcPr>
            <w:tcW w:w="2745" w:type="dxa"/>
            <w:tcBorders>
              <w:top w:val="nil"/>
              <w:left w:val="nil"/>
              <w:bottom w:val="single" w:sz="4" w:space="0" w:color="auto"/>
              <w:right w:val="single" w:sz="4" w:space="0" w:color="auto"/>
            </w:tcBorders>
            <w:shd w:val="clear" w:color="auto" w:fill="auto"/>
            <w:noWrap/>
            <w:vAlign w:val="bottom"/>
            <w:hideMark/>
          </w:tcPr>
          <w:p w14:paraId="5A4551AA" w14:textId="7463684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05ADA2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Северный</w:t>
            </w:r>
          </w:p>
        </w:tc>
        <w:tc>
          <w:tcPr>
            <w:tcW w:w="2268" w:type="dxa"/>
            <w:tcBorders>
              <w:top w:val="nil"/>
              <w:left w:val="nil"/>
              <w:bottom w:val="single" w:sz="4" w:space="0" w:color="auto"/>
              <w:right w:val="single" w:sz="4" w:space="0" w:color="auto"/>
            </w:tcBorders>
            <w:shd w:val="clear" w:color="auto" w:fill="auto"/>
            <w:noWrap/>
            <w:vAlign w:val="bottom"/>
            <w:hideMark/>
          </w:tcPr>
          <w:p w14:paraId="286FB32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Соковка</w:t>
            </w:r>
          </w:p>
        </w:tc>
        <w:tc>
          <w:tcPr>
            <w:tcW w:w="2127" w:type="dxa"/>
            <w:tcBorders>
              <w:top w:val="nil"/>
              <w:left w:val="nil"/>
              <w:bottom w:val="single" w:sz="4" w:space="0" w:color="auto"/>
              <w:right w:val="single" w:sz="4" w:space="0" w:color="auto"/>
            </w:tcBorders>
            <w:shd w:val="clear" w:color="auto" w:fill="auto"/>
            <w:noWrap/>
            <w:vAlign w:val="bottom"/>
            <w:hideMark/>
          </w:tcPr>
          <w:p w14:paraId="6038C6B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70694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9C7FB7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122</w:t>
            </w:r>
          </w:p>
        </w:tc>
        <w:tc>
          <w:tcPr>
            <w:tcW w:w="2745" w:type="dxa"/>
            <w:tcBorders>
              <w:top w:val="nil"/>
              <w:left w:val="nil"/>
              <w:bottom w:val="single" w:sz="4" w:space="0" w:color="auto"/>
              <w:right w:val="single" w:sz="4" w:space="0" w:color="auto"/>
            </w:tcBorders>
            <w:shd w:val="clear" w:color="auto" w:fill="auto"/>
            <w:noWrap/>
            <w:vAlign w:val="bottom"/>
            <w:hideMark/>
          </w:tcPr>
          <w:p w14:paraId="7805BDBE" w14:textId="6BB1C8C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F4D1BD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Северный</w:t>
            </w:r>
          </w:p>
        </w:tc>
        <w:tc>
          <w:tcPr>
            <w:tcW w:w="2268" w:type="dxa"/>
            <w:tcBorders>
              <w:top w:val="nil"/>
              <w:left w:val="nil"/>
              <w:bottom w:val="single" w:sz="4" w:space="0" w:color="auto"/>
              <w:right w:val="single" w:sz="4" w:space="0" w:color="auto"/>
            </w:tcBorders>
            <w:shd w:val="clear" w:color="auto" w:fill="auto"/>
            <w:noWrap/>
            <w:vAlign w:val="bottom"/>
            <w:hideMark/>
          </w:tcPr>
          <w:p w14:paraId="1C3287E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Большедорожное</w:t>
            </w:r>
          </w:p>
        </w:tc>
        <w:tc>
          <w:tcPr>
            <w:tcW w:w="2127" w:type="dxa"/>
            <w:tcBorders>
              <w:top w:val="nil"/>
              <w:left w:val="nil"/>
              <w:bottom w:val="single" w:sz="4" w:space="0" w:color="auto"/>
              <w:right w:val="single" w:sz="4" w:space="0" w:color="auto"/>
            </w:tcBorders>
            <w:shd w:val="clear" w:color="auto" w:fill="auto"/>
            <w:noWrap/>
            <w:vAlign w:val="bottom"/>
            <w:hideMark/>
          </w:tcPr>
          <w:p w14:paraId="5993D57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D7622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E83B41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123</w:t>
            </w:r>
          </w:p>
        </w:tc>
        <w:tc>
          <w:tcPr>
            <w:tcW w:w="2745" w:type="dxa"/>
            <w:tcBorders>
              <w:top w:val="nil"/>
              <w:left w:val="nil"/>
              <w:bottom w:val="single" w:sz="4" w:space="0" w:color="auto"/>
              <w:right w:val="single" w:sz="4" w:space="0" w:color="auto"/>
            </w:tcBorders>
            <w:shd w:val="clear" w:color="auto" w:fill="auto"/>
            <w:noWrap/>
            <w:vAlign w:val="bottom"/>
            <w:hideMark/>
          </w:tcPr>
          <w:p w14:paraId="2DA0B464" w14:textId="73CC3AF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935389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9C8F8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Кулагино</w:t>
            </w:r>
          </w:p>
        </w:tc>
        <w:tc>
          <w:tcPr>
            <w:tcW w:w="2127" w:type="dxa"/>
            <w:tcBorders>
              <w:top w:val="nil"/>
              <w:left w:val="nil"/>
              <w:bottom w:val="single" w:sz="4" w:space="0" w:color="auto"/>
              <w:right w:val="single" w:sz="4" w:space="0" w:color="auto"/>
            </w:tcBorders>
            <w:shd w:val="clear" w:color="auto" w:fill="auto"/>
            <w:noWrap/>
            <w:vAlign w:val="bottom"/>
            <w:hideMark/>
          </w:tcPr>
          <w:p w14:paraId="0DDF47E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B67DB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6DE6E0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124</w:t>
            </w:r>
          </w:p>
        </w:tc>
        <w:tc>
          <w:tcPr>
            <w:tcW w:w="2745" w:type="dxa"/>
            <w:tcBorders>
              <w:top w:val="nil"/>
              <w:left w:val="nil"/>
              <w:bottom w:val="single" w:sz="4" w:space="0" w:color="auto"/>
              <w:right w:val="single" w:sz="4" w:space="0" w:color="auto"/>
            </w:tcBorders>
            <w:shd w:val="clear" w:color="auto" w:fill="auto"/>
            <w:noWrap/>
            <w:vAlign w:val="bottom"/>
            <w:hideMark/>
          </w:tcPr>
          <w:p w14:paraId="7E30E5C6" w14:textId="4796080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4EBE33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5878088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Федоровка Первая</w:t>
            </w:r>
          </w:p>
        </w:tc>
        <w:tc>
          <w:tcPr>
            <w:tcW w:w="2127" w:type="dxa"/>
            <w:tcBorders>
              <w:top w:val="nil"/>
              <w:left w:val="nil"/>
              <w:bottom w:val="single" w:sz="4" w:space="0" w:color="auto"/>
              <w:right w:val="single" w:sz="4" w:space="0" w:color="auto"/>
            </w:tcBorders>
            <w:shd w:val="clear" w:color="auto" w:fill="auto"/>
            <w:noWrap/>
            <w:vAlign w:val="bottom"/>
            <w:hideMark/>
          </w:tcPr>
          <w:p w14:paraId="0FECC7B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1730C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900AA5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125</w:t>
            </w:r>
          </w:p>
        </w:tc>
        <w:tc>
          <w:tcPr>
            <w:tcW w:w="2745" w:type="dxa"/>
            <w:tcBorders>
              <w:top w:val="nil"/>
              <w:left w:val="nil"/>
              <w:bottom w:val="single" w:sz="4" w:space="0" w:color="auto"/>
              <w:right w:val="single" w:sz="4" w:space="0" w:color="auto"/>
            </w:tcBorders>
            <w:shd w:val="clear" w:color="auto" w:fill="auto"/>
            <w:noWrap/>
            <w:vAlign w:val="bottom"/>
            <w:hideMark/>
          </w:tcPr>
          <w:p w14:paraId="6993D0E7" w14:textId="13D7BA7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6C20D1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D7C85F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Твердилово</w:t>
            </w:r>
          </w:p>
        </w:tc>
        <w:tc>
          <w:tcPr>
            <w:tcW w:w="2127" w:type="dxa"/>
            <w:tcBorders>
              <w:top w:val="nil"/>
              <w:left w:val="nil"/>
              <w:bottom w:val="single" w:sz="4" w:space="0" w:color="auto"/>
              <w:right w:val="single" w:sz="4" w:space="0" w:color="auto"/>
            </w:tcBorders>
            <w:shd w:val="clear" w:color="auto" w:fill="auto"/>
            <w:noWrap/>
            <w:vAlign w:val="bottom"/>
            <w:hideMark/>
          </w:tcPr>
          <w:p w14:paraId="6D2C3C6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41E78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5B76D5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126</w:t>
            </w:r>
          </w:p>
        </w:tc>
        <w:tc>
          <w:tcPr>
            <w:tcW w:w="2745" w:type="dxa"/>
            <w:tcBorders>
              <w:top w:val="nil"/>
              <w:left w:val="nil"/>
              <w:bottom w:val="single" w:sz="4" w:space="0" w:color="auto"/>
              <w:right w:val="single" w:sz="4" w:space="0" w:color="auto"/>
            </w:tcBorders>
            <w:shd w:val="clear" w:color="auto" w:fill="auto"/>
            <w:noWrap/>
            <w:vAlign w:val="bottom"/>
            <w:hideMark/>
          </w:tcPr>
          <w:p w14:paraId="18EB09D6" w14:textId="2271DAB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BE51F3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FEAB3C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Рязановка</w:t>
            </w:r>
          </w:p>
        </w:tc>
        <w:tc>
          <w:tcPr>
            <w:tcW w:w="2127" w:type="dxa"/>
            <w:tcBorders>
              <w:top w:val="nil"/>
              <w:left w:val="nil"/>
              <w:bottom w:val="single" w:sz="4" w:space="0" w:color="auto"/>
              <w:right w:val="single" w:sz="4" w:space="0" w:color="auto"/>
            </w:tcBorders>
            <w:shd w:val="clear" w:color="auto" w:fill="auto"/>
            <w:noWrap/>
            <w:vAlign w:val="bottom"/>
            <w:hideMark/>
          </w:tcPr>
          <w:p w14:paraId="1A00BC3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0ECD72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05C9D9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127</w:t>
            </w:r>
          </w:p>
        </w:tc>
        <w:tc>
          <w:tcPr>
            <w:tcW w:w="2745" w:type="dxa"/>
            <w:tcBorders>
              <w:top w:val="nil"/>
              <w:left w:val="nil"/>
              <w:bottom w:val="single" w:sz="4" w:space="0" w:color="auto"/>
              <w:right w:val="single" w:sz="4" w:space="0" w:color="auto"/>
            </w:tcBorders>
            <w:shd w:val="clear" w:color="auto" w:fill="auto"/>
            <w:noWrap/>
            <w:vAlign w:val="bottom"/>
            <w:hideMark/>
          </w:tcPr>
          <w:p w14:paraId="5C17228B" w14:textId="5E3F3B1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E9503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35A745D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им 9 Января</w:t>
            </w:r>
          </w:p>
        </w:tc>
        <w:tc>
          <w:tcPr>
            <w:tcW w:w="2127" w:type="dxa"/>
            <w:tcBorders>
              <w:top w:val="nil"/>
              <w:left w:val="nil"/>
              <w:bottom w:val="single" w:sz="4" w:space="0" w:color="auto"/>
              <w:right w:val="single" w:sz="4" w:space="0" w:color="auto"/>
            </w:tcBorders>
            <w:shd w:val="clear" w:color="auto" w:fill="auto"/>
            <w:noWrap/>
            <w:vAlign w:val="bottom"/>
            <w:hideMark/>
          </w:tcPr>
          <w:p w14:paraId="6D2F0C0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2070A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907145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128</w:t>
            </w:r>
          </w:p>
        </w:tc>
        <w:tc>
          <w:tcPr>
            <w:tcW w:w="2745" w:type="dxa"/>
            <w:tcBorders>
              <w:top w:val="nil"/>
              <w:left w:val="nil"/>
              <w:bottom w:val="single" w:sz="4" w:space="0" w:color="auto"/>
              <w:right w:val="single" w:sz="4" w:space="0" w:color="auto"/>
            </w:tcBorders>
            <w:shd w:val="clear" w:color="auto" w:fill="auto"/>
            <w:noWrap/>
            <w:vAlign w:val="bottom"/>
            <w:hideMark/>
          </w:tcPr>
          <w:p w14:paraId="7FA41C47" w14:textId="0EBB7BF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5DDC55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37E90DC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Аландское</w:t>
            </w:r>
          </w:p>
        </w:tc>
        <w:tc>
          <w:tcPr>
            <w:tcW w:w="2127" w:type="dxa"/>
            <w:tcBorders>
              <w:top w:val="nil"/>
              <w:left w:val="nil"/>
              <w:bottom w:val="single" w:sz="4" w:space="0" w:color="auto"/>
              <w:right w:val="single" w:sz="4" w:space="0" w:color="auto"/>
            </w:tcBorders>
            <w:shd w:val="clear" w:color="auto" w:fill="auto"/>
            <w:noWrap/>
            <w:vAlign w:val="bottom"/>
            <w:hideMark/>
          </w:tcPr>
          <w:p w14:paraId="02C1427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750CC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68F90B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129</w:t>
            </w:r>
          </w:p>
        </w:tc>
        <w:tc>
          <w:tcPr>
            <w:tcW w:w="2745" w:type="dxa"/>
            <w:tcBorders>
              <w:top w:val="nil"/>
              <w:left w:val="nil"/>
              <w:bottom w:val="single" w:sz="4" w:space="0" w:color="auto"/>
              <w:right w:val="single" w:sz="4" w:space="0" w:color="auto"/>
            </w:tcBorders>
            <w:shd w:val="clear" w:color="auto" w:fill="auto"/>
            <w:noWrap/>
            <w:vAlign w:val="bottom"/>
            <w:hideMark/>
          </w:tcPr>
          <w:p w14:paraId="3CAE99BD" w14:textId="4926D80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14CAD6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5A5BFD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Подколки</w:t>
            </w:r>
          </w:p>
        </w:tc>
        <w:tc>
          <w:tcPr>
            <w:tcW w:w="2127" w:type="dxa"/>
            <w:tcBorders>
              <w:top w:val="nil"/>
              <w:left w:val="nil"/>
              <w:bottom w:val="single" w:sz="4" w:space="0" w:color="auto"/>
              <w:right w:val="single" w:sz="4" w:space="0" w:color="auto"/>
            </w:tcBorders>
            <w:shd w:val="clear" w:color="auto" w:fill="auto"/>
            <w:noWrap/>
            <w:vAlign w:val="bottom"/>
            <w:hideMark/>
          </w:tcPr>
          <w:p w14:paraId="02BD1FA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C5070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177515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130</w:t>
            </w:r>
          </w:p>
        </w:tc>
        <w:tc>
          <w:tcPr>
            <w:tcW w:w="2745" w:type="dxa"/>
            <w:tcBorders>
              <w:top w:val="nil"/>
              <w:left w:val="nil"/>
              <w:bottom w:val="single" w:sz="4" w:space="0" w:color="auto"/>
              <w:right w:val="single" w:sz="4" w:space="0" w:color="auto"/>
            </w:tcBorders>
            <w:shd w:val="clear" w:color="auto" w:fill="auto"/>
            <w:noWrap/>
            <w:vAlign w:val="bottom"/>
            <w:hideMark/>
          </w:tcPr>
          <w:p w14:paraId="79772494" w14:textId="5349BA3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AC33CA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5EFA81F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Черкассы</w:t>
            </w:r>
          </w:p>
        </w:tc>
        <w:tc>
          <w:tcPr>
            <w:tcW w:w="2127" w:type="dxa"/>
            <w:tcBorders>
              <w:top w:val="nil"/>
              <w:left w:val="nil"/>
              <w:bottom w:val="single" w:sz="4" w:space="0" w:color="auto"/>
              <w:right w:val="single" w:sz="4" w:space="0" w:color="auto"/>
            </w:tcBorders>
            <w:shd w:val="clear" w:color="auto" w:fill="auto"/>
            <w:noWrap/>
            <w:vAlign w:val="bottom"/>
            <w:hideMark/>
          </w:tcPr>
          <w:p w14:paraId="4B58125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79F70A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DAC36F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131</w:t>
            </w:r>
          </w:p>
        </w:tc>
        <w:tc>
          <w:tcPr>
            <w:tcW w:w="2745" w:type="dxa"/>
            <w:tcBorders>
              <w:top w:val="nil"/>
              <w:left w:val="nil"/>
              <w:bottom w:val="single" w:sz="4" w:space="0" w:color="auto"/>
              <w:right w:val="single" w:sz="4" w:space="0" w:color="auto"/>
            </w:tcBorders>
            <w:shd w:val="clear" w:color="auto" w:fill="auto"/>
            <w:noWrap/>
            <w:vAlign w:val="bottom"/>
            <w:hideMark/>
          </w:tcPr>
          <w:p w14:paraId="52C5993E" w14:textId="4AAED2D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194AE9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Абдулинский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3FFA091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Емантаево</w:t>
            </w:r>
          </w:p>
        </w:tc>
        <w:tc>
          <w:tcPr>
            <w:tcW w:w="2127" w:type="dxa"/>
            <w:tcBorders>
              <w:top w:val="nil"/>
              <w:left w:val="nil"/>
              <w:bottom w:val="single" w:sz="4" w:space="0" w:color="auto"/>
              <w:right w:val="single" w:sz="4" w:space="0" w:color="auto"/>
            </w:tcBorders>
            <w:shd w:val="clear" w:color="auto" w:fill="auto"/>
            <w:noWrap/>
            <w:vAlign w:val="bottom"/>
            <w:hideMark/>
          </w:tcPr>
          <w:p w14:paraId="763B2FA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FB5252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AB2B5C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132</w:t>
            </w:r>
          </w:p>
        </w:tc>
        <w:tc>
          <w:tcPr>
            <w:tcW w:w="2745" w:type="dxa"/>
            <w:tcBorders>
              <w:top w:val="nil"/>
              <w:left w:val="nil"/>
              <w:bottom w:val="single" w:sz="4" w:space="0" w:color="auto"/>
              <w:right w:val="single" w:sz="4" w:space="0" w:color="auto"/>
            </w:tcBorders>
            <w:shd w:val="clear" w:color="auto" w:fill="auto"/>
            <w:noWrap/>
            <w:vAlign w:val="bottom"/>
            <w:hideMark/>
          </w:tcPr>
          <w:p w14:paraId="54F462B7" w14:textId="69CAFE8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E7BF50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472D7C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Старобелогорка</w:t>
            </w:r>
          </w:p>
        </w:tc>
        <w:tc>
          <w:tcPr>
            <w:tcW w:w="2127" w:type="dxa"/>
            <w:tcBorders>
              <w:top w:val="nil"/>
              <w:left w:val="nil"/>
              <w:bottom w:val="single" w:sz="4" w:space="0" w:color="auto"/>
              <w:right w:val="single" w:sz="4" w:space="0" w:color="auto"/>
            </w:tcBorders>
            <w:shd w:val="clear" w:color="auto" w:fill="auto"/>
            <w:noWrap/>
            <w:vAlign w:val="bottom"/>
            <w:hideMark/>
          </w:tcPr>
          <w:p w14:paraId="34CC611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9CA0B8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35FA17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133</w:t>
            </w:r>
          </w:p>
        </w:tc>
        <w:tc>
          <w:tcPr>
            <w:tcW w:w="2745" w:type="dxa"/>
            <w:tcBorders>
              <w:top w:val="nil"/>
              <w:left w:val="nil"/>
              <w:bottom w:val="single" w:sz="4" w:space="0" w:color="auto"/>
              <w:right w:val="single" w:sz="4" w:space="0" w:color="auto"/>
            </w:tcBorders>
            <w:shd w:val="clear" w:color="auto" w:fill="auto"/>
            <w:noWrap/>
            <w:vAlign w:val="bottom"/>
            <w:hideMark/>
          </w:tcPr>
          <w:p w14:paraId="06C2FB1A" w14:textId="6EC7F48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127BAE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C3950E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Нойкино</w:t>
            </w:r>
          </w:p>
        </w:tc>
        <w:tc>
          <w:tcPr>
            <w:tcW w:w="2127" w:type="dxa"/>
            <w:tcBorders>
              <w:top w:val="nil"/>
              <w:left w:val="nil"/>
              <w:bottom w:val="single" w:sz="4" w:space="0" w:color="auto"/>
              <w:right w:val="single" w:sz="4" w:space="0" w:color="auto"/>
            </w:tcBorders>
            <w:shd w:val="clear" w:color="auto" w:fill="auto"/>
            <w:noWrap/>
            <w:vAlign w:val="bottom"/>
            <w:hideMark/>
          </w:tcPr>
          <w:p w14:paraId="6DE1C83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F4B31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729A43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134</w:t>
            </w:r>
          </w:p>
        </w:tc>
        <w:tc>
          <w:tcPr>
            <w:tcW w:w="2745" w:type="dxa"/>
            <w:tcBorders>
              <w:top w:val="nil"/>
              <w:left w:val="nil"/>
              <w:bottom w:val="single" w:sz="4" w:space="0" w:color="auto"/>
              <w:right w:val="single" w:sz="4" w:space="0" w:color="auto"/>
            </w:tcBorders>
            <w:shd w:val="clear" w:color="auto" w:fill="auto"/>
            <w:noWrap/>
            <w:vAlign w:val="bottom"/>
            <w:hideMark/>
          </w:tcPr>
          <w:p w14:paraId="038CDDB2" w14:textId="31294EB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E21ACB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7CEC958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Уральское</w:t>
            </w:r>
          </w:p>
        </w:tc>
        <w:tc>
          <w:tcPr>
            <w:tcW w:w="2127" w:type="dxa"/>
            <w:tcBorders>
              <w:top w:val="nil"/>
              <w:left w:val="nil"/>
              <w:bottom w:val="single" w:sz="4" w:space="0" w:color="auto"/>
              <w:right w:val="single" w:sz="4" w:space="0" w:color="auto"/>
            </w:tcBorders>
            <w:shd w:val="clear" w:color="auto" w:fill="auto"/>
            <w:noWrap/>
            <w:vAlign w:val="bottom"/>
            <w:hideMark/>
          </w:tcPr>
          <w:p w14:paraId="1B31C8E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D2623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98822A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135</w:t>
            </w:r>
          </w:p>
        </w:tc>
        <w:tc>
          <w:tcPr>
            <w:tcW w:w="2745" w:type="dxa"/>
            <w:tcBorders>
              <w:top w:val="nil"/>
              <w:left w:val="nil"/>
              <w:bottom w:val="single" w:sz="4" w:space="0" w:color="auto"/>
              <w:right w:val="single" w:sz="4" w:space="0" w:color="auto"/>
            </w:tcBorders>
            <w:shd w:val="clear" w:color="auto" w:fill="auto"/>
            <w:noWrap/>
            <w:vAlign w:val="bottom"/>
            <w:hideMark/>
          </w:tcPr>
          <w:p w14:paraId="06A6F0BD" w14:textId="297989E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D6E246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5766D0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Сарай-Гир</w:t>
            </w:r>
          </w:p>
        </w:tc>
        <w:tc>
          <w:tcPr>
            <w:tcW w:w="2127" w:type="dxa"/>
            <w:tcBorders>
              <w:top w:val="nil"/>
              <w:left w:val="nil"/>
              <w:bottom w:val="single" w:sz="4" w:space="0" w:color="auto"/>
              <w:right w:val="single" w:sz="4" w:space="0" w:color="auto"/>
            </w:tcBorders>
            <w:shd w:val="clear" w:color="auto" w:fill="auto"/>
            <w:noWrap/>
            <w:vAlign w:val="bottom"/>
            <w:hideMark/>
          </w:tcPr>
          <w:p w14:paraId="7B41DD4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BE820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A0F33E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136</w:t>
            </w:r>
          </w:p>
        </w:tc>
        <w:tc>
          <w:tcPr>
            <w:tcW w:w="2745" w:type="dxa"/>
            <w:tcBorders>
              <w:top w:val="nil"/>
              <w:left w:val="nil"/>
              <w:bottom w:val="single" w:sz="4" w:space="0" w:color="auto"/>
              <w:right w:val="single" w:sz="4" w:space="0" w:color="auto"/>
            </w:tcBorders>
            <w:shd w:val="clear" w:color="auto" w:fill="auto"/>
            <w:noWrap/>
            <w:vAlign w:val="bottom"/>
            <w:hideMark/>
          </w:tcPr>
          <w:p w14:paraId="2446B674" w14:textId="149EC62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7D246F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8F8A4B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Лабазы</w:t>
            </w:r>
          </w:p>
        </w:tc>
        <w:tc>
          <w:tcPr>
            <w:tcW w:w="2127" w:type="dxa"/>
            <w:tcBorders>
              <w:top w:val="nil"/>
              <w:left w:val="nil"/>
              <w:bottom w:val="single" w:sz="4" w:space="0" w:color="auto"/>
              <w:right w:val="single" w:sz="4" w:space="0" w:color="auto"/>
            </w:tcBorders>
            <w:shd w:val="clear" w:color="auto" w:fill="auto"/>
            <w:noWrap/>
            <w:vAlign w:val="bottom"/>
            <w:hideMark/>
          </w:tcPr>
          <w:p w14:paraId="25D371B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E356B7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68E11E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137</w:t>
            </w:r>
          </w:p>
        </w:tc>
        <w:tc>
          <w:tcPr>
            <w:tcW w:w="2745" w:type="dxa"/>
            <w:tcBorders>
              <w:top w:val="nil"/>
              <w:left w:val="nil"/>
              <w:bottom w:val="single" w:sz="4" w:space="0" w:color="auto"/>
              <w:right w:val="single" w:sz="4" w:space="0" w:color="auto"/>
            </w:tcBorders>
            <w:shd w:val="clear" w:color="auto" w:fill="auto"/>
            <w:noWrap/>
            <w:vAlign w:val="bottom"/>
            <w:hideMark/>
          </w:tcPr>
          <w:p w14:paraId="63513423" w14:textId="61FA43B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D4A1A8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EE8718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Лекаревка</w:t>
            </w:r>
          </w:p>
        </w:tc>
        <w:tc>
          <w:tcPr>
            <w:tcW w:w="2127" w:type="dxa"/>
            <w:tcBorders>
              <w:top w:val="nil"/>
              <w:left w:val="nil"/>
              <w:bottom w:val="single" w:sz="4" w:space="0" w:color="auto"/>
              <w:right w:val="single" w:sz="4" w:space="0" w:color="auto"/>
            </w:tcBorders>
            <w:shd w:val="clear" w:color="auto" w:fill="auto"/>
            <w:noWrap/>
            <w:vAlign w:val="bottom"/>
            <w:hideMark/>
          </w:tcPr>
          <w:p w14:paraId="165822A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9DAD45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269243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lastRenderedPageBreak/>
              <w:t>138</w:t>
            </w:r>
          </w:p>
        </w:tc>
        <w:tc>
          <w:tcPr>
            <w:tcW w:w="2745" w:type="dxa"/>
            <w:tcBorders>
              <w:top w:val="nil"/>
              <w:left w:val="nil"/>
              <w:bottom w:val="single" w:sz="4" w:space="0" w:color="auto"/>
              <w:right w:val="single" w:sz="4" w:space="0" w:color="auto"/>
            </w:tcBorders>
            <w:shd w:val="clear" w:color="auto" w:fill="auto"/>
            <w:noWrap/>
            <w:vAlign w:val="bottom"/>
            <w:hideMark/>
          </w:tcPr>
          <w:p w14:paraId="469F970B" w14:textId="478389C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372500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0375A80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Воздвиженка</w:t>
            </w:r>
          </w:p>
        </w:tc>
        <w:tc>
          <w:tcPr>
            <w:tcW w:w="2127" w:type="dxa"/>
            <w:tcBorders>
              <w:top w:val="nil"/>
              <w:left w:val="nil"/>
              <w:bottom w:val="single" w:sz="4" w:space="0" w:color="auto"/>
              <w:right w:val="single" w:sz="4" w:space="0" w:color="auto"/>
            </w:tcBorders>
            <w:shd w:val="clear" w:color="auto" w:fill="auto"/>
            <w:noWrap/>
            <w:vAlign w:val="bottom"/>
            <w:hideMark/>
          </w:tcPr>
          <w:p w14:paraId="53BC4CC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B2EBE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B10400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139</w:t>
            </w:r>
          </w:p>
        </w:tc>
        <w:tc>
          <w:tcPr>
            <w:tcW w:w="2745" w:type="dxa"/>
            <w:tcBorders>
              <w:top w:val="nil"/>
              <w:left w:val="nil"/>
              <w:bottom w:val="single" w:sz="4" w:space="0" w:color="auto"/>
              <w:right w:val="single" w:sz="4" w:space="0" w:color="auto"/>
            </w:tcBorders>
            <w:shd w:val="clear" w:color="auto" w:fill="auto"/>
            <w:noWrap/>
            <w:vAlign w:val="bottom"/>
            <w:hideMark/>
          </w:tcPr>
          <w:p w14:paraId="19763314" w14:textId="4A26C44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6923F8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Ташлинский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139B55B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Ташла</w:t>
            </w:r>
          </w:p>
        </w:tc>
        <w:tc>
          <w:tcPr>
            <w:tcW w:w="2127" w:type="dxa"/>
            <w:tcBorders>
              <w:top w:val="nil"/>
              <w:left w:val="nil"/>
              <w:bottom w:val="single" w:sz="4" w:space="0" w:color="auto"/>
              <w:right w:val="single" w:sz="4" w:space="0" w:color="auto"/>
            </w:tcBorders>
            <w:shd w:val="clear" w:color="auto" w:fill="auto"/>
            <w:noWrap/>
            <w:vAlign w:val="bottom"/>
            <w:hideMark/>
          </w:tcPr>
          <w:p w14:paraId="493502A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238AB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811AC3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140</w:t>
            </w:r>
          </w:p>
        </w:tc>
        <w:tc>
          <w:tcPr>
            <w:tcW w:w="2745" w:type="dxa"/>
            <w:tcBorders>
              <w:top w:val="nil"/>
              <w:left w:val="nil"/>
              <w:bottom w:val="single" w:sz="4" w:space="0" w:color="auto"/>
              <w:right w:val="single" w:sz="4" w:space="0" w:color="auto"/>
            </w:tcBorders>
            <w:shd w:val="clear" w:color="auto" w:fill="auto"/>
            <w:noWrap/>
            <w:vAlign w:val="bottom"/>
            <w:hideMark/>
          </w:tcPr>
          <w:p w14:paraId="790911B2" w14:textId="793E6EA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BF8D7B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4778F3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ж/д_ст Заглядино</w:t>
            </w:r>
          </w:p>
        </w:tc>
        <w:tc>
          <w:tcPr>
            <w:tcW w:w="2127" w:type="dxa"/>
            <w:tcBorders>
              <w:top w:val="nil"/>
              <w:left w:val="nil"/>
              <w:bottom w:val="single" w:sz="4" w:space="0" w:color="auto"/>
              <w:right w:val="single" w:sz="4" w:space="0" w:color="auto"/>
            </w:tcBorders>
            <w:shd w:val="clear" w:color="auto" w:fill="auto"/>
            <w:noWrap/>
            <w:vAlign w:val="bottom"/>
            <w:hideMark/>
          </w:tcPr>
          <w:p w14:paraId="39BE43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E9D4C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58D238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141</w:t>
            </w:r>
          </w:p>
        </w:tc>
        <w:tc>
          <w:tcPr>
            <w:tcW w:w="2745" w:type="dxa"/>
            <w:tcBorders>
              <w:top w:val="nil"/>
              <w:left w:val="nil"/>
              <w:bottom w:val="single" w:sz="4" w:space="0" w:color="auto"/>
              <w:right w:val="single" w:sz="4" w:space="0" w:color="auto"/>
            </w:tcBorders>
            <w:shd w:val="clear" w:color="auto" w:fill="auto"/>
            <w:noWrap/>
            <w:vAlign w:val="bottom"/>
            <w:hideMark/>
          </w:tcPr>
          <w:p w14:paraId="62991A2E" w14:textId="05768EE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68E47A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B5EBB1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Платовка</w:t>
            </w:r>
          </w:p>
        </w:tc>
        <w:tc>
          <w:tcPr>
            <w:tcW w:w="2127" w:type="dxa"/>
            <w:tcBorders>
              <w:top w:val="nil"/>
              <w:left w:val="nil"/>
              <w:bottom w:val="single" w:sz="4" w:space="0" w:color="auto"/>
              <w:right w:val="single" w:sz="4" w:space="0" w:color="auto"/>
            </w:tcBorders>
            <w:shd w:val="clear" w:color="auto" w:fill="auto"/>
            <w:noWrap/>
            <w:vAlign w:val="bottom"/>
            <w:hideMark/>
          </w:tcPr>
          <w:p w14:paraId="3C3B2AE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A0C3F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995CA7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142</w:t>
            </w:r>
          </w:p>
        </w:tc>
        <w:tc>
          <w:tcPr>
            <w:tcW w:w="2745" w:type="dxa"/>
            <w:tcBorders>
              <w:top w:val="nil"/>
              <w:left w:val="nil"/>
              <w:bottom w:val="single" w:sz="4" w:space="0" w:color="auto"/>
              <w:right w:val="single" w:sz="4" w:space="0" w:color="auto"/>
            </w:tcBorders>
            <w:shd w:val="clear" w:color="auto" w:fill="auto"/>
            <w:noWrap/>
            <w:vAlign w:val="bottom"/>
            <w:hideMark/>
          </w:tcPr>
          <w:p w14:paraId="6284F2B9" w14:textId="5CC3C4E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160859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0EF1B84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рзд Елшанка</w:t>
            </w:r>
          </w:p>
        </w:tc>
        <w:tc>
          <w:tcPr>
            <w:tcW w:w="2127" w:type="dxa"/>
            <w:tcBorders>
              <w:top w:val="nil"/>
              <w:left w:val="nil"/>
              <w:bottom w:val="single" w:sz="4" w:space="0" w:color="auto"/>
              <w:right w:val="single" w:sz="4" w:space="0" w:color="auto"/>
            </w:tcBorders>
            <w:shd w:val="clear" w:color="auto" w:fill="auto"/>
            <w:noWrap/>
            <w:vAlign w:val="bottom"/>
            <w:hideMark/>
          </w:tcPr>
          <w:p w14:paraId="6A37BED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CCB94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D8A218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143</w:t>
            </w:r>
          </w:p>
        </w:tc>
        <w:tc>
          <w:tcPr>
            <w:tcW w:w="2745" w:type="dxa"/>
            <w:tcBorders>
              <w:top w:val="nil"/>
              <w:left w:val="nil"/>
              <w:bottom w:val="single" w:sz="4" w:space="0" w:color="auto"/>
              <w:right w:val="single" w:sz="4" w:space="0" w:color="auto"/>
            </w:tcBorders>
            <w:shd w:val="clear" w:color="auto" w:fill="auto"/>
            <w:noWrap/>
            <w:vAlign w:val="bottom"/>
            <w:hideMark/>
          </w:tcPr>
          <w:p w14:paraId="67365485" w14:textId="33E7E36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A556FF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2AB56E6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Кирпичный Завод</w:t>
            </w:r>
          </w:p>
        </w:tc>
        <w:tc>
          <w:tcPr>
            <w:tcW w:w="2127" w:type="dxa"/>
            <w:tcBorders>
              <w:top w:val="nil"/>
              <w:left w:val="nil"/>
              <w:bottom w:val="single" w:sz="4" w:space="0" w:color="auto"/>
              <w:right w:val="single" w:sz="4" w:space="0" w:color="auto"/>
            </w:tcBorders>
            <w:shd w:val="clear" w:color="auto" w:fill="auto"/>
            <w:noWrap/>
            <w:vAlign w:val="bottom"/>
            <w:hideMark/>
          </w:tcPr>
          <w:p w14:paraId="0D5898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1C0F7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AEDB5B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144</w:t>
            </w:r>
          </w:p>
        </w:tc>
        <w:tc>
          <w:tcPr>
            <w:tcW w:w="2745" w:type="dxa"/>
            <w:tcBorders>
              <w:top w:val="nil"/>
              <w:left w:val="nil"/>
              <w:bottom w:val="single" w:sz="4" w:space="0" w:color="auto"/>
              <w:right w:val="single" w:sz="4" w:space="0" w:color="auto"/>
            </w:tcBorders>
            <w:shd w:val="clear" w:color="auto" w:fill="auto"/>
            <w:noWrap/>
            <w:vAlign w:val="bottom"/>
            <w:hideMark/>
          </w:tcPr>
          <w:p w14:paraId="4C61C350" w14:textId="09F5252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D8EC1F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Адамовский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8B4A5E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Адамовка</w:t>
            </w:r>
          </w:p>
        </w:tc>
        <w:tc>
          <w:tcPr>
            <w:tcW w:w="2127" w:type="dxa"/>
            <w:tcBorders>
              <w:top w:val="nil"/>
              <w:left w:val="nil"/>
              <w:bottom w:val="single" w:sz="4" w:space="0" w:color="auto"/>
              <w:right w:val="single" w:sz="4" w:space="0" w:color="auto"/>
            </w:tcBorders>
            <w:shd w:val="clear" w:color="auto" w:fill="auto"/>
            <w:noWrap/>
            <w:vAlign w:val="bottom"/>
            <w:hideMark/>
          </w:tcPr>
          <w:p w14:paraId="554E7CF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518CE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289B02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145</w:t>
            </w:r>
          </w:p>
        </w:tc>
        <w:tc>
          <w:tcPr>
            <w:tcW w:w="2745" w:type="dxa"/>
            <w:tcBorders>
              <w:top w:val="nil"/>
              <w:left w:val="nil"/>
              <w:bottom w:val="single" w:sz="4" w:space="0" w:color="auto"/>
              <w:right w:val="single" w:sz="4" w:space="0" w:color="auto"/>
            </w:tcBorders>
            <w:shd w:val="clear" w:color="auto" w:fill="auto"/>
            <w:noWrap/>
            <w:vAlign w:val="bottom"/>
            <w:hideMark/>
          </w:tcPr>
          <w:p w14:paraId="6738A2C9" w14:textId="418A93C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2C9DD3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Светлинский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1537C1C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Актюбинский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17109C8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AF931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A96898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146</w:t>
            </w:r>
          </w:p>
        </w:tc>
        <w:tc>
          <w:tcPr>
            <w:tcW w:w="2745" w:type="dxa"/>
            <w:tcBorders>
              <w:top w:val="nil"/>
              <w:left w:val="nil"/>
              <w:bottom w:val="single" w:sz="4" w:space="0" w:color="auto"/>
              <w:right w:val="single" w:sz="4" w:space="0" w:color="auto"/>
            </w:tcBorders>
            <w:shd w:val="clear" w:color="auto" w:fill="auto"/>
            <w:noWrap/>
            <w:vAlign w:val="bottom"/>
            <w:hideMark/>
          </w:tcPr>
          <w:p w14:paraId="1C26C834" w14:textId="1636B74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6DB234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FE5DB1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Чкаловский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60141D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F7FCFD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0ABF55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147</w:t>
            </w:r>
          </w:p>
        </w:tc>
        <w:tc>
          <w:tcPr>
            <w:tcW w:w="2745" w:type="dxa"/>
            <w:tcBorders>
              <w:top w:val="nil"/>
              <w:left w:val="nil"/>
              <w:bottom w:val="single" w:sz="4" w:space="0" w:color="auto"/>
              <w:right w:val="single" w:sz="4" w:space="0" w:color="auto"/>
            </w:tcBorders>
            <w:shd w:val="clear" w:color="auto" w:fill="auto"/>
            <w:noWrap/>
            <w:vAlign w:val="bottom"/>
            <w:hideMark/>
          </w:tcPr>
          <w:p w14:paraId="4FEECB03" w14:textId="5EF5F09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6EF20D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6ECB770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Нововоронежский</w:t>
            </w:r>
          </w:p>
        </w:tc>
        <w:tc>
          <w:tcPr>
            <w:tcW w:w="2127" w:type="dxa"/>
            <w:tcBorders>
              <w:top w:val="nil"/>
              <w:left w:val="nil"/>
              <w:bottom w:val="single" w:sz="4" w:space="0" w:color="auto"/>
              <w:right w:val="single" w:sz="4" w:space="0" w:color="auto"/>
            </w:tcBorders>
            <w:shd w:val="clear" w:color="auto" w:fill="auto"/>
            <w:noWrap/>
            <w:vAlign w:val="bottom"/>
            <w:hideMark/>
          </w:tcPr>
          <w:p w14:paraId="0EA3083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832508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55485F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148</w:t>
            </w:r>
          </w:p>
        </w:tc>
        <w:tc>
          <w:tcPr>
            <w:tcW w:w="2745" w:type="dxa"/>
            <w:tcBorders>
              <w:top w:val="nil"/>
              <w:left w:val="nil"/>
              <w:bottom w:val="single" w:sz="4" w:space="0" w:color="auto"/>
              <w:right w:val="single" w:sz="4" w:space="0" w:color="auto"/>
            </w:tcBorders>
            <w:shd w:val="clear" w:color="auto" w:fill="auto"/>
            <w:noWrap/>
            <w:vAlign w:val="bottom"/>
            <w:hideMark/>
          </w:tcPr>
          <w:p w14:paraId="16A3B33E" w14:textId="00FC93A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11FFD9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Пономаревский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3500F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Фадеевский</w:t>
            </w:r>
          </w:p>
        </w:tc>
        <w:tc>
          <w:tcPr>
            <w:tcW w:w="2127" w:type="dxa"/>
            <w:tcBorders>
              <w:top w:val="nil"/>
              <w:left w:val="nil"/>
              <w:bottom w:val="single" w:sz="4" w:space="0" w:color="auto"/>
              <w:right w:val="single" w:sz="4" w:space="0" w:color="auto"/>
            </w:tcBorders>
            <w:shd w:val="clear" w:color="auto" w:fill="auto"/>
            <w:noWrap/>
            <w:vAlign w:val="bottom"/>
            <w:hideMark/>
          </w:tcPr>
          <w:p w14:paraId="116E86B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48665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D481A2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149</w:t>
            </w:r>
          </w:p>
        </w:tc>
        <w:tc>
          <w:tcPr>
            <w:tcW w:w="2745" w:type="dxa"/>
            <w:tcBorders>
              <w:top w:val="nil"/>
              <w:left w:val="nil"/>
              <w:bottom w:val="single" w:sz="4" w:space="0" w:color="auto"/>
              <w:right w:val="single" w:sz="4" w:space="0" w:color="auto"/>
            </w:tcBorders>
            <w:shd w:val="clear" w:color="auto" w:fill="auto"/>
            <w:noWrap/>
            <w:vAlign w:val="bottom"/>
            <w:hideMark/>
          </w:tcPr>
          <w:p w14:paraId="7220B644" w14:textId="1C4DF42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BFD35F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6C0BB7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Поповка</w:t>
            </w:r>
          </w:p>
        </w:tc>
        <w:tc>
          <w:tcPr>
            <w:tcW w:w="2127" w:type="dxa"/>
            <w:tcBorders>
              <w:top w:val="nil"/>
              <w:left w:val="nil"/>
              <w:bottom w:val="single" w:sz="4" w:space="0" w:color="auto"/>
              <w:right w:val="single" w:sz="4" w:space="0" w:color="auto"/>
            </w:tcBorders>
            <w:shd w:val="clear" w:color="auto" w:fill="auto"/>
            <w:noWrap/>
            <w:vAlign w:val="bottom"/>
            <w:hideMark/>
          </w:tcPr>
          <w:p w14:paraId="187ECB4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94DA5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B8AD66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150</w:t>
            </w:r>
          </w:p>
        </w:tc>
        <w:tc>
          <w:tcPr>
            <w:tcW w:w="2745" w:type="dxa"/>
            <w:tcBorders>
              <w:top w:val="nil"/>
              <w:left w:val="nil"/>
              <w:bottom w:val="single" w:sz="4" w:space="0" w:color="auto"/>
              <w:right w:val="single" w:sz="4" w:space="0" w:color="auto"/>
            </w:tcBorders>
            <w:shd w:val="clear" w:color="auto" w:fill="auto"/>
            <w:noWrap/>
            <w:vAlign w:val="bottom"/>
            <w:hideMark/>
          </w:tcPr>
          <w:p w14:paraId="384FC2C6" w14:textId="780CA6A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6EFF6D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1EDDE9A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Жилгородок</w:t>
            </w:r>
          </w:p>
        </w:tc>
        <w:tc>
          <w:tcPr>
            <w:tcW w:w="2127" w:type="dxa"/>
            <w:tcBorders>
              <w:top w:val="nil"/>
              <w:left w:val="nil"/>
              <w:bottom w:val="single" w:sz="4" w:space="0" w:color="auto"/>
              <w:right w:val="single" w:sz="4" w:space="0" w:color="auto"/>
            </w:tcBorders>
            <w:shd w:val="clear" w:color="auto" w:fill="auto"/>
            <w:noWrap/>
            <w:vAlign w:val="bottom"/>
            <w:hideMark/>
          </w:tcPr>
          <w:p w14:paraId="4258969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82737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888449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151</w:t>
            </w:r>
          </w:p>
        </w:tc>
        <w:tc>
          <w:tcPr>
            <w:tcW w:w="2745" w:type="dxa"/>
            <w:tcBorders>
              <w:top w:val="nil"/>
              <w:left w:val="nil"/>
              <w:bottom w:val="single" w:sz="4" w:space="0" w:color="auto"/>
              <w:right w:val="single" w:sz="4" w:space="0" w:color="auto"/>
            </w:tcBorders>
            <w:shd w:val="clear" w:color="auto" w:fill="auto"/>
            <w:noWrap/>
            <w:vAlign w:val="bottom"/>
            <w:hideMark/>
          </w:tcPr>
          <w:p w14:paraId="1EBD5085" w14:textId="1ADE3C5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FC6C02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Беляевский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6C771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Буртинский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0C5D6F4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26DF7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295A94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152</w:t>
            </w:r>
          </w:p>
        </w:tc>
        <w:tc>
          <w:tcPr>
            <w:tcW w:w="2745" w:type="dxa"/>
            <w:tcBorders>
              <w:top w:val="nil"/>
              <w:left w:val="nil"/>
              <w:bottom w:val="single" w:sz="4" w:space="0" w:color="auto"/>
              <w:right w:val="single" w:sz="4" w:space="0" w:color="auto"/>
            </w:tcBorders>
            <w:shd w:val="clear" w:color="auto" w:fill="auto"/>
            <w:noWrap/>
            <w:vAlign w:val="bottom"/>
            <w:hideMark/>
          </w:tcPr>
          <w:p w14:paraId="228BD00D" w14:textId="29BB557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8B952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28A2833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Аэропорт</w:t>
            </w:r>
          </w:p>
        </w:tc>
        <w:tc>
          <w:tcPr>
            <w:tcW w:w="2127" w:type="dxa"/>
            <w:tcBorders>
              <w:top w:val="nil"/>
              <w:left w:val="nil"/>
              <w:bottom w:val="single" w:sz="4" w:space="0" w:color="auto"/>
              <w:right w:val="single" w:sz="4" w:space="0" w:color="auto"/>
            </w:tcBorders>
            <w:shd w:val="clear" w:color="auto" w:fill="auto"/>
            <w:noWrap/>
            <w:vAlign w:val="bottom"/>
            <w:hideMark/>
          </w:tcPr>
          <w:p w14:paraId="7D8F867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FB0EA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C56EC4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153</w:t>
            </w:r>
          </w:p>
        </w:tc>
        <w:tc>
          <w:tcPr>
            <w:tcW w:w="2745" w:type="dxa"/>
            <w:tcBorders>
              <w:top w:val="nil"/>
              <w:left w:val="nil"/>
              <w:bottom w:val="single" w:sz="4" w:space="0" w:color="auto"/>
              <w:right w:val="single" w:sz="4" w:space="0" w:color="auto"/>
            </w:tcBorders>
            <w:shd w:val="clear" w:color="auto" w:fill="auto"/>
            <w:noWrap/>
            <w:vAlign w:val="bottom"/>
            <w:hideMark/>
          </w:tcPr>
          <w:p w14:paraId="4DB283A1" w14:textId="14F6C30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470A7A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00DCAEA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Лылово</w:t>
            </w:r>
          </w:p>
        </w:tc>
        <w:tc>
          <w:tcPr>
            <w:tcW w:w="2127" w:type="dxa"/>
            <w:tcBorders>
              <w:top w:val="nil"/>
              <w:left w:val="nil"/>
              <w:bottom w:val="single" w:sz="4" w:space="0" w:color="auto"/>
              <w:right w:val="single" w:sz="4" w:space="0" w:color="auto"/>
            </w:tcBorders>
            <w:shd w:val="clear" w:color="auto" w:fill="auto"/>
            <w:noWrap/>
            <w:vAlign w:val="bottom"/>
            <w:hideMark/>
          </w:tcPr>
          <w:p w14:paraId="2D24EF3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19918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66E7FB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154</w:t>
            </w:r>
          </w:p>
        </w:tc>
        <w:tc>
          <w:tcPr>
            <w:tcW w:w="2745" w:type="dxa"/>
            <w:tcBorders>
              <w:top w:val="nil"/>
              <w:left w:val="nil"/>
              <w:bottom w:val="single" w:sz="4" w:space="0" w:color="auto"/>
              <w:right w:val="single" w:sz="4" w:space="0" w:color="auto"/>
            </w:tcBorders>
            <w:shd w:val="clear" w:color="auto" w:fill="auto"/>
            <w:noWrap/>
            <w:vAlign w:val="bottom"/>
            <w:hideMark/>
          </w:tcPr>
          <w:p w14:paraId="18274E27" w14:textId="127A661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6EDF58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1F0065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Коминтерн</w:t>
            </w:r>
          </w:p>
        </w:tc>
        <w:tc>
          <w:tcPr>
            <w:tcW w:w="2127" w:type="dxa"/>
            <w:tcBorders>
              <w:top w:val="nil"/>
              <w:left w:val="nil"/>
              <w:bottom w:val="single" w:sz="4" w:space="0" w:color="auto"/>
              <w:right w:val="single" w:sz="4" w:space="0" w:color="auto"/>
            </w:tcBorders>
            <w:shd w:val="clear" w:color="auto" w:fill="auto"/>
            <w:noWrap/>
            <w:vAlign w:val="bottom"/>
            <w:hideMark/>
          </w:tcPr>
          <w:p w14:paraId="5030257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A0041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9F1DA3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155</w:t>
            </w:r>
          </w:p>
        </w:tc>
        <w:tc>
          <w:tcPr>
            <w:tcW w:w="2745" w:type="dxa"/>
            <w:tcBorders>
              <w:top w:val="nil"/>
              <w:left w:val="nil"/>
              <w:bottom w:val="single" w:sz="4" w:space="0" w:color="auto"/>
              <w:right w:val="single" w:sz="4" w:space="0" w:color="auto"/>
            </w:tcBorders>
            <w:shd w:val="clear" w:color="auto" w:fill="auto"/>
            <w:noWrap/>
            <w:vAlign w:val="bottom"/>
            <w:hideMark/>
          </w:tcPr>
          <w:p w14:paraId="1E4C48F8" w14:textId="73E9FA2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F980A4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36CF9B9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Свердлово</w:t>
            </w:r>
          </w:p>
        </w:tc>
        <w:tc>
          <w:tcPr>
            <w:tcW w:w="2127" w:type="dxa"/>
            <w:tcBorders>
              <w:top w:val="nil"/>
              <w:left w:val="nil"/>
              <w:bottom w:val="single" w:sz="4" w:space="0" w:color="auto"/>
              <w:right w:val="single" w:sz="4" w:space="0" w:color="auto"/>
            </w:tcBorders>
            <w:shd w:val="clear" w:color="auto" w:fill="auto"/>
            <w:noWrap/>
            <w:vAlign w:val="bottom"/>
            <w:hideMark/>
          </w:tcPr>
          <w:p w14:paraId="558FC5B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B4DF80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0CA030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156</w:t>
            </w:r>
          </w:p>
        </w:tc>
        <w:tc>
          <w:tcPr>
            <w:tcW w:w="2745" w:type="dxa"/>
            <w:tcBorders>
              <w:top w:val="nil"/>
              <w:left w:val="nil"/>
              <w:bottom w:val="single" w:sz="4" w:space="0" w:color="auto"/>
              <w:right w:val="single" w:sz="4" w:space="0" w:color="auto"/>
            </w:tcBorders>
            <w:shd w:val="clear" w:color="auto" w:fill="auto"/>
            <w:noWrap/>
            <w:vAlign w:val="bottom"/>
            <w:hideMark/>
          </w:tcPr>
          <w:p w14:paraId="00E31C7B" w14:textId="2739326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3C8549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762817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Волжский</w:t>
            </w:r>
          </w:p>
        </w:tc>
        <w:tc>
          <w:tcPr>
            <w:tcW w:w="2127" w:type="dxa"/>
            <w:tcBorders>
              <w:top w:val="nil"/>
              <w:left w:val="nil"/>
              <w:bottom w:val="single" w:sz="4" w:space="0" w:color="auto"/>
              <w:right w:val="single" w:sz="4" w:space="0" w:color="auto"/>
            </w:tcBorders>
            <w:shd w:val="clear" w:color="auto" w:fill="auto"/>
            <w:noWrap/>
            <w:vAlign w:val="bottom"/>
            <w:hideMark/>
          </w:tcPr>
          <w:p w14:paraId="790CCE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D8C4B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930E53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157</w:t>
            </w:r>
          </w:p>
        </w:tc>
        <w:tc>
          <w:tcPr>
            <w:tcW w:w="2745" w:type="dxa"/>
            <w:tcBorders>
              <w:top w:val="nil"/>
              <w:left w:val="nil"/>
              <w:bottom w:val="single" w:sz="4" w:space="0" w:color="auto"/>
              <w:right w:val="single" w:sz="4" w:space="0" w:color="auto"/>
            </w:tcBorders>
            <w:shd w:val="clear" w:color="auto" w:fill="auto"/>
            <w:noWrap/>
            <w:vAlign w:val="bottom"/>
            <w:hideMark/>
          </w:tcPr>
          <w:p w14:paraId="63D5F2CD" w14:textId="0EB19A1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1D0868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7C4C92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Привольный</w:t>
            </w:r>
          </w:p>
        </w:tc>
        <w:tc>
          <w:tcPr>
            <w:tcW w:w="2127" w:type="dxa"/>
            <w:tcBorders>
              <w:top w:val="nil"/>
              <w:left w:val="nil"/>
              <w:bottom w:val="single" w:sz="4" w:space="0" w:color="auto"/>
              <w:right w:val="single" w:sz="4" w:space="0" w:color="auto"/>
            </w:tcBorders>
            <w:shd w:val="clear" w:color="auto" w:fill="auto"/>
            <w:noWrap/>
            <w:vAlign w:val="bottom"/>
            <w:hideMark/>
          </w:tcPr>
          <w:p w14:paraId="336578D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EF286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500663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158</w:t>
            </w:r>
          </w:p>
        </w:tc>
        <w:tc>
          <w:tcPr>
            <w:tcW w:w="2745" w:type="dxa"/>
            <w:tcBorders>
              <w:top w:val="nil"/>
              <w:left w:val="nil"/>
              <w:bottom w:val="single" w:sz="4" w:space="0" w:color="auto"/>
              <w:right w:val="single" w:sz="4" w:space="0" w:color="auto"/>
            </w:tcBorders>
            <w:shd w:val="clear" w:color="auto" w:fill="auto"/>
            <w:noWrap/>
            <w:vAlign w:val="bottom"/>
            <w:hideMark/>
          </w:tcPr>
          <w:p w14:paraId="0B5D5659" w14:textId="4B70EF2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6C6411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4EBAED8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Уральский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7436873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71813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3ED80A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159</w:t>
            </w:r>
          </w:p>
        </w:tc>
        <w:tc>
          <w:tcPr>
            <w:tcW w:w="2745" w:type="dxa"/>
            <w:tcBorders>
              <w:top w:val="nil"/>
              <w:left w:val="nil"/>
              <w:bottom w:val="single" w:sz="4" w:space="0" w:color="auto"/>
              <w:right w:val="single" w:sz="4" w:space="0" w:color="auto"/>
            </w:tcBorders>
            <w:shd w:val="clear" w:color="auto" w:fill="auto"/>
            <w:noWrap/>
            <w:vAlign w:val="bottom"/>
            <w:hideMark/>
          </w:tcPr>
          <w:p w14:paraId="796CADE0" w14:textId="0C44053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957614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083C118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Пономарево</w:t>
            </w:r>
          </w:p>
        </w:tc>
        <w:tc>
          <w:tcPr>
            <w:tcW w:w="2127" w:type="dxa"/>
            <w:tcBorders>
              <w:top w:val="nil"/>
              <w:left w:val="nil"/>
              <w:bottom w:val="single" w:sz="4" w:space="0" w:color="auto"/>
              <w:right w:val="single" w:sz="4" w:space="0" w:color="auto"/>
            </w:tcBorders>
            <w:shd w:val="clear" w:color="auto" w:fill="auto"/>
            <w:noWrap/>
            <w:vAlign w:val="bottom"/>
            <w:hideMark/>
          </w:tcPr>
          <w:p w14:paraId="037A148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5719C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677DBF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160</w:t>
            </w:r>
          </w:p>
        </w:tc>
        <w:tc>
          <w:tcPr>
            <w:tcW w:w="2745" w:type="dxa"/>
            <w:tcBorders>
              <w:top w:val="nil"/>
              <w:left w:val="nil"/>
              <w:bottom w:val="single" w:sz="4" w:space="0" w:color="auto"/>
              <w:right w:val="single" w:sz="4" w:space="0" w:color="auto"/>
            </w:tcBorders>
            <w:shd w:val="clear" w:color="auto" w:fill="auto"/>
            <w:noWrap/>
            <w:vAlign w:val="bottom"/>
            <w:hideMark/>
          </w:tcPr>
          <w:p w14:paraId="3F3EBEFE" w14:textId="034D711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531E07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57C953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Лисья Поляна</w:t>
            </w:r>
          </w:p>
        </w:tc>
        <w:tc>
          <w:tcPr>
            <w:tcW w:w="2127" w:type="dxa"/>
            <w:tcBorders>
              <w:top w:val="nil"/>
              <w:left w:val="nil"/>
              <w:bottom w:val="single" w:sz="4" w:space="0" w:color="auto"/>
              <w:right w:val="single" w:sz="4" w:space="0" w:color="auto"/>
            </w:tcBorders>
            <w:shd w:val="clear" w:color="auto" w:fill="auto"/>
            <w:noWrap/>
            <w:vAlign w:val="bottom"/>
            <w:hideMark/>
          </w:tcPr>
          <w:p w14:paraId="5776097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A1BB6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6852D4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161</w:t>
            </w:r>
          </w:p>
        </w:tc>
        <w:tc>
          <w:tcPr>
            <w:tcW w:w="2745" w:type="dxa"/>
            <w:tcBorders>
              <w:top w:val="nil"/>
              <w:left w:val="nil"/>
              <w:bottom w:val="single" w:sz="4" w:space="0" w:color="auto"/>
              <w:right w:val="single" w:sz="4" w:space="0" w:color="auto"/>
            </w:tcBorders>
            <w:shd w:val="clear" w:color="auto" w:fill="auto"/>
            <w:noWrap/>
            <w:vAlign w:val="bottom"/>
            <w:hideMark/>
          </w:tcPr>
          <w:p w14:paraId="2E25EC68" w14:textId="78EE2CD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FEB2AC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7BD5A5D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Светлый</w:t>
            </w:r>
          </w:p>
        </w:tc>
        <w:tc>
          <w:tcPr>
            <w:tcW w:w="2127" w:type="dxa"/>
            <w:tcBorders>
              <w:top w:val="nil"/>
              <w:left w:val="nil"/>
              <w:bottom w:val="single" w:sz="4" w:space="0" w:color="auto"/>
              <w:right w:val="single" w:sz="4" w:space="0" w:color="auto"/>
            </w:tcBorders>
            <w:shd w:val="clear" w:color="auto" w:fill="auto"/>
            <w:noWrap/>
            <w:vAlign w:val="bottom"/>
            <w:hideMark/>
          </w:tcPr>
          <w:p w14:paraId="4E48A2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ECFD5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E9FED3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162</w:t>
            </w:r>
          </w:p>
        </w:tc>
        <w:tc>
          <w:tcPr>
            <w:tcW w:w="2745" w:type="dxa"/>
            <w:tcBorders>
              <w:top w:val="nil"/>
              <w:left w:val="nil"/>
              <w:bottom w:val="single" w:sz="4" w:space="0" w:color="auto"/>
              <w:right w:val="single" w:sz="4" w:space="0" w:color="auto"/>
            </w:tcBorders>
            <w:shd w:val="clear" w:color="auto" w:fill="auto"/>
            <w:noWrap/>
            <w:vAlign w:val="bottom"/>
            <w:hideMark/>
          </w:tcPr>
          <w:p w14:paraId="585BF553" w14:textId="31013E0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ADF60B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468E5E7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Халилово</w:t>
            </w:r>
          </w:p>
        </w:tc>
        <w:tc>
          <w:tcPr>
            <w:tcW w:w="2127" w:type="dxa"/>
            <w:tcBorders>
              <w:top w:val="nil"/>
              <w:left w:val="nil"/>
              <w:bottom w:val="single" w:sz="4" w:space="0" w:color="auto"/>
              <w:right w:val="single" w:sz="4" w:space="0" w:color="auto"/>
            </w:tcBorders>
            <w:shd w:val="clear" w:color="auto" w:fill="auto"/>
            <w:noWrap/>
            <w:vAlign w:val="bottom"/>
            <w:hideMark/>
          </w:tcPr>
          <w:p w14:paraId="5EC9E8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72566C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8C0B31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163</w:t>
            </w:r>
          </w:p>
        </w:tc>
        <w:tc>
          <w:tcPr>
            <w:tcW w:w="2745" w:type="dxa"/>
            <w:tcBorders>
              <w:top w:val="nil"/>
              <w:left w:val="nil"/>
              <w:bottom w:val="single" w:sz="4" w:space="0" w:color="auto"/>
              <w:right w:val="single" w:sz="4" w:space="0" w:color="auto"/>
            </w:tcBorders>
            <w:shd w:val="clear" w:color="auto" w:fill="auto"/>
            <w:noWrap/>
            <w:vAlign w:val="bottom"/>
            <w:hideMark/>
          </w:tcPr>
          <w:p w14:paraId="73A2B505" w14:textId="39F9F7B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4077ED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E9A126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Ясногорский</w:t>
            </w:r>
          </w:p>
        </w:tc>
        <w:tc>
          <w:tcPr>
            <w:tcW w:w="2127" w:type="dxa"/>
            <w:tcBorders>
              <w:top w:val="nil"/>
              <w:left w:val="nil"/>
              <w:bottom w:val="single" w:sz="4" w:space="0" w:color="auto"/>
              <w:right w:val="single" w:sz="4" w:space="0" w:color="auto"/>
            </w:tcBorders>
            <w:shd w:val="clear" w:color="auto" w:fill="auto"/>
            <w:noWrap/>
            <w:vAlign w:val="bottom"/>
            <w:hideMark/>
          </w:tcPr>
          <w:p w14:paraId="27C04BB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576E3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0E3A13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164</w:t>
            </w:r>
          </w:p>
        </w:tc>
        <w:tc>
          <w:tcPr>
            <w:tcW w:w="2745" w:type="dxa"/>
            <w:tcBorders>
              <w:top w:val="nil"/>
              <w:left w:val="nil"/>
              <w:bottom w:val="single" w:sz="4" w:space="0" w:color="auto"/>
              <w:right w:val="single" w:sz="4" w:space="0" w:color="auto"/>
            </w:tcBorders>
            <w:shd w:val="clear" w:color="auto" w:fill="auto"/>
            <w:noWrap/>
            <w:vAlign w:val="bottom"/>
            <w:hideMark/>
          </w:tcPr>
          <w:p w14:paraId="07AD00DF" w14:textId="544B016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307137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1182E61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Димитровский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65C1F81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E7560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E2CD28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165</w:t>
            </w:r>
          </w:p>
        </w:tc>
        <w:tc>
          <w:tcPr>
            <w:tcW w:w="2745" w:type="dxa"/>
            <w:tcBorders>
              <w:top w:val="nil"/>
              <w:left w:val="nil"/>
              <w:bottom w:val="single" w:sz="4" w:space="0" w:color="auto"/>
              <w:right w:val="single" w:sz="4" w:space="0" w:color="auto"/>
            </w:tcBorders>
            <w:shd w:val="clear" w:color="auto" w:fill="auto"/>
            <w:noWrap/>
            <w:vAlign w:val="bottom"/>
            <w:hideMark/>
          </w:tcPr>
          <w:p w14:paraId="18948F7C" w14:textId="158F2AA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6513BD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570D4D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Ростошь</w:t>
            </w:r>
          </w:p>
        </w:tc>
        <w:tc>
          <w:tcPr>
            <w:tcW w:w="2127" w:type="dxa"/>
            <w:tcBorders>
              <w:top w:val="nil"/>
              <w:left w:val="nil"/>
              <w:bottom w:val="single" w:sz="4" w:space="0" w:color="auto"/>
              <w:right w:val="single" w:sz="4" w:space="0" w:color="auto"/>
            </w:tcBorders>
            <w:shd w:val="clear" w:color="auto" w:fill="auto"/>
            <w:noWrap/>
            <w:vAlign w:val="bottom"/>
            <w:hideMark/>
          </w:tcPr>
          <w:p w14:paraId="14A1DEA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7D1270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5DC2E9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166</w:t>
            </w:r>
          </w:p>
        </w:tc>
        <w:tc>
          <w:tcPr>
            <w:tcW w:w="2745" w:type="dxa"/>
            <w:tcBorders>
              <w:top w:val="nil"/>
              <w:left w:val="nil"/>
              <w:bottom w:val="single" w:sz="4" w:space="0" w:color="auto"/>
              <w:right w:val="single" w:sz="4" w:space="0" w:color="auto"/>
            </w:tcBorders>
            <w:shd w:val="clear" w:color="auto" w:fill="auto"/>
            <w:noWrap/>
            <w:vAlign w:val="bottom"/>
            <w:hideMark/>
          </w:tcPr>
          <w:p w14:paraId="4AF383AF" w14:textId="1CF449F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B0FB8F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25371D1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Репино</w:t>
            </w:r>
          </w:p>
        </w:tc>
        <w:tc>
          <w:tcPr>
            <w:tcW w:w="2127" w:type="dxa"/>
            <w:tcBorders>
              <w:top w:val="nil"/>
              <w:left w:val="nil"/>
              <w:bottom w:val="single" w:sz="4" w:space="0" w:color="auto"/>
              <w:right w:val="single" w:sz="4" w:space="0" w:color="auto"/>
            </w:tcBorders>
            <w:shd w:val="clear" w:color="auto" w:fill="auto"/>
            <w:noWrap/>
            <w:vAlign w:val="bottom"/>
            <w:hideMark/>
          </w:tcPr>
          <w:p w14:paraId="4E63DAE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A926EA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DD24AD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167</w:t>
            </w:r>
          </w:p>
        </w:tc>
        <w:tc>
          <w:tcPr>
            <w:tcW w:w="2745" w:type="dxa"/>
            <w:tcBorders>
              <w:top w:val="nil"/>
              <w:left w:val="nil"/>
              <w:bottom w:val="single" w:sz="4" w:space="0" w:color="auto"/>
              <w:right w:val="single" w:sz="4" w:space="0" w:color="auto"/>
            </w:tcBorders>
            <w:shd w:val="clear" w:color="auto" w:fill="auto"/>
            <w:noWrap/>
            <w:vAlign w:val="bottom"/>
            <w:hideMark/>
          </w:tcPr>
          <w:p w14:paraId="678D44FC" w14:textId="5EC3306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19C6A9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58B0E92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Ириклинский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15EE85D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363111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EAC418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168</w:t>
            </w:r>
          </w:p>
        </w:tc>
        <w:tc>
          <w:tcPr>
            <w:tcW w:w="2745" w:type="dxa"/>
            <w:tcBorders>
              <w:top w:val="nil"/>
              <w:left w:val="nil"/>
              <w:bottom w:val="single" w:sz="4" w:space="0" w:color="auto"/>
              <w:right w:val="single" w:sz="4" w:space="0" w:color="auto"/>
            </w:tcBorders>
            <w:shd w:val="clear" w:color="auto" w:fill="auto"/>
            <w:noWrap/>
            <w:vAlign w:val="bottom"/>
            <w:hideMark/>
          </w:tcPr>
          <w:p w14:paraId="1159D24D" w14:textId="595F35A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DE57EA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2839C79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Новоалексеевка</w:t>
            </w:r>
          </w:p>
        </w:tc>
        <w:tc>
          <w:tcPr>
            <w:tcW w:w="2127" w:type="dxa"/>
            <w:tcBorders>
              <w:top w:val="nil"/>
              <w:left w:val="nil"/>
              <w:bottom w:val="single" w:sz="4" w:space="0" w:color="auto"/>
              <w:right w:val="single" w:sz="4" w:space="0" w:color="auto"/>
            </w:tcBorders>
            <w:shd w:val="clear" w:color="auto" w:fill="auto"/>
            <w:noWrap/>
            <w:vAlign w:val="bottom"/>
            <w:hideMark/>
          </w:tcPr>
          <w:p w14:paraId="4BAA67F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5D2C1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A94BA6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169</w:t>
            </w:r>
          </w:p>
        </w:tc>
        <w:tc>
          <w:tcPr>
            <w:tcW w:w="2745" w:type="dxa"/>
            <w:tcBorders>
              <w:top w:val="nil"/>
              <w:left w:val="nil"/>
              <w:bottom w:val="single" w:sz="4" w:space="0" w:color="auto"/>
              <w:right w:val="single" w:sz="4" w:space="0" w:color="auto"/>
            </w:tcBorders>
            <w:shd w:val="clear" w:color="auto" w:fill="auto"/>
            <w:noWrap/>
            <w:vAlign w:val="bottom"/>
            <w:hideMark/>
          </w:tcPr>
          <w:p w14:paraId="66C03A6A" w14:textId="2C430C3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78DE06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18E6BED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Яблоневый</w:t>
            </w:r>
          </w:p>
        </w:tc>
        <w:tc>
          <w:tcPr>
            <w:tcW w:w="2127" w:type="dxa"/>
            <w:tcBorders>
              <w:top w:val="nil"/>
              <w:left w:val="nil"/>
              <w:bottom w:val="single" w:sz="4" w:space="0" w:color="auto"/>
              <w:right w:val="single" w:sz="4" w:space="0" w:color="auto"/>
            </w:tcBorders>
            <w:shd w:val="clear" w:color="auto" w:fill="auto"/>
            <w:noWrap/>
            <w:vAlign w:val="bottom"/>
            <w:hideMark/>
          </w:tcPr>
          <w:p w14:paraId="6733F57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6F19A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470BE2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170</w:t>
            </w:r>
          </w:p>
        </w:tc>
        <w:tc>
          <w:tcPr>
            <w:tcW w:w="2745" w:type="dxa"/>
            <w:tcBorders>
              <w:top w:val="nil"/>
              <w:left w:val="nil"/>
              <w:bottom w:val="single" w:sz="4" w:space="0" w:color="auto"/>
              <w:right w:val="single" w:sz="4" w:space="0" w:color="auto"/>
            </w:tcBorders>
            <w:shd w:val="clear" w:color="auto" w:fill="auto"/>
            <w:noWrap/>
            <w:vAlign w:val="bottom"/>
            <w:hideMark/>
          </w:tcPr>
          <w:p w14:paraId="343CA60E" w14:textId="20119A0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5BB3B8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4AE79F1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Рабочий</w:t>
            </w:r>
          </w:p>
        </w:tc>
        <w:tc>
          <w:tcPr>
            <w:tcW w:w="2127" w:type="dxa"/>
            <w:tcBorders>
              <w:top w:val="nil"/>
              <w:left w:val="nil"/>
              <w:bottom w:val="single" w:sz="4" w:space="0" w:color="auto"/>
              <w:right w:val="single" w:sz="4" w:space="0" w:color="auto"/>
            </w:tcBorders>
            <w:shd w:val="clear" w:color="auto" w:fill="auto"/>
            <w:noWrap/>
            <w:vAlign w:val="bottom"/>
            <w:hideMark/>
          </w:tcPr>
          <w:p w14:paraId="32CEB7D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7DA81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437189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171</w:t>
            </w:r>
          </w:p>
        </w:tc>
        <w:tc>
          <w:tcPr>
            <w:tcW w:w="2745" w:type="dxa"/>
            <w:tcBorders>
              <w:top w:val="nil"/>
              <w:left w:val="nil"/>
              <w:bottom w:val="single" w:sz="4" w:space="0" w:color="auto"/>
              <w:right w:val="single" w:sz="4" w:space="0" w:color="auto"/>
            </w:tcBorders>
            <w:shd w:val="clear" w:color="auto" w:fill="auto"/>
            <w:noWrap/>
            <w:vAlign w:val="bottom"/>
            <w:hideMark/>
          </w:tcPr>
          <w:p w14:paraId="70B84B26" w14:textId="675E622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927E44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A6D017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Высотный</w:t>
            </w:r>
          </w:p>
        </w:tc>
        <w:tc>
          <w:tcPr>
            <w:tcW w:w="2127" w:type="dxa"/>
            <w:tcBorders>
              <w:top w:val="nil"/>
              <w:left w:val="nil"/>
              <w:bottom w:val="single" w:sz="4" w:space="0" w:color="auto"/>
              <w:right w:val="single" w:sz="4" w:space="0" w:color="auto"/>
            </w:tcBorders>
            <w:shd w:val="clear" w:color="auto" w:fill="auto"/>
            <w:noWrap/>
            <w:vAlign w:val="bottom"/>
            <w:hideMark/>
          </w:tcPr>
          <w:p w14:paraId="02DDCFE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9795E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9A52AC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172</w:t>
            </w:r>
          </w:p>
        </w:tc>
        <w:tc>
          <w:tcPr>
            <w:tcW w:w="2745" w:type="dxa"/>
            <w:tcBorders>
              <w:top w:val="nil"/>
              <w:left w:val="nil"/>
              <w:bottom w:val="single" w:sz="4" w:space="0" w:color="auto"/>
              <w:right w:val="single" w:sz="4" w:space="0" w:color="auto"/>
            </w:tcBorders>
            <w:shd w:val="clear" w:color="auto" w:fill="auto"/>
            <w:noWrap/>
            <w:vAlign w:val="bottom"/>
            <w:hideMark/>
          </w:tcPr>
          <w:p w14:paraId="50680C22" w14:textId="04B9C71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2A6526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01B3783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Искра</w:t>
            </w:r>
          </w:p>
        </w:tc>
        <w:tc>
          <w:tcPr>
            <w:tcW w:w="2127" w:type="dxa"/>
            <w:tcBorders>
              <w:top w:val="nil"/>
              <w:left w:val="nil"/>
              <w:bottom w:val="single" w:sz="4" w:space="0" w:color="auto"/>
              <w:right w:val="single" w:sz="4" w:space="0" w:color="auto"/>
            </w:tcBorders>
            <w:shd w:val="clear" w:color="auto" w:fill="auto"/>
            <w:noWrap/>
            <w:vAlign w:val="bottom"/>
            <w:hideMark/>
          </w:tcPr>
          <w:p w14:paraId="5D18483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5191A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D5F0F5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173</w:t>
            </w:r>
          </w:p>
        </w:tc>
        <w:tc>
          <w:tcPr>
            <w:tcW w:w="2745" w:type="dxa"/>
            <w:tcBorders>
              <w:top w:val="nil"/>
              <w:left w:val="nil"/>
              <w:bottom w:val="single" w:sz="4" w:space="0" w:color="auto"/>
              <w:right w:val="single" w:sz="4" w:space="0" w:color="auto"/>
            </w:tcBorders>
            <w:shd w:val="clear" w:color="auto" w:fill="auto"/>
            <w:noWrap/>
            <w:vAlign w:val="bottom"/>
            <w:hideMark/>
          </w:tcPr>
          <w:p w14:paraId="22DD6F6D" w14:textId="01EA556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408801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527B85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Среднеуранский</w:t>
            </w:r>
          </w:p>
        </w:tc>
        <w:tc>
          <w:tcPr>
            <w:tcW w:w="2127" w:type="dxa"/>
            <w:tcBorders>
              <w:top w:val="nil"/>
              <w:left w:val="nil"/>
              <w:bottom w:val="single" w:sz="4" w:space="0" w:color="auto"/>
              <w:right w:val="single" w:sz="4" w:space="0" w:color="auto"/>
            </w:tcBorders>
            <w:shd w:val="clear" w:color="auto" w:fill="auto"/>
            <w:noWrap/>
            <w:vAlign w:val="bottom"/>
            <w:hideMark/>
          </w:tcPr>
          <w:p w14:paraId="0FD8D43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1442E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04D877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174</w:t>
            </w:r>
          </w:p>
        </w:tc>
        <w:tc>
          <w:tcPr>
            <w:tcW w:w="2745" w:type="dxa"/>
            <w:tcBorders>
              <w:top w:val="nil"/>
              <w:left w:val="nil"/>
              <w:bottom w:val="single" w:sz="4" w:space="0" w:color="auto"/>
              <w:right w:val="single" w:sz="4" w:space="0" w:color="auto"/>
            </w:tcBorders>
            <w:shd w:val="clear" w:color="auto" w:fill="auto"/>
            <w:noWrap/>
            <w:vAlign w:val="bottom"/>
            <w:hideMark/>
          </w:tcPr>
          <w:p w14:paraId="2951B060" w14:textId="7AB8DA1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DE820C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0D3F2EB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Октябрьский</w:t>
            </w:r>
          </w:p>
        </w:tc>
        <w:tc>
          <w:tcPr>
            <w:tcW w:w="2127" w:type="dxa"/>
            <w:tcBorders>
              <w:top w:val="nil"/>
              <w:left w:val="nil"/>
              <w:bottom w:val="single" w:sz="4" w:space="0" w:color="auto"/>
              <w:right w:val="single" w:sz="4" w:space="0" w:color="auto"/>
            </w:tcBorders>
            <w:shd w:val="clear" w:color="auto" w:fill="auto"/>
            <w:noWrap/>
            <w:vAlign w:val="bottom"/>
            <w:hideMark/>
          </w:tcPr>
          <w:p w14:paraId="4BEFFEF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1A4B25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158AD6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175</w:t>
            </w:r>
          </w:p>
        </w:tc>
        <w:tc>
          <w:tcPr>
            <w:tcW w:w="2745" w:type="dxa"/>
            <w:tcBorders>
              <w:top w:val="nil"/>
              <w:left w:val="nil"/>
              <w:bottom w:val="single" w:sz="4" w:space="0" w:color="auto"/>
              <w:right w:val="single" w:sz="4" w:space="0" w:color="auto"/>
            </w:tcBorders>
            <w:shd w:val="clear" w:color="auto" w:fill="auto"/>
            <w:noWrap/>
            <w:vAlign w:val="bottom"/>
            <w:hideMark/>
          </w:tcPr>
          <w:p w14:paraId="1202304D" w14:textId="7CC96FE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903BD8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1F8BEAA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Молодежный</w:t>
            </w:r>
          </w:p>
        </w:tc>
        <w:tc>
          <w:tcPr>
            <w:tcW w:w="2127" w:type="dxa"/>
            <w:tcBorders>
              <w:top w:val="nil"/>
              <w:left w:val="nil"/>
              <w:bottom w:val="single" w:sz="4" w:space="0" w:color="auto"/>
              <w:right w:val="single" w:sz="4" w:space="0" w:color="auto"/>
            </w:tcBorders>
            <w:shd w:val="clear" w:color="auto" w:fill="auto"/>
            <w:noWrap/>
            <w:vAlign w:val="bottom"/>
            <w:hideMark/>
          </w:tcPr>
          <w:p w14:paraId="55B591B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78F12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65978D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176</w:t>
            </w:r>
          </w:p>
        </w:tc>
        <w:tc>
          <w:tcPr>
            <w:tcW w:w="2745" w:type="dxa"/>
            <w:tcBorders>
              <w:top w:val="nil"/>
              <w:left w:val="nil"/>
              <w:bottom w:val="single" w:sz="4" w:space="0" w:color="auto"/>
              <w:right w:val="single" w:sz="4" w:space="0" w:color="auto"/>
            </w:tcBorders>
            <w:shd w:val="clear" w:color="auto" w:fill="auto"/>
            <w:noWrap/>
            <w:vAlign w:val="bottom"/>
            <w:hideMark/>
          </w:tcPr>
          <w:p w14:paraId="017C7D90" w14:textId="27088E6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FE9A10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60D4623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Новосаринский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4EC8ABF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826B3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1C82C4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177</w:t>
            </w:r>
          </w:p>
        </w:tc>
        <w:tc>
          <w:tcPr>
            <w:tcW w:w="2745" w:type="dxa"/>
            <w:tcBorders>
              <w:top w:val="nil"/>
              <w:left w:val="nil"/>
              <w:bottom w:val="single" w:sz="4" w:space="0" w:color="auto"/>
              <w:right w:val="single" w:sz="4" w:space="0" w:color="auto"/>
            </w:tcBorders>
            <w:shd w:val="clear" w:color="auto" w:fill="auto"/>
            <w:noWrap/>
            <w:vAlign w:val="bottom"/>
            <w:hideMark/>
          </w:tcPr>
          <w:p w14:paraId="075761BC" w14:textId="2ADEA05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E4D16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2E6FB3F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Кировский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0E573B1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C5ABB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D5928D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178</w:t>
            </w:r>
          </w:p>
        </w:tc>
        <w:tc>
          <w:tcPr>
            <w:tcW w:w="2745" w:type="dxa"/>
            <w:tcBorders>
              <w:top w:val="nil"/>
              <w:left w:val="nil"/>
              <w:bottom w:val="single" w:sz="4" w:space="0" w:color="auto"/>
              <w:right w:val="single" w:sz="4" w:space="0" w:color="auto"/>
            </w:tcBorders>
            <w:shd w:val="clear" w:color="auto" w:fill="auto"/>
            <w:noWrap/>
            <w:vAlign w:val="bottom"/>
            <w:hideMark/>
          </w:tcPr>
          <w:p w14:paraId="608017CB" w14:textId="1C62C19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D1DAB6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6644598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Мазово</w:t>
            </w:r>
          </w:p>
        </w:tc>
        <w:tc>
          <w:tcPr>
            <w:tcW w:w="2127" w:type="dxa"/>
            <w:tcBorders>
              <w:top w:val="nil"/>
              <w:left w:val="nil"/>
              <w:bottom w:val="single" w:sz="4" w:space="0" w:color="auto"/>
              <w:right w:val="single" w:sz="4" w:space="0" w:color="auto"/>
            </w:tcBorders>
            <w:shd w:val="clear" w:color="auto" w:fill="auto"/>
            <w:noWrap/>
            <w:vAlign w:val="bottom"/>
            <w:hideMark/>
          </w:tcPr>
          <w:p w14:paraId="672BF0E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83D26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959E84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179</w:t>
            </w:r>
          </w:p>
        </w:tc>
        <w:tc>
          <w:tcPr>
            <w:tcW w:w="2745" w:type="dxa"/>
            <w:tcBorders>
              <w:top w:val="nil"/>
              <w:left w:val="nil"/>
              <w:bottom w:val="single" w:sz="4" w:space="0" w:color="auto"/>
              <w:right w:val="single" w:sz="4" w:space="0" w:color="auto"/>
            </w:tcBorders>
            <w:shd w:val="clear" w:color="auto" w:fill="auto"/>
            <w:noWrap/>
            <w:vAlign w:val="bottom"/>
            <w:hideMark/>
          </w:tcPr>
          <w:p w14:paraId="59316A66" w14:textId="4F1B482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7CBAD2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3BBDE8A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Кировск</w:t>
            </w:r>
          </w:p>
        </w:tc>
        <w:tc>
          <w:tcPr>
            <w:tcW w:w="2127" w:type="dxa"/>
            <w:tcBorders>
              <w:top w:val="nil"/>
              <w:left w:val="nil"/>
              <w:bottom w:val="single" w:sz="4" w:space="0" w:color="auto"/>
              <w:right w:val="single" w:sz="4" w:space="0" w:color="auto"/>
            </w:tcBorders>
            <w:shd w:val="clear" w:color="auto" w:fill="auto"/>
            <w:noWrap/>
            <w:vAlign w:val="bottom"/>
            <w:hideMark/>
          </w:tcPr>
          <w:p w14:paraId="7F9295A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E4B329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D2A9B6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180</w:t>
            </w:r>
          </w:p>
        </w:tc>
        <w:tc>
          <w:tcPr>
            <w:tcW w:w="2745" w:type="dxa"/>
            <w:tcBorders>
              <w:top w:val="nil"/>
              <w:left w:val="nil"/>
              <w:bottom w:val="single" w:sz="4" w:space="0" w:color="auto"/>
              <w:right w:val="single" w:sz="4" w:space="0" w:color="auto"/>
            </w:tcBorders>
            <w:shd w:val="clear" w:color="auto" w:fill="auto"/>
            <w:noWrap/>
            <w:vAlign w:val="bottom"/>
            <w:hideMark/>
          </w:tcPr>
          <w:p w14:paraId="06984876" w14:textId="3BEF251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B20976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4C5C4D2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Верхнебузулукский</w:t>
            </w:r>
          </w:p>
        </w:tc>
        <w:tc>
          <w:tcPr>
            <w:tcW w:w="2127" w:type="dxa"/>
            <w:tcBorders>
              <w:top w:val="nil"/>
              <w:left w:val="nil"/>
              <w:bottom w:val="single" w:sz="4" w:space="0" w:color="auto"/>
              <w:right w:val="single" w:sz="4" w:space="0" w:color="auto"/>
            </w:tcBorders>
            <w:shd w:val="clear" w:color="auto" w:fill="auto"/>
            <w:noWrap/>
            <w:vAlign w:val="bottom"/>
            <w:hideMark/>
          </w:tcPr>
          <w:p w14:paraId="0C081CF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899864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5E10AC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181</w:t>
            </w:r>
          </w:p>
        </w:tc>
        <w:tc>
          <w:tcPr>
            <w:tcW w:w="2745" w:type="dxa"/>
            <w:tcBorders>
              <w:top w:val="nil"/>
              <w:left w:val="nil"/>
              <w:bottom w:val="single" w:sz="4" w:space="0" w:color="auto"/>
              <w:right w:val="single" w:sz="4" w:space="0" w:color="auto"/>
            </w:tcBorders>
            <w:shd w:val="clear" w:color="auto" w:fill="auto"/>
            <w:noWrap/>
            <w:vAlign w:val="bottom"/>
            <w:hideMark/>
          </w:tcPr>
          <w:p w14:paraId="75662231" w14:textId="378D780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A3AA5B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66F4375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Заживный</w:t>
            </w:r>
          </w:p>
        </w:tc>
        <w:tc>
          <w:tcPr>
            <w:tcW w:w="2127" w:type="dxa"/>
            <w:tcBorders>
              <w:top w:val="nil"/>
              <w:left w:val="nil"/>
              <w:bottom w:val="single" w:sz="4" w:space="0" w:color="auto"/>
              <w:right w:val="single" w:sz="4" w:space="0" w:color="auto"/>
            </w:tcBorders>
            <w:shd w:val="clear" w:color="auto" w:fill="auto"/>
            <w:noWrap/>
            <w:vAlign w:val="bottom"/>
            <w:hideMark/>
          </w:tcPr>
          <w:p w14:paraId="41FB167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D39ED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4C0603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182</w:t>
            </w:r>
          </w:p>
        </w:tc>
        <w:tc>
          <w:tcPr>
            <w:tcW w:w="2745" w:type="dxa"/>
            <w:tcBorders>
              <w:top w:val="nil"/>
              <w:left w:val="nil"/>
              <w:bottom w:val="single" w:sz="4" w:space="0" w:color="auto"/>
              <w:right w:val="single" w:sz="4" w:space="0" w:color="auto"/>
            </w:tcBorders>
            <w:shd w:val="clear" w:color="auto" w:fill="auto"/>
            <w:noWrap/>
            <w:vAlign w:val="bottom"/>
            <w:hideMark/>
          </w:tcPr>
          <w:p w14:paraId="333776A5" w14:textId="0A21BB1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1CF63E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3C390F4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Тасбулак</w:t>
            </w:r>
          </w:p>
        </w:tc>
        <w:tc>
          <w:tcPr>
            <w:tcW w:w="2127" w:type="dxa"/>
            <w:tcBorders>
              <w:top w:val="nil"/>
              <w:left w:val="nil"/>
              <w:bottom w:val="single" w:sz="4" w:space="0" w:color="auto"/>
              <w:right w:val="single" w:sz="4" w:space="0" w:color="auto"/>
            </w:tcBorders>
            <w:shd w:val="clear" w:color="auto" w:fill="auto"/>
            <w:noWrap/>
            <w:vAlign w:val="bottom"/>
            <w:hideMark/>
          </w:tcPr>
          <w:p w14:paraId="740B053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D3988B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282719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183</w:t>
            </w:r>
          </w:p>
        </w:tc>
        <w:tc>
          <w:tcPr>
            <w:tcW w:w="2745" w:type="dxa"/>
            <w:tcBorders>
              <w:top w:val="nil"/>
              <w:left w:val="nil"/>
              <w:bottom w:val="single" w:sz="4" w:space="0" w:color="auto"/>
              <w:right w:val="single" w:sz="4" w:space="0" w:color="auto"/>
            </w:tcBorders>
            <w:shd w:val="clear" w:color="auto" w:fill="auto"/>
            <w:noWrap/>
            <w:vAlign w:val="bottom"/>
            <w:hideMark/>
          </w:tcPr>
          <w:p w14:paraId="614D21AC" w14:textId="40422BC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7119F9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2A239DF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Камышино</w:t>
            </w:r>
          </w:p>
        </w:tc>
        <w:tc>
          <w:tcPr>
            <w:tcW w:w="2127" w:type="dxa"/>
            <w:tcBorders>
              <w:top w:val="nil"/>
              <w:left w:val="nil"/>
              <w:bottom w:val="single" w:sz="4" w:space="0" w:color="auto"/>
              <w:right w:val="single" w:sz="4" w:space="0" w:color="auto"/>
            </w:tcBorders>
            <w:shd w:val="clear" w:color="auto" w:fill="auto"/>
            <w:noWrap/>
            <w:vAlign w:val="bottom"/>
            <w:hideMark/>
          </w:tcPr>
          <w:p w14:paraId="336F3B0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1BF86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33F8FC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184</w:t>
            </w:r>
          </w:p>
        </w:tc>
        <w:tc>
          <w:tcPr>
            <w:tcW w:w="2745" w:type="dxa"/>
            <w:tcBorders>
              <w:top w:val="nil"/>
              <w:left w:val="nil"/>
              <w:bottom w:val="single" w:sz="4" w:space="0" w:color="auto"/>
              <w:right w:val="single" w:sz="4" w:space="0" w:color="auto"/>
            </w:tcBorders>
            <w:shd w:val="clear" w:color="auto" w:fill="auto"/>
            <w:noWrap/>
            <w:vAlign w:val="bottom"/>
            <w:hideMark/>
          </w:tcPr>
          <w:p w14:paraId="287BAC52" w14:textId="0CC233A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B8E964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1827655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Привольное</w:t>
            </w:r>
          </w:p>
        </w:tc>
        <w:tc>
          <w:tcPr>
            <w:tcW w:w="2127" w:type="dxa"/>
            <w:tcBorders>
              <w:top w:val="nil"/>
              <w:left w:val="nil"/>
              <w:bottom w:val="single" w:sz="4" w:space="0" w:color="auto"/>
              <w:right w:val="single" w:sz="4" w:space="0" w:color="auto"/>
            </w:tcBorders>
            <w:shd w:val="clear" w:color="auto" w:fill="auto"/>
            <w:noWrap/>
            <w:vAlign w:val="bottom"/>
            <w:hideMark/>
          </w:tcPr>
          <w:p w14:paraId="3A670AF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E4E6B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2153F0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185</w:t>
            </w:r>
          </w:p>
        </w:tc>
        <w:tc>
          <w:tcPr>
            <w:tcW w:w="2745" w:type="dxa"/>
            <w:tcBorders>
              <w:top w:val="nil"/>
              <w:left w:val="nil"/>
              <w:bottom w:val="single" w:sz="4" w:space="0" w:color="auto"/>
              <w:right w:val="single" w:sz="4" w:space="0" w:color="auto"/>
            </w:tcBorders>
            <w:shd w:val="clear" w:color="auto" w:fill="auto"/>
            <w:noWrap/>
            <w:vAlign w:val="bottom"/>
            <w:hideMark/>
          </w:tcPr>
          <w:p w14:paraId="741F4DBF" w14:textId="2167B65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FF69BA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62BE853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Архиповка</w:t>
            </w:r>
          </w:p>
        </w:tc>
        <w:tc>
          <w:tcPr>
            <w:tcW w:w="2127" w:type="dxa"/>
            <w:tcBorders>
              <w:top w:val="nil"/>
              <w:left w:val="nil"/>
              <w:bottom w:val="single" w:sz="4" w:space="0" w:color="auto"/>
              <w:right w:val="single" w:sz="4" w:space="0" w:color="auto"/>
            </w:tcBorders>
            <w:shd w:val="clear" w:color="auto" w:fill="auto"/>
            <w:noWrap/>
            <w:vAlign w:val="bottom"/>
            <w:hideMark/>
          </w:tcPr>
          <w:p w14:paraId="4209CC0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20EAD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4748AF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186</w:t>
            </w:r>
          </w:p>
        </w:tc>
        <w:tc>
          <w:tcPr>
            <w:tcW w:w="2745" w:type="dxa"/>
            <w:tcBorders>
              <w:top w:val="nil"/>
              <w:left w:val="nil"/>
              <w:bottom w:val="single" w:sz="4" w:space="0" w:color="auto"/>
              <w:right w:val="single" w:sz="4" w:space="0" w:color="auto"/>
            </w:tcBorders>
            <w:shd w:val="clear" w:color="auto" w:fill="auto"/>
            <w:noWrap/>
            <w:vAlign w:val="bottom"/>
            <w:hideMark/>
          </w:tcPr>
          <w:p w14:paraId="4605242A" w14:textId="5DF8472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E493CB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6AAA3F8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Студеное</w:t>
            </w:r>
          </w:p>
        </w:tc>
        <w:tc>
          <w:tcPr>
            <w:tcW w:w="2127" w:type="dxa"/>
            <w:tcBorders>
              <w:top w:val="nil"/>
              <w:left w:val="nil"/>
              <w:bottom w:val="single" w:sz="4" w:space="0" w:color="auto"/>
              <w:right w:val="single" w:sz="4" w:space="0" w:color="auto"/>
            </w:tcBorders>
            <w:shd w:val="clear" w:color="auto" w:fill="auto"/>
            <w:noWrap/>
            <w:vAlign w:val="bottom"/>
            <w:hideMark/>
          </w:tcPr>
          <w:p w14:paraId="2054B14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9731C0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5DD5CD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lastRenderedPageBreak/>
              <w:t>187</w:t>
            </w:r>
          </w:p>
        </w:tc>
        <w:tc>
          <w:tcPr>
            <w:tcW w:w="2745" w:type="dxa"/>
            <w:tcBorders>
              <w:top w:val="nil"/>
              <w:left w:val="nil"/>
              <w:bottom w:val="single" w:sz="4" w:space="0" w:color="auto"/>
              <w:right w:val="single" w:sz="4" w:space="0" w:color="auto"/>
            </w:tcBorders>
            <w:shd w:val="clear" w:color="auto" w:fill="auto"/>
            <w:noWrap/>
            <w:vAlign w:val="bottom"/>
            <w:hideMark/>
          </w:tcPr>
          <w:p w14:paraId="583EB8BB" w14:textId="28726BE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941D2F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D4769A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Благодаровка</w:t>
            </w:r>
          </w:p>
        </w:tc>
        <w:tc>
          <w:tcPr>
            <w:tcW w:w="2127" w:type="dxa"/>
            <w:tcBorders>
              <w:top w:val="nil"/>
              <w:left w:val="nil"/>
              <w:bottom w:val="single" w:sz="4" w:space="0" w:color="auto"/>
              <w:right w:val="single" w:sz="4" w:space="0" w:color="auto"/>
            </w:tcBorders>
            <w:shd w:val="clear" w:color="auto" w:fill="auto"/>
            <w:noWrap/>
            <w:vAlign w:val="bottom"/>
            <w:hideMark/>
          </w:tcPr>
          <w:p w14:paraId="67AD2BB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723FE0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006AE0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188</w:t>
            </w:r>
          </w:p>
        </w:tc>
        <w:tc>
          <w:tcPr>
            <w:tcW w:w="2745" w:type="dxa"/>
            <w:tcBorders>
              <w:top w:val="nil"/>
              <w:left w:val="nil"/>
              <w:bottom w:val="single" w:sz="4" w:space="0" w:color="auto"/>
              <w:right w:val="single" w:sz="4" w:space="0" w:color="auto"/>
            </w:tcBorders>
            <w:shd w:val="clear" w:color="auto" w:fill="auto"/>
            <w:noWrap/>
            <w:vAlign w:val="bottom"/>
            <w:hideMark/>
          </w:tcPr>
          <w:p w14:paraId="2B501871" w14:textId="71972FE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AC67A3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B4BA8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Егорьевка</w:t>
            </w:r>
          </w:p>
        </w:tc>
        <w:tc>
          <w:tcPr>
            <w:tcW w:w="2127" w:type="dxa"/>
            <w:tcBorders>
              <w:top w:val="nil"/>
              <w:left w:val="nil"/>
              <w:bottom w:val="single" w:sz="4" w:space="0" w:color="auto"/>
              <w:right w:val="single" w:sz="4" w:space="0" w:color="auto"/>
            </w:tcBorders>
            <w:shd w:val="clear" w:color="auto" w:fill="auto"/>
            <w:noWrap/>
            <w:vAlign w:val="bottom"/>
            <w:hideMark/>
          </w:tcPr>
          <w:p w14:paraId="5079439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EF48DB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AD4650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189</w:t>
            </w:r>
          </w:p>
        </w:tc>
        <w:tc>
          <w:tcPr>
            <w:tcW w:w="2745" w:type="dxa"/>
            <w:tcBorders>
              <w:top w:val="nil"/>
              <w:left w:val="nil"/>
              <w:bottom w:val="single" w:sz="4" w:space="0" w:color="auto"/>
              <w:right w:val="single" w:sz="4" w:space="0" w:color="auto"/>
            </w:tcBorders>
            <w:shd w:val="clear" w:color="auto" w:fill="auto"/>
            <w:noWrap/>
            <w:vAlign w:val="bottom"/>
            <w:hideMark/>
          </w:tcPr>
          <w:p w14:paraId="61337568" w14:textId="5F716BB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E2C10C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B8BFDF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Мустаево</w:t>
            </w:r>
          </w:p>
        </w:tc>
        <w:tc>
          <w:tcPr>
            <w:tcW w:w="2127" w:type="dxa"/>
            <w:tcBorders>
              <w:top w:val="nil"/>
              <w:left w:val="nil"/>
              <w:bottom w:val="single" w:sz="4" w:space="0" w:color="auto"/>
              <w:right w:val="single" w:sz="4" w:space="0" w:color="auto"/>
            </w:tcBorders>
            <w:shd w:val="clear" w:color="auto" w:fill="auto"/>
            <w:noWrap/>
            <w:vAlign w:val="bottom"/>
            <w:hideMark/>
          </w:tcPr>
          <w:p w14:paraId="549A4FC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68B60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6ECA2C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190</w:t>
            </w:r>
          </w:p>
        </w:tc>
        <w:tc>
          <w:tcPr>
            <w:tcW w:w="2745" w:type="dxa"/>
            <w:tcBorders>
              <w:top w:val="nil"/>
              <w:left w:val="nil"/>
              <w:bottom w:val="single" w:sz="4" w:space="0" w:color="auto"/>
              <w:right w:val="single" w:sz="4" w:space="0" w:color="auto"/>
            </w:tcBorders>
            <w:shd w:val="clear" w:color="auto" w:fill="auto"/>
            <w:noWrap/>
            <w:vAlign w:val="bottom"/>
            <w:hideMark/>
          </w:tcPr>
          <w:p w14:paraId="7F2E9B10" w14:textId="225F184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9FFBA0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2290C39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Татарская Каргала</w:t>
            </w:r>
          </w:p>
        </w:tc>
        <w:tc>
          <w:tcPr>
            <w:tcW w:w="2127" w:type="dxa"/>
            <w:tcBorders>
              <w:top w:val="nil"/>
              <w:left w:val="nil"/>
              <w:bottom w:val="single" w:sz="4" w:space="0" w:color="auto"/>
              <w:right w:val="single" w:sz="4" w:space="0" w:color="auto"/>
            </w:tcBorders>
            <w:shd w:val="clear" w:color="auto" w:fill="auto"/>
            <w:noWrap/>
            <w:vAlign w:val="bottom"/>
            <w:hideMark/>
          </w:tcPr>
          <w:p w14:paraId="26AD176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4E0671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11CB11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191</w:t>
            </w:r>
          </w:p>
        </w:tc>
        <w:tc>
          <w:tcPr>
            <w:tcW w:w="2745" w:type="dxa"/>
            <w:tcBorders>
              <w:top w:val="nil"/>
              <w:left w:val="nil"/>
              <w:bottom w:val="single" w:sz="4" w:space="0" w:color="auto"/>
              <w:right w:val="single" w:sz="4" w:space="0" w:color="auto"/>
            </w:tcBorders>
            <w:shd w:val="clear" w:color="auto" w:fill="auto"/>
            <w:noWrap/>
            <w:vAlign w:val="bottom"/>
            <w:hideMark/>
          </w:tcPr>
          <w:p w14:paraId="64C2AB2D" w14:textId="13CF389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B2DC5C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460A04E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Васильевка</w:t>
            </w:r>
          </w:p>
        </w:tc>
        <w:tc>
          <w:tcPr>
            <w:tcW w:w="2127" w:type="dxa"/>
            <w:tcBorders>
              <w:top w:val="nil"/>
              <w:left w:val="nil"/>
              <w:bottom w:val="single" w:sz="4" w:space="0" w:color="auto"/>
              <w:right w:val="single" w:sz="4" w:space="0" w:color="auto"/>
            </w:tcBorders>
            <w:shd w:val="clear" w:color="auto" w:fill="auto"/>
            <w:noWrap/>
            <w:vAlign w:val="bottom"/>
            <w:hideMark/>
          </w:tcPr>
          <w:p w14:paraId="096A7A3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B207D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FDF39D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192</w:t>
            </w:r>
          </w:p>
        </w:tc>
        <w:tc>
          <w:tcPr>
            <w:tcW w:w="2745" w:type="dxa"/>
            <w:tcBorders>
              <w:top w:val="nil"/>
              <w:left w:val="nil"/>
              <w:bottom w:val="single" w:sz="4" w:space="0" w:color="auto"/>
              <w:right w:val="single" w:sz="4" w:space="0" w:color="auto"/>
            </w:tcBorders>
            <w:shd w:val="clear" w:color="auto" w:fill="auto"/>
            <w:noWrap/>
            <w:vAlign w:val="bottom"/>
            <w:hideMark/>
          </w:tcPr>
          <w:p w14:paraId="71BAC332" w14:textId="06CE31E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4DF4A0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2528BC5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Лужки</w:t>
            </w:r>
          </w:p>
        </w:tc>
        <w:tc>
          <w:tcPr>
            <w:tcW w:w="2127" w:type="dxa"/>
            <w:tcBorders>
              <w:top w:val="nil"/>
              <w:left w:val="nil"/>
              <w:bottom w:val="single" w:sz="4" w:space="0" w:color="auto"/>
              <w:right w:val="single" w:sz="4" w:space="0" w:color="auto"/>
            </w:tcBorders>
            <w:shd w:val="clear" w:color="auto" w:fill="auto"/>
            <w:noWrap/>
            <w:vAlign w:val="bottom"/>
            <w:hideMark/>
          </w:tcPr>
          <w:p w14:paraId="26CE843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BF37C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7E2C9B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193</w:t>
            </w:r>
          </w:p>
        </w:tc>
        <w:tc>
          <w:tcPr>
            <w:tcW w:w="2745" w:type="dxa"/>
            <w:tcBorders>
              <w:top w:val="nil"/>
              <w:left w:val="nil"/>
              <w:bottom w:val="single" w:sz="4" w:space="0" w:color="auto"/>
              <w:right w:val="single" w:sz="4" w:space="0" w:color="auto"/>
            </w:tcBorders>
            <w:shd w:val="clear" w:color="auto" w:fill="auto"/>
            <w:noWrap/>
            <w:vAlign w:val="bottom"/>
            <w:hideMark/>
          </w:tcPr>
          <w:p w14:paraId="32618E28" w14:textId="458625B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39767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25B30B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Рябцево</w:t>
            </w:r>
          </w:p>
        </w:tc>
        <w:tc>
          <w:tcPr>
            <w:tcW w:w="2127" w:type="dxa"/>
            <w:tcBorders>
              <w:top w:val="nil"/>
              <w:left w:val="nil"/>
              <w:bottom w:val="single" w:sz="4" w:space="0" w:color="auto"/>
              <w:right w:val="single" w:sz="4" w:space="0" w:color="auto"/>
            </w:tcBorders>
            <w:shd w:val="clear" w:color="auto" w:fill="auto"/>
            <w:noWrap/>
            <w:vAlign w:val="bottom"/>
            <w:hideMark/>
          </w:tcPr>
          <w:p w14:paraId="3F69391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EA426F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CCC087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194</w:t>
            </w:r>
          </w:p>
        </w:tc>
        <w:tc>
          <w:tcPr>
            <w:tcW w:w="2745" w:type="dxa"/>
            <w:tcBorders>
              <w:top w:val="nil"/>
              <w:left w:val="nil"/>
              <w:bottom w:val="single" w:sz="4" w:space="0" w:color="auto"/>
              <w:right w:val="single" w:sz="4" w:space="0" w:color="auto"/>
            </w:tcBorders>
            <w:shd w:val="clear" w:color="auto" w:fill="auto"/>
            <w:noWrap/>
            <w:vAlign w:val="bottom"/>
            <w:hideMark/>
          </w:tcPr>
          <w:p w14:paraId="7A6D8D07" w14:textId="1BBD060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7C8308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5FB06A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Куруил</w:t>
            </w:r>
          </w:p>
        </w:tc>
        <w:tc>
          <w:tcPr>
            <w:tcW w:w="2127" w:type="dxa"/>
            <w:tcBorders>
              <w:top w:val="nil"/>
              <w:left w:val="nil"/>
              <w:bottom w:val="single" w:sz="4" w:space="0" w:color="auto"/>
              <w:right w:val="single" w:sz="4" w:space="0" w:color="auto"/>
            </w:tcBorders>
            <w:shd w:val="clear" w:color="auto" w:fill="auto"/>
            <w:noWrap/>
            <w:vAlign w:val="bottom"/>
            <w:hideMark/>
          </w:tcPr>
          <w:p w14:paraId="7A3B43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32034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A77034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195</w:t>
            </w:r>
          </w:p>
        </w:tc>
        <w:tc>
          <w:tcPr>
            <w:tcW w:w="2745" w:type="dxa"/>
            <w:tcBorders>
              <w:top w:val="nil"/>
              <w:left w:val="nil"/>
              <w:bottom w:val="single" w:sz="4" w:space="0" w:color="auto"/>
              <w:right w:val="single" w:sz="4" w:space="0" w:color="auto"/>
            </w:tcBorders>
            <w:shd w:val="clear" w:color="auto" w:fill="auto"/>
            <w:noWrap/>
            <w:vAlign w:val="bottom"/>
            <w:hideMark/>
          </w:tcPr>
          <w:p w14:paraId="12C5B42E" w14:textId="50710AC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59E061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Северный</w:t>
            </w:r>
          </w:p>
        </w:tc>
        <w:tc>
          <w:tcPr>
            <w:tcW w:w="2268" w:type="dxa"/>
            <w:tcBorders>
              <w:top w:val="nil"/>
              <w:left w:val="nil"/>
              <w:bottom w:val="single" w:sz="4" w:space="0" w:color="auto"/>
              <w:right w:val="single" w:sz="4" w:space="0" w:color="auto"/>
            </w:tcBorders>
            <w:shd w:val="clear" w:color="auto" w:fill="auto"/>
            <w:noWrap/>
            <w:vAlign w:val="bottom"/>
            <w:hideMark/>
          </w:tcPr>
          <w:p w14:paraId="5A5BFE0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Староборискино</w:t>
            </w:r>
          </w:p>
        </w:tc>
        <w:tc>
          <w:tcPr>
            <w:tcW w:w="2127" w:type="dxa"/>
            <w:tcBorders>
              <w:top w:val="nil"/>
              <w:left w:val="nil"/>
              <w:bottom w:val="single" w:sz="4" w:space="0" w:color="auto"/>
              <w:right w:val="single" w:sz="4" w:space="0" w:color="auto"/>
            </w:tcBorders>
            <w:shd w:val="clear" w:color="auto" w:fill="auto"/>
            <w:noWrap/>
            <w:vAlign w:val="bottom"/>
            <w:hideMark/>
          </w:tcPr>
          <w:p w14:paraId="162D982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053E3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FB58E9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196</w:t>
            </w:r>
          </w:p>
        </w:tc>
        <w:tc>
          <w:tcPr>
            <w:tcW w:w="2745" w:type="dxa"/>
            <w:tcBorders>
              <w:top w:val="nil"/>
              <w:left w:val="nil"/>
              <w:bottom w:val="single" w:sz="4" w:space="0" w:color="auto"/>
              <w:right w:val="single" w:sz="4" w:space="0" w:color="auto"/>
            </w:tcBorders>
            <w:shd w:val="clear" w:color="auto" w:fill="auto"/>
            <w:noWrap/>
            <w:vAlign w:val="bottom"/>
            <w:hideMark/>
          </w:tcPr>
          <w:p w14:paraId="432C2D2B" w14:textId="4B0D6B1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0CD9D3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B14411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Землянка</w:t>
            </w:r>
          </w:p>
        </w:tc>
        <w:tc>
          <w:tcPr>
            <w:tcW w:w="2127" w:type="dxa"/>
            <w:tcBorders>
              <w:top w:val="nil"/>
              <w:left w:val="nil"/>
              <w:bottom w:val="single" w:sz="4" w:space="0" w:color="auto"/>
              <w:right w:val="single" w:sz="4" w:space="0" w:color="auto"/>
            </w:tcBorders>
            <w:shd w:val="clear" w:color="auto" w:fill="auto"/>
            <w:noWrap/>
            <w:vAlign w:val="bottom"/>
            <w:hideMark/>
          </w:tcPr>
          <w:p w14:paraId="1311AC2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C3886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C31723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197</w:t>
            </w:r>
          </w:p>
        </w:tc>
        <w:tc>
          <w:tcPr>
            <w:tcW w:w="2745" w:type="dxa"/>
            <w:tcBorders>
              <w:top w:val="nil"/>
              <w:left w:val="nil"/>
              <w:bottom w:val="single" w:sz="4" w:space="0" w:color="auto"/>
              <w:right w:val="single" w:sz="4" w:space="0" w:color="auto"/>
            </w:tcBorders>
            <w:shd w:val="clear" w:color="auto" w:fill="auto"/>
            <w:noWrap/>
            <w:vAlign w:val="bottom"/>
            <w:hideMark/>
          </w:tcPr>
          <w:p w14:paraId="3FF88453" w14:textId="793F5F8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BF928D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0A16F6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Баландино</w:t>
            </w:r>
          </w:p>
        </w:tc>
        <w:tc>
          <w:tcPr>
            <w:tcW w:w="2127" w:type="dxa"/>
            <w:tcBorders>
              <w:top w:val="nil"/>
              <w:left w:val="nil"/>
              <w:bottom w:val="single" w:sz="4" w:space="0" w:color="auto"/>
              <w:right w:val="single" w:sz="4" w:space="0" w:color="auto"/>
            </w:tcBorders>
            <w:shd w:val="clear" w:color="auto" w:fill="auto"/>
            <w:noWrap/>
            <w:vAlign w:val="bottom"/>
            <w:hideMark/>
          </w:tcPr>
          <w:p w14:paraId="2C3C1A2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9EB2BA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053DF0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198</w:t>
            </w:r>
          </w:p>
        </w:tc>
        <w:tc>
          <w:tcPr>
            <w:tcW w:w="2745" w:type="dxa"/>
            <w:tcBorders>
              <w:top w:val="nil"/>
              <w:left w:val="nil"/>
              <w:bottom w:val="single" w:sz="4" w:space="0" w:color="auto"/>
              <w:right w:val="single" w:sz="4" w:space="0" w:color="auto"/>
            </w:tcBorders>
            <w:shd w:val="clear" w:color="auto" w:fill="auto"/>
            <w:noWrap/>
            <w:vAlign w:val="bottom"/>
            <w:hideMark/>
          </w:tcPr>
          <w:p w14:paraId="4C9F2D89" w14:textId="5FAA90D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1A2CA7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2D3F28E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Новосимбирка</w:t>
            </w:r>
          </w:p>
        </w:tc>
        <w:tc>
          <w:tcPr>
            <w:tcW w:w="2127" w:type="dxa"/>
            <w:tcBorders>
              <w:top w:val="nil"/>
              <w:left w:val="nil"/>
              <w:bottom w:val="single" w:sz="4" w:space="0" w:color="auto"/>
              <w:right w:val="single" w:sz="4" w:space="0" w:color="auto"/>
            </w:tcBorders>
            <w:shd w:val="clear" w:color="auto" w:fill="auto"/>
            <w:noWrap/>
            <w:vAlign w:val="bottom"/>
            <w:hideMark/>
          </w:tcPr>
          <w:p w14:paraId="6B11EE2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1967B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DF5C64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199</w:t>
            </w:r>
          </w:p>
        </w:tc>
        <w:tc>
          <w:tcPr>
            <w:tcW w:w="2745" w:type="dxa"/>
            <w:tcBorders>
              <w:top w:val="nil"/>
              <w:left w:val="nil"/>
              <w:bottom w:val="single" w:sz="4" w:space="0" w:color="auto"/>
              <w:right w:val="single" w:sz="4" w:space="0" w:color="auto"/>
            </w:tcBorders>
            <w:shd w:val="clear" w:color="auto" w:fill="auto"/>
            <w:noWrap/>
            <w:vAlign w:val="bottom"/>
            <w:hideMark/>
          </w:tcPr>
          <w:p w14:paraId="18C4AF98" w14:textId="173109C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C91223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76DAD3E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Искра</w:t>
            </w:r>
          </w:p>
        </w:tc>
        <w:tc>
          <w:tcPr>
            <w:tcW w:w="2127" w:type="dxa"/>
            <w:tcBorders>
              <w:top w:val="nil"/>
              <w:left w:val="nil"/>
              <w:bottom w:val="single" w:sz="4" w:space="0" w:color="auto"/>
              <w:right w:val="single" w:sz="4" w:space="0" w:color="auto"/>
            </w:tcBorders>
            <w:shd w:val="clear" w:color="auto" w:fill="auto"/>
            <w:noWrap/>
            <w:vAlign w:val="bottom"/>
            <w:hideMark/>
          </w:tcPr>
          <w:p w14:paraId="44000DA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B8F4F0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6AC7DF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200</w:t>
            </w:r>
          </w:p>
        </w:tc>
        <w:tc>
          <w:tcPr>
            <w:tcW w:w="2745" w:type="dxa"/>
            <w:tcBorders>
              <w:top w:val="nil"/>
              <w:left w:val="nil"/>
              <w:bottom w:val="single" w:sz="4" w:space="0" w:color="auto"/>
              <w:right w:val="single" w:sz="4" w:space="0" w:color="auto"/>
            </w:tcBorders>
            <w:shd w:val="clear" w:color="auto" w:fill="auto"/>
            <w:noWrap/>
            <w:vAlign w:val="bottom"/>
            <w:hideMark/>
          </w:tcPr>
          <w:p w14:paraId="326A610D" w14:textId="613EF84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619F92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D78274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Андреевка</w:t>
            </w:r>
          </w:p>
        </w:tc>
        <w:tc>
          <w:tcPr>
            <w:tcW w:w="2127" w:type="dxa"/>
            <w:tcBorders>
              <w:top w:val="nil"/>
              <w:left w:val="nil"/>
              <w:bottom w:val="single" w:sz="4" w:space="0" w:color="auto"/>
              <w:right w:val="single" w:sz="4" w:space="0" w:color="auto"/>
            </w:tcBorders>
            <w:shd w:val="clear" w:color="auto" w:fill="auto"/>
            <w:noWrap/>
            <w:vAlign w:val="bottom"/>
            <w:hideMark/>
          </w:tcPr>
          <w:p w14:paraId="2588C8E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AA93E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3D6CF7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201</w:t>
            </w:r>
          </w:p>
        </w:tc>
        <w:tc>
          <w:tcPr>
            <w:tcW w:w="2745" w:type="dxa"/>
            <w:tcBorders>
              <w:top w:val="nil"/>
              <w:left w:val="nil"/>
              <w:bottom w:val="single" w:sz="4" w:space="0" w:color="auto"/>
              <w:right w:val="single" w:sz="4" w:space="0" w:color="auto"/>
            </w:tcBorders>
            <w:shd w:val="clear" w:color="auto" w:fill="auto"/>
            <w:noWrap/>
            <w:vAlign w:val="bottom"/>
            <w:hideMark/>
          </w:tcPr>
          <w:p w14:paraId="32E152CF" w14:textId="656FD46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932957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749D780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Сара</w:t>
            </w:r>
          </w:p>
        </w:tc>
        <w:tc>
          <w:tcPr>
            <w:tcW w:w="2127" w:type="dxa"/>
            <w:tcBorders>
              <w:top w:val="nil"/>
              <w:left w:val="nil"/>
              <w:bottom w:val="single" w:sz="4" w:space="0" w:color="auto"/>
              <w:right w:val="single" w:sz="4" w:space="0" w:color="auto"/>
            </w:tcBorders>
            <w:shd w:val="clear" w:color="auto" w:fill="auto"/>
            <w:noWrap/>
            <w:vAlign w:val="bottom"/>
            <w:hideMark/>
          </w:tcPr>
          <w:p w14:paraId="5813B24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0F567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8F7C28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202</w:t>
            </w:r>
          </w:p>
        </w:tc>
        <w:tc>
          <w:tcPr>
            <w:tcW w:w="2745" w:type="dxa"/>
            <w:tcBorders>
              <w:top w:val="nil"/>
              <w:left w:val="nil"/>
              <w:bottom w:val="single" w:sz="4" w:space="0" w:color="auto"/>
              <w:right w:val="single" w:sz="4" w:space="0" w:color="auto"/>
            </w:tcBorders>
            <w:shd w:val="clear" w:color="auto" w:fill="auto"/>
            <w:noWrap/>
            <w:vAlign w:val="bottom"/>
            <w:hideMark/>
          </w:tcPr>
          <w:p w14:paraId="33EF94AF" w14:textId="195C412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927C1E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546D44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Нижнеозерное</w:t>
            </w:r>
          </w:p>
        </w:tc>
        <w:tc>
          <w:tcPr>
            <w:tcW w:w="2127" w:type="dxa"/>
            <w:tcBorders>
              <w:top w:val="nil"/>
              <w:left w:val="nil"/>
              <w:bottom w:val="single" w:sz="4" w:space="0" w:color="auto"/>
              <w:right w:val="single" w:sz="4" w:space="0" w:color="auto"/>
            </w:tcBorders>
            <w:shd w:val="clear" w:color="auto" w:fill="auto"/>
            <w:noWrap/>
            <w:vAlign w:val="bottom"/>
            <w:hideMark/>
          </w:tcPr>
          <w:p w14:paraId="194B3A7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1D36F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5755F5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203</w:t>
            </w:r>
          </w:p>
        </w:tc>
        <w:tc>
          <w:tcPr>
            <w:tcW w:w="2745" w:type="dxa"/>
            <w:tcBorders>
              <w:top w:val="nil"/>
              <w:left w:val="nil"/>
              <w:bottom w:val="single" w:sz="4" w:space="0" w:color="auto"/>
              <w:right w:val="single" w:sz="4" w:space="0" w:color="auto"/>
            </w:tcBorders>
            <w:shd w:val="clear" w:color="auto" w:fill="auto"/>
            <w:noWrap/>
            <w:vAlign w:val="bottom"/>
            <w:hideMark/>
          </w:tcPr>
          <w:p w14:paraId="42D737FD" w14:textId="37A2201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58BC54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6E1BB2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Сергиевка</w:t>
            </w:r>
          </w:p>
        </w:tc>
        <w:tc>
          <w:tcPr>
            <w:tcW w:w="2127" w:type="dxa"/>
            <w:tcBorders>
              <w:top w:val="nil"/>
              <w:left w:val="nil"/>
              <w:bottom w:val="single" w:sz="4" w:space="0" w:color="auto"/>
              <w:right w:val="single" w:sz="4" w:space="0" w:color="auto"/>
            </w:tcBorders>
            <w:shd w:val="clear" w:color="auto" w:fill="auto"/>
            <w:noWrap/>
            <w:vAlign w:val="bottom"/>
            <w:hideMark/>
          </w:tcPr>
          <w:p w14:paraId="378F0E1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91D5A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9D37A8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204</w:t>
            </w:r>
          </w:p>
        </w:tc>
        <w:tc>
          <w:tcPr>
            <w:tcW w:w="2745" w:type="dxa"/>
            <w:tcBorders>
              <w:top w:val="nil"/>
              <w:left w:val="nil"/>
              <w:bottom w:val="single" w:sz="4" w:space="0" w:color="auto"/>
              <w:right w:val="single" w:sz="4" w:space="0" w:color="auto"/>
            </w:tcBorders>
            <w:shd w:val="clear" w:color="auto" w:fill="auto"/>
            <w:noWrap/>
            <w:vAlign w:val="bottom"/>
            <w:hideMark/>
          </w:tcPr>
          <w:p w14:paraId="3111499E" w14:textId="141D547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F41F66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2097D77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Павло-Антоновка</w:t>
            </w:r>
          </w:p>
        </w:tc>
        <w:tc>
          <w:tcPr>
            <w:tcW w:w="2127" w:type="dxa"/>
            <w:tcBorders>
              <w:top w:val="nil"/>
              <w:left w:val="nil"/>
              <w:bottom w:val="single" w:sz="4" w:space="0" w:color="auto"/>
              <w:right w:val="single" w:sz="4" w:space="0" w:color="auto"/>
            </w:tcBorders>
            <w:shd w:val="clear" w:color="auto" w:fill="auto"/>
            <w:noWrap/>
            <w:vAlign w:val="bottom"/>
            <w:hideMark/>
          </w:tcPr>
          <w:p w14:paraId="7C31D3A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044AD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BBE712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205</w:t>
            </w:r>
          </w:p>
        </w:tc>
        <w:tc>
          <w:tcPr>
            <w:tcW w:w="2745" w:type="dxa"/>
            <w:tcBorders>
              <w:top w:val="nil"/>
              <w:left w:val="nil"/>
              <w:bottom w:val="single" w:sz="4" w:space="0" w:color="auto"/>
              <w:right w:val="single" w:sz="4" w:space="0" w:color="auto"/>
            </w:tcBorders>
            <w:shd w:val="clear" w:color="auto" w:fill="auto"/>
            <w:noWrap/>
            <w:vAlign w:val="bottom"/>
            <w:hideMark/>
          </w:tcPr>
          <w:p w14:paraId="340817A6" w14:textId="01CF351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580086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Адамовский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BCF54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Елизаветинка</w:t>
            </w:r>
          </w:p>
        </w:tc>
        <w:tc>
          <w:tcPr>
            <w:tcW w:w="2127" w:type="dxa"/>
            <w:tcBorders>
              <w:top w:val="nil"/>
              <w:left w:val="nil"/>
              <w:bottom w:val="single" w:sz="4" w:space="0" w:color="auto"/>
              <w:right w:val="single" w:sz="4" w:space="0" w:color="auto"/>
            </w:tcBorders>
            <w:shd w:val="clear" w:color="auto" w:fill="auto"/>
            <w:noWrap/>
            <w:vAlign w:val="bottom"/>
            <w:hideMark/>
          </w:tcPr>
          <w:p w14:paraId="2BDA268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38AE4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EB8702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206</w:t>
            </w:r>
          </w:p>
        </w:tc>
        <w:tc>
          <w:tcPr>
            <w:tcW w:w="2745" w:type="dxa"/>
            <w:tcBorders>
              <w:top w:val="nil"/>
              <w:left w:val="nil"/>
              <w:bottom w:val="single" w:sz="4" w:space="0" w:color="auto"/>
              <w:right w:val="single" w:sz="4" w:space="0" w:color="auto"/>
            </w:tcBorders>
            <w:shd w:val="clear" w:color="auto" w:fill="auto"/>
            <w:noWrap/>
            <w:vAlign w:val="bottom"/>
            <w:hideMark/>
          </w:tcPr>
          <w:p w14:paraId="24B4463E" w14:textId="270BB39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2F76E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Северный</w:t>
            </w:r>
          </w:p>
        </w:tc>
        <w:tc>
          <w:tcPr>
            <w:tcW w:w="2268" w:type="dxa"/>
            <w:tcBorders>
              <w:top w:val="nil"/>
              <w:left w:val="nil"/>
              <w:bottom w:val="single" w:sz="4" w:space="0" w:color="auto"/>
              <w:right w:val="single" w:sz="4" w:space="0" w:color="auto"/>
            </w:tcBorders>
            <w:shd w:val="clear" w:color="auto" w:fill="auto"/>
            <w:noWrap/>
            <w:vAlign w:val="bottom"/>
            <w:hideMark/>
          </w:tcPr>
          <w:p w14:paraId="5955E96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Рычково</w:t>
            </w:r>
          </w:p>
        </w:tc>
        <w:tc>
          <w:tcPr>
            <w:tcW w:w="2127" w:type="dxa"/>
            <w:tcBorders>
              <w:top w:val="nil"/>
              <w:left w:val="nil"/>
              <w:bottom w:val="single" w:sz="4" w:space="0" w:color="auto"/>
              <w:right w:val="single" w:sz="4" w:space="0" w:color="auto"/>
            </w:tcBorders>
            <w:shd w:val="clear" w:color="auto" w:fill="auto"/>
            <w:noWrap/>
            <w:vAlign w:val="bottom"/>
            <w:hideMark/>
          </w:tcPr>
          <w:p w14:paraId="4FE7FF4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F0402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3833DE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207</w:t>
            </w:r>
          </w:p>
        </w:tc>
        <w:tc>
          <w:tcPr>
            <w:tcW w:w="2745" w:type="dxa"/>
            <w:tcBorders>
              <w:top w:val="nil"/>
              <w:left w:val="nil"/>
              <w:bottom w:val="single" w:sz="4" w:space="0" w:color="auto"/>
              <w:right w:val="single" w:sz="4" w:space="0" w:color="auto"/>
            </w:tcBorders>
            <w:shd w:val="clear" w:color="auto" w:fill="auto"/>
            <w:noWrap/>
            <w:vAlign w:val="bottom"/>
            <w:hideMark/>
          </w:tcPr>
          <w:p w14:paraId="7CE990EA" w14:textId="36714CC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769595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0F9554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Зеленодольск</w:t>
            </w:r>
          </w:p>
        </w:tc>
        <w:tc>
          <w:tcPr>
            <w:tcW w:w="2127" w:type="dxa"/>
            <w:tcBorders>
              <w:top w:val="nil"/>
              <w:left w:val="nil"/>
              <w:bottom w:val="single" w:sz="4" w:space="0" w:color="auto"/>
              <w:right w:val="single" w:sz="4" w:space="0" w:color="auto"/>
            </w:tcBorders>
            <w:shd w:val="clear" w:color="auto" w:fill="auto"/>
            <w:noWrap/>
            <w:vAlign w:val="bottom"/>
            <w:hideMark/>
          </w:tcPr>
          <w:p w14:paraId="6EC50F7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160CA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3D9B08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208</w:t>
            </w:r>
          </w:p>
        </w:tc>
        <w:tc>
          <w:tcPr>
            <w:tcW w:w="2745" w:type="dxa"/>
            <w:tcBorders>
              <w:top w:val="nil"/>
              <w:left w:val="nil"/>
              <w:bottom w:val="single" w:sz="4" w:space="0" w:color="auto"/>
              <w:right w:val="single" w:sz="4" w:space="0" w:color="auto"/>
            </w:tcBorders>
            <w:shd w:val="clear" w:color="auto" w:fill="auto"/>
            <w:noWrap/>
            <w:vAlign w:val="bottom"/>
            <w:hideMark/>
          </w:tcPr>
          <w:p w14:paraId="6155B96D" w14:textId="5C5C5E8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0B7860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B9CB46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Мрясово</w:t>
            </w:r>
          </w:p>
        </w:tc>
        <w:tc>
          <w:tcPr>
            <w:tcW w:w="2127" w:type="dxa"/>
            <w:tcBorders>
              <w:top w:val="nil"/>
              <w:left w:val="nil"/>
              <w:bottom w:val="single" w:sz="4" w:space="0" w:color="auto"/>
              <w:right w:val="single" w:sz="4" w:space="0" w:color="auto"/>
            </w:tcBorders>
            <w:shd w:val="clear" w:color="auto" w:fill="auto"/>
            <w:noWrap/>
            <w:vAlign w:val="bottom"/>
            <w:hideMark/>
          </w:tcPr>
          <w:p w14:paraId="15C267D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C2B46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EEF437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209</w:t>
            </w:r>
          </w:p>
        </w:tc>
        <w:tc>
          <w:tcPr>
            <w:tcW w:w="2745" w:type="dxa"/>
            <w:tcBorders>
              <w:top w:val="nil"/>
              <w:left w:val="nil"/>
              <w:bottom w:val="single" w:sz="4" w:space="0" w:color="auto"/>
              <w:right w:val="single" w:sz="4" w:space="0" w:color="auto"/>
            </w:tcBorders>
            <w:shd w:val="clear" w:color="auto" w:fill="auto"/>
            <w:noWrap/>
            <w:vAlign w:val="bottom"/>
            <w:hideMark/>
          </w:tcPr>
          <w:p w14:paraId="0BFB46C8" w14:textId="454DDE0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1D71C6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468982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Старокутлумбетьево</w:t>
            </w:r>
          </w:p>
        </w:tc>
        <w:tc>
          <w:tcPr>
            <w:tcW w:w="2127" w:type="dxa"/>
            <w:tcBorders>
              <w:top w:val="nil"/>
              <w:left w:val="nil"/>
              <w:bottom w:val="single" w:sz="4" w:space="0" w:color="auto"/>
              <w:right w:val="single" w:sz="4" w:space="0" w:color="auto"/>
            </w:tcBorders>
            <w:shd w:val="clear" w:color="auto" w:fill="auto"/>
            <w:noWrap/>
            <w:vAlign w:val="bottom"/>
            <w:hideMark/>
          </w:tcPr>
          <w:p w14:paraId="6BA1944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DDD40A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8906F7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210</w:t>
            </w:r>
          </w:p>
        </w:tc>
        <w:tc>
          <w:tcPr>
            <w:tcW w:w="2745" w:type="dxa"/>
            <w:tcBorders>
              <w:top w:val="nil"/>
              <w:left w:val="nil"/>
              <w:bottom w:val="single" w:sz="4" w:space="0" w:color="auto"/>
              <w:right w:val="single" w:sz="4" w:space="0" w:color="auto"/>
            </w:tcBorders>
            <w:shd w:val="clear" w:color="auto" w:fill="auto"/>
            <w:noWrap/>
            <w:vAlign w:val="bottom"/>
            <w:hideMark/>
          </w:tcPr>
          <w:p w14:paraId="18113F70" w14:textId="250892B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8BB744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7A693B7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Известковое</w:t>
            </w:r>
          </w:p>
        </w:tc>
        <w:tc>
          <w:tcPr>
            <w:tcW w:w="2127" w:type="dxa"/>
            <w:tcBorders>
              <w:top w:val="nil"/>
              <w:left w:val="nil"/>
              <w:bottom w:val="single" w:sz="4" w:space="0" w:color="auto"/>
              <w:right w:val="single" w:sz="4" w:space="0" w:color="auto"/>
            </w:tcBorders>
            <w:shd w:val="clear" w:color="auto" w:fill="auto"/>
            <w:noWrap/>
            <w:vAlign w:val="bottom"/>
            <w:hideMark/>
          </w:tcPr>
          <w:p w14:paraId="321AEC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9EBA6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C0703E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211</w:t>
            </w:r>
          </w:p>
        </w:tc>
        <w:tc>
          <w:tcPr>
            <w:tcW w:w="2745" w:type="dxa"/>
            <w:tcBorders>
              <w:top w:val="nil"/>
              <w:left w:val="nil"/>
              <w:bottom w:val="single" w:sz="4" w:space="0" w:color="auto"/>
              <w:right w:val="single" w:sz="4" w:space="0" w:color="auto"/>
            </w:tcBorders>
            <w:shd w:val="clear" w:color="auto" w:fill="auto"/>
            <w:noWrap/>
            <w:vAlign w:val="bottom"/>
            <w:hideMark/>
          </w:tcPr>
          <w:p w14:paraId="742E0464" w14:textId="4B0A4FC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46B6F1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892458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Елховка</w:t>
            </w:r>
          </w:p>
        </w:tc>
        <w:tc>
          <w:tcPr>
            <w:tcW w:w="2127" w:type="dxa"/>
            <w:tcBorders>
              <w:top w:val="nil"/>
              <w:left w:val="nil"/>
              <w:bottom w:val="single" w:sz="4" w:space="0" w:color="auto"/>
              <w:right w:val="single" w:sz="4" w:space="0" w:color="auto"/>
            </w:tcBorders>
            <w:shd w:val="clear" w:color="auto" w:fill="auto"/>
            <w:noWrap/>
            <w:vAlign w:val="bottom"/>
            <w:hideMark/>
          </w:tcPr>
          <w:p w14:paraId="2E8273B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ECDA0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D61E9B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212</w:t>
            </w:r>
          </w:p>
        </w:tc>
        <w:tc>
          <w:tcPr>
            <w:tcW w:w="2745" w:type="dxa"/>
            <w:tcBorders>
              <w:top w:val="nil"/>
              <w:left w:val="nil"/>
              <w:bottom w:val="single" w:sz="4" w:space="0" w:color="auto"/>
              <w:right w:val="single" w:sz="4" w:space="0" w:color="auto"/>
            </w:tcBorders>
            <w:shd w:val="clear" w:color="auto" w:fill="auto"/>
            <w:noWrap/>
            <w:vAlign w:val="bottom"/>
            <w:hideMark/>
          </w:tcPr>
          <w:p w14:paraId="20500BB1" w14:textId="5304E89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9DD42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8508B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Хуторка</w:t>
            </w:r>
          </w:p>
        </w:tc>
        <w:tc>
          <w:tcPr>
            <w:tcW w:w="2127" w:type="dxa"/>
            <w:tcBorders>
              <w:top w:val="nil"/>
              <w:left w:val="nil"/>
              <w:bottom w:val="single" w:sz="4" w:space="0" w:color="auto"/>
              <w:right w:val="single" w:sz="4" w:space="0" w:color="auto"/>
            </w:tcBorders>
            <w:shd w:val="clear" w:color="auto" w:fill="auto"/>
            <w:noWrap/>
            <w:vAlign w:val="bottom"/>
            <w:hideMark/>
          </w:tcPr>
          <w:p w14:paraId="44F23BC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1FD81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875EF8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213</w:t>
            </w:r>
          </w:p>
        </w:tc>
        <w:tc>
          <w:tcPr>
            <w:tcW w:w="2745" w:type="dxa"/>
            <w:tcBorders>
              <w:top w:val="nil"/>
              <w:left w:val="nil"/>
              <w:bottom w:val="single" w:sz="4" w:space="0" w:color="auto"/>
              <w:right w:val="single" w:sz="4" w:space="0" w:color="auto"/>
            </w:tcBorders>
            <w:shd w:val="clear" w:color="auto" w:fill="auto"/>
            <w:noWrap/>
            <w:vAlign w:val="bottom"/>
            <w:hideMark/>
          </w:tcPr>
          <w:p w14:paraId="0F71E5FB" w14:textId="26F776E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F9097E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920BBA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Петрохерсонец</w:t>
            </w:r>
          </w:p>
        </w:tc>
        <w:tc>
          <w:tcPr>
            <w:tcW w:w="2127" w:type="dxa"/>
            <w:tcBorders>
              <w:top w:val="nil"/>
              <w:left w:val="nil"/>
              <w:bottom w:val="single" w:sz="4" w:space="0" w:color="auto"/>
              <w:right w:val="single" w:sz="4" w:space="0" w:color="auto"/>
            </w:tcBorders>
            <w:shd w:val="clear" w:color="auto" w:fill="auto"/>
            <w:noWrap/>
            <w:vAlign w:val="bottom"/>
            <w:hideMark/>
          </w:tcPr>
          <w:p w14:paraId="47CBF91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B0154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BB3054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214</w:t>
            </w:r>
          </w:p>
        </w:tc>
        <w:tc>
          <w:tcPr>
            <w:tcW w:w="2745" w:type="dxa"/>
            <w:tcBorders>
              <w:top w:val="nil"/>
              <w:left w:val="nil"/>
              <w:bottom w:val="single" w:sz="4" w:space="0" w:color="auto"/>
              <w:right w:val="single" w:sz="4" w:space="0" w:color="auto"/>
            </w:tcBorders>
            <w:shd w:val="clear" w:color="auto" w:fill="auto"/>
            <w:noWrap/>
            <w:vAlign w:val="bottom"/>
            <w:hideMark/>
          </w:tcPr>
          <w:p w14:paraId="3DDDB9AD" w14:textId="539F9FA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E28EF9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37D956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Платовский элеватор</w:t>
            </w:r>
          </w:p>
        </w:tc>
        <w:tc>
          <w:tcPr>
            <w:tcW w:w="2127" w:type="dxa"/>
            <w:tcBorders>
              <w:top w:val="nil"/>
              <w:left w:val="nil"/>
              <w:bottom w:val="single" w:sz="4" w:space="0" w:color="auto"/>
              <w:right w:val="single" w:sz="4" w:space="0" w:color="auto"/>
            </w:tcBorders>
            <w:shd w:val="clear" w:color="auto" w:fill="auto"/>
            <w:noWrap/>
            <w:vAlign w:val="bottom"/>
            <w:hideMark/>
          </w:tcPr>
          <w:p w14:paraId="03DA81B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326590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E2C90D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215</w:t>
            </w:r>
          </w:p>
        </w:tc>
        <w:tc>
          <w:tcPr>
            <w:tcW w:w="2745" w:type="dxa"/>
            <w:tcBorders>
              <w:top w:val="nil"/>
              <w:left w:val="nil"/>
              <w:bottom w:val="single" w:sz="4" w:space="0" w:color="auto"/>
              <w:right w:val="single" w:sz="4" w:space="0" w:color="auto"/>
            </w:tcBorders>
            <w:shd w:val="clear" w:color="auto" w:fill="auto"/>
            <w:noWrap/>
            <w:vAlign w:val="bottom"/>
            <w:hideMark/>
          </w:tcPr>
          <w:p w14:paraId="7EBE7348" w14:textId="5C6BEA3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B597AC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Красногвардейский</w:t>
            </w:r>
          </w:p>
        </w:tc>
        <w:tc>
          <w:tcPr>
            <w:tcW w:w="2268" w:type="dxa"/>
            <w:tcBorders>
              <w:top w:val="nil"/>
              <w:left w:val="nil"/>
              <w:bottom w:val="single" w:sz="4" w:space="0" w:color="auto"/>
              <w:right w:val="single" w:sz="4" w:space="0" w:color="auto"/>
            </w:tcBorders>
            <w:shd w:val="clear" w:color="auto" w:fill="auto"/>
            <w:noWrap/>
            <w:vAlign w:val="bottom"/>
            <w:hideMark/>
          </w:tcPr>
          <w:p w14:paraId="62C90F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Донское</w:t>
            </w:r>
          </w:p>
        </w:tc>
        <w:tc>
          <w:tcPr>
            <w:tcW w:w="2127" w:type="dxa"/>
            <w:tcBorders>
              <w:top w:val="nil"/>
              <w:left w:val="nil"/>
              <w:bottom w:val="single" w:sz="4" w:space="0" w:color="auto"/>
              <w:right w:val="single" w:sz="4" w:space="0" w:color="auto"/>
            </w:tcBorders>
            <w:shd w:val="clear" w:color="auto" w:fill="auto"/>
            <w:noWrap/>
            <w:vAlign w:val="bottom"/>
            <w:hideMark/>
          </w:tcPr>
          <w:p w14:paraId="5657D8D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1477A7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131CF0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216</w:t>
            </w:r>
          </w:p>
        </w:tc>
        <w:tc>
          <w:tcPr>
            <w:tcW w:w="2745" w:type="dxa"/>
            <w:tcBorders>
              <w:top w:val="nil"/>
              <w:left w:val="nil"/>
              <w:bottom w:val="single" w:sz="4" w:space="0" w:color="auto"/>
              <w:right w:val="single" w:sz="4" w:space="0" w:color="auto"/>
            </w:tcBorders>
            <w:shd w:val="clear" w:color="auto" w:fill="auto"/>
            <w:noWrap/>
            <w:vAlign w:val="bottom"/>
            <w:hideMark/>
          </w:tcPr>
          <w:p w14:paraId="1EE06B49" w14:textId="47207F8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280800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36BB477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Черный Отрог</w:t>
            </w:r>
          </w:p>
        </w:tc>
        <w:tc>
          <w:tcPr>
            <w:tcW w:w="2127" w:type="dxa"/>
            <w:tcBorders>
              <w:top w:val="nil"/>
              <w:left w:val="nil"/>
              <w:bottom w:val="single" w:sz="4" w:space="0" w:color="auto"/>
              <w:right w:val="single" w:sz="4" w:space="0" w:color="auto"/>
            </w:tcBorders>
            <w:shd w:val="clear" w:color="auto" w:fill="auto"/>
            <w:noWrap/>
            <w:vAlign w:val="bottom"/>
            <w:hideMark/>
          </w:tcPr>
          <w:p w14:paraId="49B21E7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82C03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E32331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217</w:t>
            </w:r>
          </w:p>
        </w:tc>
        <w:tc>
          <w:tcPr>
            <w:tcW w:w="2745" w:type="dxa"/>
            <w:tcBorders>
              <w:top w:val="nil"/>
              <w:left w:val="nil"/>
              <w:bottom w:val="single" w:sz="4" w:space="0" w:color="auto"/>
              <w:right w:val="single" w:sz="4" w:space="0" w:color="auto"/>
            </w:tcBorders>
            <w:shd w:val="clear" w:color="auto" w:fill="auto"/>
            <w:noWrap/>
            <w:vAlign w:val="bottom"/>
            <w:hideMark/>
          </w:tcPr>
          <w:p w14:paraId="26E00AD3" w14:textId="52EAC3F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C0BFCF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72F4986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Погромное</w:t>
            </w:r>
          </w:p>
        </w:tc>
        <w:tc>
          <w:tcPr>
            <w:tcW w:w="2127" w:type="dxa"/>
            <w:tcBorders>
              <w:top w:val="nil"/>
              <w:left w:val="nil"/>
              <w:bottom w:val="single" w:sz="4" w:space="0" w:color="auto"/>
              <w:right w:val="single" w:sz="4" w:space="0" w:color="auto"/>
            </w:tcBorders>
            <w:shd w:val="clear" w:color="auto" w:fill="auto"/>
            <w:noWrap/>
            <w:vAlign w:val="bottom"/>
            <w:hideMark/>
          </w:tcPr>
          <w:p w14:paraId="2C8766E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DC4713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0160A0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218</w:t>
            </w:r>
          </w:p>
        </w:tc>
        <w:tc>
          <w:tcPr>
            <w:tcW w:w="2745" w:type="dxa"/>
            <w:tcBorders>
              <w:top w:val="nil"/>
              <w:left w:val="nil"/>
              <w:bottom w:val="single" w:sz="4" w:space="0" w:color="auto"/>
              <w:right w:val="single" w:sz="4" w:space="0" w:color="auto"/>
            </w:tcBorders>
            <w:shd w:val="clear" w:color="auto" w:fill="auto"/>
            <w:noWrap/>
            <w:vAlign w:val="bottom"/>
            <w:hideMark/>
          </w:tcPr>
          <w:p w14:paraId="188C7469" w14:textId="45DAA17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F5A91F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09ECF4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рзд 9 км</w:t>
            </w:r>
          </w:p>
        </w:tc>
        <w:tc>
          <w:tcPr>
            <w:tcW w:w="2127" w:type="dxa"/>
            <w:tcBorders>
              <w:top w:val="nil"/>
              <w:left w:val="nil"/>
              <w:bottom w:val="single" w:sz="4" w:space="0" w:color="auto"/>
              <w:right w:val="single" w:sz="4" w:space="0" w:color="auto"/>
            </w:tcBorders>
            <w:shd w:val="clear" w:color="auto" w:fill="auto"/>
            <w:noWrap/>
            <w:vAlign w:val="bottom"/>
            <w:hideMark/>
          </w:tcPr>
          <w:p w14:paraId="5782BE1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6303EE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4394A6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219</w:t>
            </w:r>
          </w:p>
        </w:tc>
        <w:tc>
          <w:tcPr>
            <w:tcW w:w="2745" w:type="dxa"/>
            <w:tcBorders>
              <w:top w:val="nil"/>
              <w:left w:val="nil"/>
              <w:bottom w:val="single" w:sz="4" w:space="0" w:color="auto"/>
              <w:right w:val="single" w:sz="4" w:space="0" w:color="auto"/>
            </w:tcBorders>
            <w:shd w:val="clear" w:color="auto" w:fill="auto"/>
            <w:noWrap/>
            <w:vAlign w:val="bottom"/>
            <w:hideMark/>
          </w:tcPr>
          <w:p w14:paraId="24E7A344" w14:textId="5E67BD4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56F1F5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73137E2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Цвиллинга</w:t>
            </w:r>
          </w:p>
        </w:tc>
        <w:tc>
          <w:tcPr>
            <w:tcW w:w="2127" w:type="dxa"/>
            <w:tcBorders>
              <w:top w:val="nil"/>
              <w:left w:val="nil"/>
              <w:bottom w:val="single" w:sz="4" w:space="0" w:color="auto"/>
              <w:right w:val="single" w:sz="4" w:space="0" w:color="auto"/>
            </w:tcBorders>
            <w:shd w:val="clear" w:color="auto" w:fill="auto"/>
            <w:noWrap/>
            <w:vAlign w:val="bottom"/>
            <w:hideMark/>
          </w:tcPr>
          <w:p w14:paraId="4DDB03D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C2564E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3EAFDC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220</w:t>
            </w:r>
          </w:p>
        </w:tc>
        <w:tc>
          <w:tcPr>
            <w:tcW w:w="2745" w:type="dxa"/>
            <w:tcBorders>
              <w:top w:val="nil"/>
              <w:left w:val="nil"/>
              <w:bottom w:val="single" w:sz="4" w:space="0" w:color="auto"/>
              <w:right w:val="single" w:sz="4" w:space="0" w:color="auto"/>
            </w:tcBorders>
            <w:shd w:val="clear" w:color="auto" w:fill="auto"/>
            <w:noWrap/>
            <w:vAlign w:val="bottom"/>
            <w:hideMark/>
          </w:tcPr>
          <w:p w14:paraId="4916F33E" w14:textId="03F907F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07E68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C7F453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 Новая Ракитянка</w:t>
            </w:r>
          </w:p>
        </w:tc>
        <w:tc>
          <w:tcPr>
            <w:tcW w:w="2127" w:type="dxa"/>
            <w:tcBorders>
              <w:top w:val="nil"/>
              <w:left w:val="nil"/>
              <w:bottom w:val="single" w:sz="4" w:space="0" w:color="auto"/>
              <w:right w:val="single" w:sz="4" w:space="0" w:color="auto"/>
            </w:tcBorders>
            <w:shd w:val="clear" w:color="auto" w:fill="auto"/>
            <w:noWrap/>
            <w:vAlign w:val="bottom"/>
            <w:hideMark/>
          </w:tcPr>
          <w:p w14:paraId="199033F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4926BA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19D3FF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221</w:t>
            </w:r>
          </w:p>
        </w:tc>
        <w:tc>
          <w:tcPr>
            <w:tcW w:w="2745" w:type="dxa"/>
            <w:tcBorders>
              <w:top w:val="nil"/>
              <w:left w:val="nil"/>
              <w:bottom w:val="single" w:sz="4" w:space="0" w:color="auto"/>
              <w:right w:val="single" w:sz="4" w:space="0" w:color="auto"/>
            </w:tcBorders>
            <w:shd w:val="clear" w:color="auto" w:fill="auto"/>
            <w:noWrap/>
            <w:vAlign w:val="bottom"/>
            <w:hideMark/>
          </w:tcPr>
          <w:p w14:paraId="18ABFA91" w14:textId="35C83E3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8B84E9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71ACB0E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рзд 1506 км</w:t>
            </w:r>
          </w:p>
        </w:tc>
        <w:tc>
          <w:tcPr>
            <w:tcW w:w="2127" w:type="dxa"/>
            <w:tcBorders>
              <w:top w:val="nil"/>
              <w:left w:val="nil"/>
              <w:bottom w:val="single" w:sz="4" w:space="0" w:color="auto"/>
              <w:right w:val="single" w:sz="4" w:space="0" w:color="auto"/>
            </w:tcBorders>
            <w:shd w:val="clear" w:color="auto" w:fill="auto"/>
            <w:noWrap/>
            <w:vAlign w:val="bottom"/>
            <w:hideMark/>
          </w:tcPr>
          <w:p w14:paraId="090A8B6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3AC42D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0387D7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222</w:t>
            </w:r>
          </w:p>
        </w:tc>
        <w:tc>
          <w:tcPr>
            <w:tcW w:w="2745" w:type="dxa"/>
            <w:tcBorders>
              <w:top w:val="nil"/>
              <w:left w:val="nil"/>
              <w:bottom w:val="single" w:sz="4" w:space="0" w:color="auto"/>
              <w:right w:val="single" w:sz="4" w:space="0" w:color="auto"/>
            </w:tcBorders>
            <w:shd w:val="clear" w:color="auto" w:fill="auto"/>
            <w:noWrap/>
            <w:vAlign w:val="bottom"/>
            <w:hideMark/>
          </w:tcPr>
          <w:p w14:paraId="023341FD" w14:textId="01B80AF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3773A0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0FF95A4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Желтая</w:t>
            </w:r>
          </w:p>
        </w:tc>
        <w:tc>
          <w:tcPr>
            <w:tcW w:w="2127" w:type="dxa"/>
            <w:tcBorders>
              <w:top w:val="nil"/>
              <w:left w:val="nil"/>
              <w:bottom w:val="single" w:sz="4" w:space="0" w:color="auto"/>
              <w:right w:val="single" w:sz="4" w:space="0" w:color="auto"/>
            </w:tcBorders>
            <w:shd w:val="clear" w:color="auto" w:fill="auto"/>
            <w:noWrap/>
            <w:vAlign w:val="bottom"/>
            <w:hideMark/>
          </w:tcPr>
          <w:p w14:paraId="6C09812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9D06C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28D24F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223</w:t>
            </w:r>
          </w:p>
        </w:tc>
        <w:tc>
          <w:tcPr>
            <w:tcW w:w="2745" w:type="dxa"/>
            <w:tcBorders>
              <w:top w:val="nil"/>
              <w:left w:val="nil"/>
              <w:bottom w:val="single" w:sz="4" w:space="0" w:color="auto"/>
              <w:right w:val="single" w:sz="4" w:space="0" w:color="auto"/>
            </w:tcBorders>
            <w:shd w:val="clear" w:color="auto" w:fill="auto"/>
            <w:noWrap/>
            <w:vAlign w:val="bottom"/>
            <w:hideMark/>
          </w:tcPr>
          <w:p w14:paraId="3BD02964" w14:textId="37AFE2E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BD0BF5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24A2B0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Елшанский</w:t>
            </w:r>
          </w:p>
        </w:tc>
        <w:tc>
          <w:tcPr>
            <w:tcW w:w="2127" w:type="dxa"/>
            <w:tcBorders>
              <w:top w:val="nil"/>
              <w:left w:val="nil"/>
              <w:bottom w:val="single" w:sz="4" w:space="0" w:color="auto"/>
              <w:right w:val="single" w:sz="4" w:space="0" w:color="auto"/>
            </w:tcBorders>
            <w:shd w:val="clear" w:color="auto" w:fill="auto"/>
            <w:noWrap/>
            <w:vAlign w:val="bottom"/>
            <w:hideMark/>
          </w:tcPr>
          <w:p w14:paraId="02626A8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3B419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71A867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224</w:t>
            </w:r>
          </w:p>
        </w:tc>
        <w:tc>
          <w:tcPr>
            <w:tcW w:w="2745" w:type="dxa"/>
            <w:tcBorders>
              <w:top w:val="nil"/>
              <w:left w:val="nil"/>
              <w:bottom w:val="single" w:sz="4" w:space="0" w:color="auto"/>
              <w:right w:val="single" w:sz="4" w:space="0" w:color="auto"/>
            </w:tcBorders>
            <w:shd w:val="clear" w:color="auto" w:fill="auto"/>
            <w:noWrap/>
            <w:vAlign w:val="bottom"/>
            <w:hideMark/>
          </w:tcPr>
          <w:p w14:paraId="7FA58993" w14:textId="51842F7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C9BC06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E309D0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Бузулукское Лесничество</w:t>
            </w:r>
          </w:p>
        </w:tc>
        <w:tc>
          <w:tcPr>
            <w:tcW w:w="2127" w:type="dxa"/>
            <w:tcBorders>
              <w:top w:val="nil"/>
              <w:left w:val="nil"/>
              <w:bottom w:val="single" w:sz="4" w:space="0" w:color="auto"/>
              <w:right w:val="single" w:sz="4" w:space="0" w:color="auto"/>
            </w:tcBorders>
            <w:shd w:val="clear" w:color="auto" w:fill="auto"/>
            <w:noWrap/>
            <w:vAlign w:val="bottom"/>
            <w:hideMark/>
          </w:tcPr>
          <w:p w14:paraId="3A06356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4A5F2B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B4F951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225</w:t>
            </w:r>
          </w:p>
        </w:tc>
        <w:tc>
          <w:tcPr>
            <w:tcW w:w="2745" w:type="dxa"/>
            <w:tcBorders>
              <w:top w:val="nil"/>
              <w:left w:val="nil"/>
              <w:bottom w:val="single" w:sz="4" w:space="0" w:color="auto"/>
              <w:right w:val="single" w:sz="4" w:space="0" w:color="auto"/>
            </w:tcBorders>
            <w:shd w:val="clear" w:color="auto" w:fill="auto"/>
            <w:noWrap/>
            <w:vAlign w:val="bottom"/>
            <w:hideMark/>
          </w:tcPr>
          <w:p w14:paraId="47179AC0" w14:textId="03500F0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F989A3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Сорочинский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4C60B0A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Войковский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3465E8E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989B0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D5E154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226</w:t>
            </w:r>
          </w:p>
        </w:tc>
        <w:tc>
          <w:tcPr>
            <w:tcW w:w="2745" w:type="dxa"/>
            <w:tcBorders>
              <w:top w:val="nil"/>
              <w:left w:val="nil"/>
              <w:bottom w:val="single" w:sz="4" w:space="0" w:color="auto"/>
              <w:right w:val="single" w:sz="4" w:space="0" w:color="auto"/>
            </w:tcBorders>
            <w:shd w:val="clear" w:color="auto" w:fill="auto"/>
            <w:noWrap/>
            <w:vAlign w:val="bottom"/>
            <w:hideMark/>
          </w:tcPr>
          <w:p w14:paraId="0D64003F" w14:textId="48D81D3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06A191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1152A8D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Дивнополье</w:t>
            </w:r>
          </w:p>
        </w:tc>
        <w:tc>
          <w:tcPr>
            <w:tcW w:w="2127" w:type="dxa"/>
            <w:tcBorders>
              <w:top w:val="nil"/>
              <w:left w:val="nil"/>
              <w:bottom w:val="single" w:sz="4" w:space="0" w:color="auto"/>
              <w:right w:val="single" w:sz="4" w:space="0" w:color="auto"/>
            </w:tcBorders>
            <w:shd w:val="clear" w:color="auto" w:fill="auto"/>
            <w:noWrap/>
            <w:vAlign w:val="bottom"/>
            <w:hideMark/>
          </w:tcPr>
          <w:p w14:paraId="2B24B74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F7E7EC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B7F384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227</w:t>
            </w:r>
          </w:p>
        </w:tc>
        <w:tc>
          <w:tcPr>
            <w:tcW w:w="2745" w:type="dxa"/>
            <w:tcBorders>
              <w:top w:val="nil"/>
              <w:left w:val="nil"/>
              <w:bottom w:val="single" w:sz="4" w:space="0" w:color="auto"/>
              <w:right w:val="single" w:sz="4" w:space="0" w:color="auto"/>
            </w:tcBorders>
            <w:shd w:val="clear" w:color="auto" w:fill="auto"/>
            <w:noWrap/>
            <w:vAlign w:val="bottom"/>
            <w:hideMark/>
          </w:tcPr>
          <w:p w14:paraId="2A9EB723" w14:textId="7075023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5E48E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4C2E899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Землянский</w:t>
            </w:r>
          </w:p>
        </w:tc>
        <w:tc>
          <w:tcPr>
            <w:tcW w:w="2127" w:type="dxa"/>
            <w:tcBorders>
              <w:top w:val="nil"/>
              <w:left w:val="nil"/>
              <w:bottom w:val="single" w:sz="4" w:space="0" w:color="auto"/>
              <w:right w:val="single" w:sz="4" w:space="0" w:color="auto"/>
            </w:tcBorders>
            <w:shd w:val="clear" w:color="auto" w:fill="auto"/>
            <w:noWrap/>
            <w:vAlign w:val="bottom"/>
            <w:hideMark/>
          </w:tcPr>
          <w:p w14:paraId="3060753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C0062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2D2551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228</w:t>
            </w:r>
          </w:p>
        </w:tc>
        <w:tc>
          <w:tcPr>
            <w:tcW w:w="2745" w:type="dxa"/>
            <w:tcBorders>
              <w:top w:val="nil"/>
              <w:left w:val="nil"/>
              <w:bottom w:val="single" w:sz="4" w:space="0" w:color="auto"/>
              <w:right w:val="single" w:sz="4" w:space="0" w:color="auto"/>
            </w:tcBorders>
            <w:shd w:val="clear" w:color="auto" w:fill="auto"/>
            <w:noWrap/>
            <w:vAlign w:val="bottom"/>
            <w:hideMark/>
          </w:tcPr>
          <w:p w14:paraId="4A160647" w14:textId="43B727A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9FBA5D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Светлинский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5616E17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Восточный</w:t>
            </w:r>
          </w:p>
        </w:tc>
        <w:tc>
          <w:tcPr>
            <w:tcW w:w="2127" w:type="dxa"/>
            <w:tcBorders>
              <w:top w:val="nil"/>
              <w:left w:val="nil"/>
              <w:bottom w:val="single" w:sz="4" w:space="0" w:color="auto"/>
              <w:right w:val="single" w:sz="4" w:space="0" w:color="auto"/>
            </w:tcBorders>
            <w:shd w:val="clear" w:color="auto" w:fill="auto"/>
            <w:noWrap/>
            <w:vAlign w:val="bottom"/>
            <w:hideMark/>
          </w:tcPr>
          <w:p w14:paraId="46D50F7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8480E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FB8D48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229</w:t>
            </w:r>
          </w:p>
        </w:tc>
        <w:tc>
          <w:tcPr>
            <w:tcW w:w="2745" w:type="dxa"/>
            <w:tcBorders>
              <w:top w:val="nil"/>
              <w:left w:val="nil"/>
              <w:bottom w:val="single" w:sz="4" w:space="0" w:color="auto"/>
              <w:right w:val="single" w:sz="4" w:space="0" w:color="auto"/>
            </w:tcBorders>
            <w:shd w:val="clear" w:color="auto" w:fill="auto"/>
            <w:noWrap/>
            <w:vAlign w:val="bottom"/>
            <w:hideMark/>
          </w:tcPr>
          <w:p w14:paraId="30BEB256" w14:textId="0C9132E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ECC5EE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2162106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Мельничный</w:t>
            </w:r>
          </w:p>
        </w:tc>
        <w:tc>
          <w:tcPr>
            <w:tcW w:w="2127" w:type="dxa"/>
            <w:tcBorders>
              <w:top w:val="nil"/>
              <w:left w:val="nil"/>
              <w:bottom w:val="single" w:sz="4" w:space="0" w:color="auto"/>
              <w:right w:val="single" w:sz="4" w:space="0" w:color="auto"/>
            </w:tcBorders>
            <w:shd w:val="clear" w:color="auto" w:fill="auto"/>
            <w:noWrap/>
            <w:vAlign w:val="bottom"/>
            <w:hideMark/>
          </w:tcPr>
          <w:p w14:paraId="4A1BE74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B32121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55236A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230</w:t>
            </w:r>
          </w:p>
        </w:tc>
        <w:tc>
          <w:tcPr>
            <w:tcW w:w="2745" w:type="dxa"/>
            <w:tcBorders>
              <w:top w:val="nil"/>
              <w:left w:val="nil"/>
              <w:bottom w:val="single" w:sz="4" w:space="0" w:color="auto"/>
              <w:right w:val="single" w:sz="4" w:space="0" w:color="auto"/>
            </w:tcBorders>
            <w:shd w:val="clear" w:color="auto" w:fill="auto"/>
            <w:noWrap/>
            <w:vAlign w:val="bottom"/>
            <w:hideMark/>
          </w:tcPr>
          <w:p w14:paraId="0E0652A6" w14:textId="5F0605D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39D587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66577C8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Обухово</w:t>
            </w:r>
          </w:p>
        </w:tc>
        <w:tc>
          <w:tcPr>
            <w:tcW w:w="2127" w:type="dxa"/>
            <w:tcBorders>
              <w:top w:val="nil"/>
              <w:left w:val="nil"/>
              <w:bottom w:val="single" w:sz="4" w:space="0" w:color="auto"/>
              <w:right w:val="single" w:sz="4" w:space="0" w:color="auto"/>
            </w:tcBorders>
            <w:shd w:val="clear" w:color="auto" w:fill="auto"/>
            <w:noWrap/>
            <w:vAlign w:val="bottom"/>
            <w:hideMark/>
          </w:tcPr>
          <w:p w14:paraId="455078A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49098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AED9BC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231</w:t>
            </w:r>
          </w:p>
        </w:tc>
        <w:tc>
          <w:tcPr>
            <w:tcW w:w="2745" w:type="dxa"/>
            <w:tcBorders>
              <w:top w:val="nil"/>
              <w:left w:val="nil"/>
              <w:bottom w:val="single" w:sz="4" w:space="0" w:color="auto"/>
              <w:right w:val="single" w:sz="4" w:space="0" w:color="auto"/>
            </w:tcBorders>
            <w:shd w:val="clear" w:color="auto" w:fill="auto"/>
            <w:noWrap/>
            <w:vAlign w:val="bottom"/>
            <w:hideMark/>
          </w:tcPr>
          <w:p w14:paraId="587E18CD" w14:textId="56ED98B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88A65C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7070A14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Затоновский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2BE7C3A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172AD4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DFF343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232</w:t>
            </w:r>
          </w:p>
        </w:tc>
        <w:tc>
          <w:tcPr>
            <w:tcW w:w="2745" w:type="dxa"/>
            <w:tcBorders>
              <w:top w:val="nil"/>
              <w:left w:val="nil"/>
              <w:bottom w:val="single" w:sz="4" w:space="0" w:color="auto"/>
              <w:right w:val="single" w:sz="4" w:space="0" w:color="auto"/>
            </w:tcBorders>
            <w:shd w:val="clear" w:color="auto" w:fill="auto"/>
            <w:noWrap/>
            <w:vAlign w:val="bottom"/>
            <w:hideMark/>
          </w:tcPr>
          <w:p w14:paraId="128225D4" w14:textId="0CCD664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5F1EA5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4CB6F70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Шахтный</w:t>
            </w:r>
          </w:p>
        </w:tc>
        <w:tc>
          <w:tcPr>
            <w:tcW w:w="2127" w:type="dxa"/>
            <w:tcBorders>
              <w:top w:val="nil"/>
              <w:left w:val="nil"/>
              <w:bottom w:val="single" w:sz="4" w:space="0" w:color="auto"/>
              <w:right w:val="single" w:sz="4" w:space="0" w:color="auto"/>
            </w:tcBorders>
            <w:shd w:val="clear" w:color="auto" w:fill="auto"/>
            <w:noWrap/>
            <w:vAlign w:val="bottom"/>
            <w:hideMark/>
          </w:tcPr>
          <w:p w14:paraId="222F739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D18A6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76EE19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233</w:t>
            </w:r>
          </w:p>
        </w:tc>
        <w:tc>
          <w:tcPr>
            <w:tcW w:w="2745" w:type="dxa"/>
            <w:tcBorders>
              <w:top w:val="nil"/>
              <w:left w:val="nil"/>
              <w:bottom w:val="single" w:sz="4" w:space="0" w:color="auto"/>
              <w:right w:val="single" w:sz="4" w:space="0" w:color="auto"/>
            </w:tcBorders>
            <w:shd w:val="clear" w:color="auto" w:fill="auto"/>
            <w:noWrap/>
            <w:vAlign w:val="bottom"/>
            <w:hideMark/>
          </w:tcPr>
          <w:p w14:paraId="73D2869F" w14:textId="47C9820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E8377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48584D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Садак</w:t>
            </w:r>
          </w:p>
        </w:tc>
        <w:tc>
          <w:tcPr>
            <w:tcW w:w="2127" w:type="dxa"/>
            <w:tcBorders>
              <w:top w:val="nil"/>
              <w:left w:val="nil"/>
              <w:bottom w:val="single" w:sz="4" w:space="0" w:color="auto"/>
              <w:right w:val="single" w:sz="4" w:space="0" w:color="auto"/>
            </w:tcBorders>
            <w:shd w:val="clear" w:color="auto" w:fill="auto"/>
            <w:noWrap/>
            <w:vAlign w:val="bottom"/>
            <w:hideMark/>
          </w:tcPr>
          <w:p w14:paraId="5146164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DD997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9B70E0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lastRenderedPageBreak/>
              <w:t>234</w:t>
            </w:r>
          </w:p>
        </w:tc>
        <w:tc>
          <w:tcPr>
            <w:tcW w:w="2745" w:type="dxa"/>
            <w:tcBorders>
              <w:top w:val="nil"/>
              <w:left w:val="nil"/>
              <w:bottom w:val="single" w:sz="4" w:space="0" w:color="auto"/>
              <w:right w:val="single" w:sz="4" w:space="0" w:color="auto"/>
            </w:tcBorders>
            <w:shd w:val="clear" w:color="auto" w:fill="auto"/>
            <w:noWrap/>
            <w:vAlign w:val="bottom"/>
            <w:hideMark/>
          </w:tcPr>
          <w:p w14:paraId="2EA2B588" w14:textId="18A3B02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31AEDB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Александровский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2B1E27A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Самарский</w:t>
            </w:r>
          </w:p>
        </w:tc>
        <w:tc>
          <w:tcPr>
            <w:tcW w:w="2127" w:type="dxa"/>
            <w:tcBorders>
              <w:top w:val="nil"/>
              <w:left w:val="nil"/>
              <w:bottom w:val="single" w:sz="4" w:space="0" w:color="auto"/>
              <w:right w:val="single" w:sz="4" w:space="0" w:color="auto"/>
            </w:tcBorders>
            <w:shd w:val="clear" w:color="auto" w:fill="auto"/>
            <w:noWrap/>
            <w:vAlign w:val="bottom"/>
            <w:hideMark/>
          </w:tcPr>
          <w:p w14:paraId="3EE3DE8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874F33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E56618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235</w:t>
            </w:r>
          </w:p>
        </w:tc>
        <w:tc>
          <w:tcPr>
            <w:tcW w:w="2745" w:type="dxa"/>
            <w:tcBorders>
              <w:top w:val="nil"/>
              <w:left w:val="nil"/>
              <w:bottom w:val="single" w:sz="4" w:space="0" w:color="auto"/>
              <w:right w:val="single" w:sz="4" w:space="0" w:color="auto"/>
            </w:tcBorders>
            <w:shd w:val="clear" w:color="auto" w:fill="auto"/>
            <w:noWrap/>
            <w:vAlign w:val="bottom"/>
            <w:hideMark/>
          </w:tcPr>
          <w:p w14:paraId="12E90B7C" w14:textId="472F51D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16A3C7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339D447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Правобережный</w:t>
            </w:r>
          </w:p>
        </w:tc>
        <w:tc>
          <w:tcPr>
            <w:tcW w:w="2127" w:type="dxa"/>
            <w:tcBorders>
              <w:top w:val="nil"/>
              <w:left w:val="nil"/>
              <w:bottom w:val="single" w:sz="4" w:space="0" w:color="auto"/>
              <w:right w:val="single" w:sz="4" w:space="0" w:color="auto"/>
            </w:tcBorders>
            <w:shd w:val="clear" w:color="auto" w:fill="auto"/>
            <w:noWrap/>
            <w:vAlign w:val="bottom"/>
            <w:hideMark/>
          </w:tcPr>
          <w:p w14:paraId="33596B4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AAB1C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9A31A7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236</w:t>
            </w:r>
          </w:p>
        </w:tc>
        <w:tc>
          <w:tcPr>
            <w:tcW w:w="2745" w:type="dxa"/>
            <w:tcBorders>
              <w:top w:val="nil"/>
              <w:left w:val="nil"/>
              <w:bottom w:val="single" w:sz="4" w:space="0" w:color="auto"/>
              <w:right w:val="single" w:sz="4" w:space="0" w:color="auto"/>
            </w:tcBorders>
            <w:shd w:val="clear" w:color="auto" w:fill="auto"/>
            <w:noWrap/>
            <w:vAlign w:val="bottom"/>
            <w:hideMark/>
          </w:tcPr>
          <w:p w14:paraId="513BE5E8" w14:textId="59A87AC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1EFCD7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Пономаревский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7AA6C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Равнинный</w:t>
            </w:r>
          </w:p>
        </w:tc>
        <w:tc>
          <w:tcPr>
            <w:tcW w:w="2127" w:type="dxa"/>
            <w:tcBorders>
              <w:top w:val="nil"/>
              <w:left w:val="nil"/>
              <w:bottom w:val="single" w:sz="4" w:space="0" w:color="auto"/>
              <w:right w:val="single" w:sz="4" w:space="0" w:color="auto"/>
            </w:tcBorders>
            <w:shd w:val="clear" w:color="auto" w:fill="auto"/>
            <w:noWrap/>
            <w:vAlign w:val="bottom"/>
            <w:hideMark/>
          </w:tcPr>
          <w:p w14:paraId="101BF5A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5775D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E71D62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237</w:t>
            </w:r>
          </w:p>
        </w:tc>
        <w:tc>
          <w:tcPr>
            <w:tcW w:w="2745" w:type="dxa"/>
            <w:tcBorders>
              <w:top w:val="nil"/>
              <w:left w:val="nil"/>
              <w:bottom w:val="single" w:sz="4" w:space="0" w:color="auto"/>
              <w:right w:val="single" w:sz="4" w:space="0" w:color="auto"/>
            </w:tcBorders>
            <w:shd w:val="clear" w:color="auto" w:fill="auto"/>
            <w:noWrap/>
            <w:vAlign w:val="bottom"/>
            <w:hideMark/>
          </w:tcPr>
          <w:p w14:paraId="7032B531" w14:textId="413D085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45E1D3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99305D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Красная Поляна</w:t>
            </w:r>
          </w:p>
        </w:tc>
        <w:tc>
          <w:tcPr>
            <w:tcW w:w="2127" w:type="dxa"/>
            <w:tcBorders>
              <w:top w:val="nil"/>
              <w:left w:val="nil"/>
              <w:bottom w:val="single" w:sz="4" w:space="0" w:color="auto"/>
              <w:right w:val="single" w:sz="4" w:space="0" w:color="auto"/>
            </w:tcBorders>
            <w:shd w:val="clear" w:color="auto" w:fill="auto"/>
            <w:noWrap/>
            <w:vAlign w:val="bottom"/>
            <w:hideMark/>
          </w:tcPr>
          <w:p w14:paraId="6854F56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B5763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C518C6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238</w:t>
            </w:r>
          </w:p>
        </w:tc>
        <w:tc>
          <w:tcPr>
            <w:tcW w:w="2745" w:type="dxa"/>
            <w:tcBorders>
              <w:top w:val="nil"/>
              <w:left w:val="nil"/>
              <w:bottom w:val="single" w:sz="4" w:space="0" w:color="auto"/>
              <w:right w:val="single" w:sz="4" w:space="0" w:color="auto"/>
            </w:tcBorders>
            <w:shd w:val="clear" w:color="auto" w:fill="auto"/>
            <w:noWrap/>
            <w:vAlign w:val="bottom"/>
            <w:hideMark/>
          </w:tcPr>
          <w:p w14:paraId="7F83510E" w14:textId="1CB71A8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BC994E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2F621D7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Чапаево</w:t>
            </w:r>
          </w:p>
        </w:tc>
        <w:tc>
          <w:tcPr>
            <w:tcW w:w="2127" w:type="dxa"/>
            <w:tcBorders>
              <w:top w:val="nil"/>
              <w:left w:val="nil"/>
              <w:bottom w:val="single" w:sz="4" w:space="0" w:color="auto"/>
              <w:right w:val="single" w:sz="4" w:space="0" w:color="auto"/>
            </w:tcBorders>
            <w:shd w:val="clear" w:color="auto" w:fill="auto"/>
            <w:noWrap/>
            <w:vAlign w:val="bottom"/>
            <w:hideMark/>
          </w:tcPr>
          <w:p w14:paraId="6212077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86B79E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485CE5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239</w:t>
            </w:r>
          </w:p>
        </w:tc>
        <w:tc>
          <w:tcPr>
            <w:tcW w:w="2745" w:type="dxa"/>
            <w:tcBorders>
              <w:top w:val="nil"/>
              <w:left w:val="nil"/>
              <w:bottom w:val="single" w:sz="4" w:space="0" w:color="auto"/>
              <w:right w:val="single" w:sz="4" w:space="0" w:color="auto"/>
            </w:tcBorders>
            <w:shd w:val="clear" w:color="auto" w:fill="auto"/>
            <w:noWrap/>
            <w:vAlign w:val="bottom"/>
            <w:hideMark/>
          </w:tcPr>
          <w:p w14:paraId="6C4A9535" w14:textId="7E9663F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44B00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C6982C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Пролетаровка</w:t>
            </w:r>
          </w:p>
        </w:tc>
        <w:tc>
          <w:tcPr>
            <w:tcW w:w="2127" w:type="dxa"/>
            <w:tcBorders>
              <w:top w:val="nil"/>
              <w:left w:val="nil"/>
              <w:bottom w:val="single" w:sz="4" w:space="0" w:color="auto"/>
              <w:right w:val="single" w:sz="4" w:space="0" w:color="auto"/>
            </w:tcBorders>
            <w:shd w:val="clear" w:color="auto" w:fill="auto"/>
            <w:noWrap/>
            <w:vAlign w:val="bottom"/>
            <w:hideMark/>
          </w:tcPr>
          <w:p w14:paraId="06CAAD6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F7019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E31385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240</w:t>
            </w:r>
          </w:p>
        </w:tc>
        <w:tc>
          <w:tcPr>
            <w:tcW w:w="2745" w:type="dxa"/>
            <w:tcBorders>
              <w:top w:val="nil"/>
              <w:left w:val="nil"/>
              <w:bottom w:val="single" w:sz="4" w:space="0" w:color="auto"/>
              <w:right w:val="single" w:sz="4" w:space="0" w:color="auto"/>
            </w:tcBorders>
            <w:shd w:val="clear" w:color="auto" w:fill="auto"/>
            <w:noWrap/>
            <w:vAlign w:val="bottom"/>
            <w:hideMark/>
          </w:tcPr>
          <w:p w14:paraId="014B20C6" w14:textId="430C645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A35042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Сорочинский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1EEC224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Родинский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63ECF81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D8DF8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305F41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241</w:t>
            </w:r>
          </w:p>
        </w:tc>
        <w:tc>
          <w:tcPr>
            <w:tcW w:w="2745" w:type="dxa"/>
            <w:tcBorders>
              <w:top w:val="nil"/>
              <w:left w:val="nil"/>
              <w:bottom w:val="single" w:sz="4" w:space="0" w:color="auto"/>
              <w:right w:val="single" w:sz="4" w:space="0" w:color="auto"/>
            </w:tcBorders>
            <w:shd w:val="clear" w:color="auto" w:fill="auto"/>
            <w:noWrap/>
            <w:vAlign w:val="bottom"/>
            <w:hideMark/>
          </w:tcPr>
          <w:p w14:paraId="76732E69" w14:textId="4A09AA9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BC87A9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513C3D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Красногорский</w:t>
            </w:r>
          </w:p>
        </w:tc>
        <w:tc>
          <w:tcPr>
            <w:tcW w:w="2127" w:type="dxa"/>
            <w:tcBorders>
              <w:top w:val="nil"/>
              <w:left w:val="nil"/>
              <w:bottom w:val="single" w:sz="4" w:space="0" w:color="auto"/>
              <w:right w:val="single" w:sz="4" w:space="0" w:color="auto"/>
            </w:tcBorders>
            <w:shd w:val="clear" w:color="auto" w:fill="auto"/>
            <w:noWrap/>
            <w:vAlign w:val="bottom"/>
            <w:hideMark/>
          </w:tcPr>
          <w:p w14:paraId="324D699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44C43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104532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242</w:t>
            </w:r>
          </w:p>
        </w:tc>
        <w:tc>
          <w:tcPr>
            <w:tcW w:w="2745" w:type="dxa"/>
            <w:tcBorders>
              <w:top w:val="nil"/>
              <w:left w:val="nil"/>
              <w:bottom w:val="single" w:sz="4" w:space="0" w:color="auto"/>
              <w:right w:val="single" w:sz="4" w:space="0" w:color="auto"/>
            </w:tcBorders>
            <w:shd w:val="clear" w:color="auto" w:fill="auto"/>
            <w:noWrap/>
            <w:vAlign w:val="bottom"/>
            <w:hideMark/>
          </w:tcPr>
          <w:p w14:paraId="5DF6C47A" w14:textId="76E0670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EDC56D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Светлинский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45FC136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Степной</w:t>
            </w:r>
          </w:p>
        </w:tc>
        <w:tc>
          <w:tcPr>
            <w:tcW w:w="2127" w:type="dxa"/>
            <w:tcBorders>
              <w:top w:val="nil"/>
              <w:left w:val="nil"/>
              <w:bottom w:val="single" w:sz="4" w:space="0" w:color="auto"/>
              <w:right w:val="single" w:sz="4" w:space="0" w:color="auto"/>
            </w:tcBorders>
            <w:shd w:val="clear" w:color="auto" w:fill="auto"/>
            <w:noWrap/>
            <w:vAlign w:val="bottom"/>
            <w:hideMark/>
          </w:tcPr>
          <w:p w14:paraId="7281311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4F2AA2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628B79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243</w:t>
            </w:r>
          </w:p>
        </w:tc>
        <w:tc>
          <w:tcPr>
            <w:tcW w:w="2745" w:type="dxa"/>
            <w:tcBorders>
              <w:top w:val="nil"/>
              <w:left w:val="nil"/>
              <w:bottom w:val="single" w:sz="4" w:space="0" w:color="auto"/>
              <w:right w:val="single" w:sz="4" w:space="0" w:color="auto"/>
            </w:tcBorders>
            <w:shd w:val="clear" w:color="auto" w:fill="auto"/>
            <w:noWrap/>
            <w:vAlign w:val="bottom"/>
            <w:hideMark/>
          </w:tcPr>
          <w:p w14:paraId="03170EFF" w14:textId="398AAA4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6A6ED8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Александровский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CF34A4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Марксовский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4C758EC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BE4348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C776A4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244</w:t>
            </w:r>
          </w:p>
        </w:tc>
        <w:tc>
          <w:tcPr>
            <w:tcW w:w="2745" w:type="dxa"/>
            <w:tcBorders>
              <w:top w:val="nil"/>
              <w:left w:val="nil"/>
              <w:bottom w:val="single" w:sz="4" w:space="0" w:color="auto"/>
              <w:right w:val="single" w:sz="4" w:space="0" w:color="auto"/>
            </w:tcBorders>
            <w:shd w:val="clear" w:color="auto" w:fill="auto"/>
            <w:noWrap/>
            <w:vAlign w:val="bottom"/>
            <w:hideMark/>
          </w:tcPr>
          <w:p w14:paraId="0C35B94F" w14:textId="7F5058A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412BB2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5DA1BA0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Отделение 3</w:t>
            </w:r>
          </w:p>
        </w:tc>
        <w:tc>
          <w:tcPr>
            <w:tcW w:w="2127" w:type="dxa"/>
            <w:tcBorders>
              <w:top w:val="nil"/>
              <w:left w:val="nil"/>
              <w:bottom w:val="single" w:sz="4" w:space="0" w:color="auto"/>
              <w:right w:val="single" w:sz="4" w:space="0" w:color="auto"/>
            </w:tcBorders>
            <w:shd w:val="clear" w:color="auto" w:fill="auto"/>
            <w:noWrap/>
            <w:vAlign w:val="bottom"/>
            <w:hideMark/>
          </w:tcPr>
          <w:p w14:paraId="20698A1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860AE0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CC00F8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245</w:t>
            </w:r>
          </w:p>
        </w:tc>
        <w:tc>
          <w:tcPr>
            <w:tcW w:w="2745" w:type="dxa"/>
            <w:tcBorders>
              <w:top w:val="nil"/>
              <w:left w:val="nil"/>
              <w:bottom w:val="single" w:sz="4" w:space="0" w:color="auto"/>
              <w:right w:val="single" w:sz="4" w:space="0" w:color="auto"/>
            </w:tcBorders>
            <w:shd w:val="clear" w:color="auto" w:fill="auto"/>
            <w:noWrap/>
            <w:vAlign w:val="bottom"/>
            <w:hideMark/>
          </w:tcPr>
          <w:p w14:paraId="7F1FE0B7" w14:textId="2AA5412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4FCBB4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EAA45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Ягодный</w:t>
            </w:r>
          </w:p>
        </w:tc>
        <w:tc>
          <w:tcPr>
            <w:tcW w:w="2127" w:type="dxa"/>
            <w:tcBorders>
              <w:top w:val="nil"/>
              <w:left w:val="nil"/>
              <w:bottom w:val="single" w:sz="4" w:space="0" w:color="auto"/>
              <w:right w:val="single" w:sz="4" w:space="0" w:color="auto"/>
            </w:tcBorders>
            <w:shd w:val="clear" w:color="auto" w:fill="auto"/>
            <w:noWrap/>
            <w:vAlign w:val="bottom"/>
            <w:hideMark/>
          </w:tcPr>
          <w:p w14:paraId="15325E8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3045F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000B4E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246</w:t>
            </w:r>
          </w:p>
        </w:tc>
        <w:tc>
          <w:tcPr>
            <w:tcW w:w="2745" w:type="dxa"/>
            <w:tcBorders>
              <w:top w:val="nil"/>
              <w:left w:val="nil"/>
              <w:bottom w:val="single" w:sz="4" w:space="0" w:color="auto"/>
              <w:right w:val="single" w:sz="4" w:space="0" w:color="auto"/>
            </w:tcBorders>
            <w:shd w:val="clear" w:color="auto" w:fill="auto"/>
            <w:noWrap/>
            <w:vAlign w:val="bottom"/>
            <w:hideMark/>
          </w:tcPr>
          <w:p w14:paraId="7628FFDF" w14:textId="0DF01C4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DECF4D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2678B17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Победа</w:t>
            </w:r>
          </w:p>
        </w:tc>
        <w:tc>
          <w:tcPr>
            <w:tcW w:w="2127" w:type="dxa"/>
            <w:tcBorders>
              <w:top w:val="nil"/>
              <w:left w:val="nil"/>
              <w:bottom w:val="single" w:sz="4" w:space="0" w:color="auto"/>
              <w:right w:val="single" w:sz="4" w:space="0" w:color="auto"/>
            </w:tcBorders>
            <w:shd w:val="clear" w:color="auto" w:fill="auto"/>
            <w:noWrap/>
            <w:vAlign w:val="bottom"/>
            <w:hideMark/>
          </w:tcPr>
          <w:p w14:paraId="7F3E181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C426B5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2F7D89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247</w:t>
            </w:r>
          </w:p>
        </w:tc>
        <w:tc>
          <w:tcPr>
            <w:tcW w:w="2745" w:type="dxa"/>
            <w:tcBorders>
              <w:top w:val="nil"/>
              <w:left w:val="nil"/>
              <w:bottom w:val="single" w:sz="4" w:space="0" w:color="auto"/>
              <w:right w:val="single" w:sz="4" w:space="0" w:color="auto"/>
            </w:tcBorders>
            <w:shd w:val="clear" w:color="auto" w:fill="auto"/>
            <w:noWrap/>
            <w:vAlign w:val="bottom"/>
            <w:hideMark/>
          </w:tcPr>
          <w:p w14:paraId="693CC882" w14:textId="2F4D294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BE5112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Александровский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DCFA42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Александровка</w:t>
            </w:r>
          </w:p>
        </w:tc>
        <w:tc>
          <w:tcPr>
            <w:tcW w:w="2127" w:type="dxa"/>
            <w:tcBorders>
              <w:top w:val="nil"/>
              <w:left w:val="nil"/>
              <w:bottom w:val="single" w:sz="4" w:space="0" w:color="auto"/>
              <w:right w:val="single" w:sz="4" w:space="0" w:color="auto"/>
            </w:tcBorders>
            <w:shd w:val="clear" w:color="auto" w:fill="auto"/>
            <w:noWrap/>
            <w:vAlign w:val="bottom"/>
            <w:hideMark/>
          </w:tcPr>
          <w:p w14:paraId="21DAA6E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261DB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B1D175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248</w:t>
            </w:r>
          </w:p>
        </w:tc>
        <w:tc>
          <w:tcPr>
            <w:tcW w:w="2745" w:type="dxa"/>
            <w:tcBorders>
              <w:top w:val="nil"/>
              <w:left w:val="nil"/>
              <w:bottom w:val="single" w:sz="4" w:space="0" w:color="auto"/>
              <w:right w:val="single" w:sz="4" w:space="0" w:color="auto"/>
            </w:tcBorders>
            <w:shd w:val="clear" w:color="auto" w:fill="auto"/>
            <w:noWrap/>
            <w:vAlign w:val="bottom"/>
            <w:hideMark/>
          </w:tcPr>
          <w:p w14:paraId="26152E90" w14:textId="4D16D7B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5A8089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6A5DED6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Елшанка</w:t>
            </w:r>
          </w:p>
        </w:tc>
        <w:tc>
          <w:tcPr>
            <w:tcW w:w="2127" w:type="dxa"/>
            <w:tcBorders>
              <w:top w:val="nil"/>
              <w:left w:val="nil"/>
              <w:bottom w:val="single" w:sz="4" w:space="0" w:color="auto"/>
              <w:right w:val="single" w:sz="4" w:space="0" w:color="auto"/>
            </w:tcBorders>
            <w:shd w:val="clear" w:color="auto" w:fill="auto"/>
            <w:noWrap/>
            <w:vAlign w:val="bottom"/>
            <w:hideMark/>
          </w:tcPr>
          <w:p w14:paraId="306A82B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0B80E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E4FEBC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249</w:t>
            </w:r>
          </w:p>
        </w:tc>
        <w:tc>
          <w:tcPr>
            <w:tcW w:w="2745" w:type="dxa"/>
            <w:tcBorders>
              <w:top w:val="nil"/>
              <w:left w:val="nil"/>
              <w:bottom w:val="single" w:sz="4" w:space="0" w:color="auto"/>
              <w:right w:val="single" w:sz="4" w:space="0" w:color="auto"/>
            </w:tcBorders>
            <w:shd w:val="clear" w:color="auto" w:fill="auto"/>
            <w:noWrap/>
            <w:vAlign w:val="bottom"/>
            <w:hideMark/>
          </w:tcPr>
          <w:p w14:paraId="4B13E38A" w14:textId="230C836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50D12B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7193D61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Орловка</w:t>
            </w:r>
          </w:p>
        </w:tc>
        <w:tc>
          <w:tcPr>
            <w:tcW w:w="2127" w:type="dxa"/>
            <w:tcBorders>
              <w:top w:val="nil"/>
              <w:left w:val="nil"/>
              <w:bottom w:val="single" w:sz="4" w:space="0" w:color="auto"/>
              <w:right w:val="single" w:sz="4" w:space="0" w:color="auto"/>
            </w:tcBorders>
            <w:shd w:val="clear" w:color="auto" w:fill="auto"/>
            <w:noWrap/>
            <w:vAlign w:val="bottom"/>
            <w:hideMark/>
          </w:tcPr>
          <w:p w14:paraId="4F89018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4DD6B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25D5CB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250</w:t>
            </w:r>
          </w:p>
        </w:tc>
        <w:tc>
          <w:tcPr>
            <w:tcW w:w="2745" w:type="dxa"/>
            <w:tcBorders>
              <w:top w:val="nil"/>
              <w:left w:val="nil"/>
              <w:bottom w:val="single" w:sz="4" w:space="0" w:color="auto"/>
              <w:right w:val="single" w:sz="4" w:space="0" w:color="auto"/>
            </w:tcBorders>
            <w:shd w:val="clear" w:color="auto" w:fill="auto"/>
            <w:noWrap/>
            <w:vAlign w:val="bottom"/>
            <w:hideMark/>
          </w:tcPr>
          <w:p w14:paraId="22B990F3" w14:textId="2ACD89B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3FA78E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7AFDA38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Марьевка</w:t>
            </w:r>
          </w:p>
        </w:tc>
        <w:tc>
          <w:tcPr>
            <w:tcW w:w="2127" w:type="dxa"/>
            <w:tcBorders>
              <w:top w:val="nil"/>
              <w:left w:val="nil"/>
              <w:bottom w:val="single" w:sz="4" w:space="0" w:color="auto"/>
              <w:right w:val="single" w:sz="4" w:space="0" w:color="auto"/>
            </w:tcBorders>
            <w:shd w:val="clear" w:color="auto" w:fill="auto"/>
            <w:noWrap/>
            <w:vAlign w:val="bottom"/>
            <w:hideMark/>
          </w:tcPr>
          <w:p w14:paraId="6F76D81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B1EA5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E33AA0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251</w:t>
            </w:r>
          </w:p>
        </w:tc>
        <w:tc>
          <w:tcPr>
            <w:tcW w:w="2745" w:type="dxa"/>
            <w:tcBorders>
              <w:top w:val="nil"/>
              <w:left w:val="nil"/>
              <w:bottom w:val="single" w:sz="4" w:space="0" w:color="auto"/>
              <w:right w:val="single" w:sz="4" w:space="0" w:color="auto"/>
            </w:tcBorders>
            <w:shd w:val="clear" w:color="auto" w:fill="auto"/>
            <w:noWrap/>
            <w:vAlign w:val="bottom"/>
            <w:hideMark/>
          </w:tcPr>
          <w:p w14:paraId="4F0FF164" w14:textId="7A88E35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1AC718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3F8D217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Каировка</w:t>
            </w:r>
          </w:p>
        </w:tc>
        <w:tc>
          <w:tcPr>
            <w:tcW w:w="2127" w:type="dxa"/>
            <w:tcBorders>
              <w:top w:val="nil"/>
              <w:left w:val="nil"/>
              <w:bottom w:val="single" w:sz="4" w:space="0" w:color="auto"/>
              <w:right w:val="single" w:sz="4" w:space="0" w:color="auto"/>
            </w:tcBorders>
            <w:shd w:val="clear" w:color="auto" w:fill="auto"/>
            <w:noWrap/>
            <w:vAlign w:val="bottom"/>
            <w:hideMark/>
          </w:tcPr>
          <w:p w14:paraId="244993A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1EA3F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57918A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252</w:t>
            </w:r>
          </w:p>
        </w:tc>
        <w:tc>
          <w:tcPr>
            <w:tcW w:w="2745" w:type="dxa"/>
            <w:tcBorders>
              <w:top w:val="nil"/>
              <w:left w:val="nil"/>
              <w:bottom w:val="single" w:sz="4" w:space="0" w:color="auto"/>
              <w:right w:val="single" w:sz="4" w:space="0" w:color="auto"/>
            </w:tcBorders>
            <w:shd w:val="clear" w:color="auto" w:fill="auto"/>
            <w:noWrap/>
            <w:vAlign w:val="bottom"/>
            <w:hideMark/>
          </w:tcPr>
          <w:p w14:paraId="11B385DA" w14:textId="73A66FE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F22C5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3F046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Васильевка</w:t>
            </w:r>
          </w:p>
        </w:tc>
        <w:tc>
          <w:tcPr>
            <w:tcW w:w="2127" w:type="dxa"/>
            <w:tcBorders>
              <w:top w:val="nil"/>
              <w:left w:val="nil"/>
              <w:bottom w:val="single" w:sz="4" w:space="0" w:color="auto"/>
              <w:right w:val="single" w:sz="4" w:space="0" w:color="auto"/>
            </w:tcBorders>
            <w:shd w:val="clear" w:color="auto" w:fill="auto"/>
            <w:noWrap/>
            <w:vAlign w:val="bottom"/>
            <w:hideMark/>
          </w:tcPr>
          <w:p w14:paraId="13C0C3A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195158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38489A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253</w:t>
            </w:r>
          </w:p>
        </w:tc>
        <w:tc>
          <w:tcPr>
            <w:tcW w:w="2745" w:type="dxa"/>
            <w:tcBorders>
              <w:top w:val="nil"/>
              <w:left w:val="nil"/>
              <w:bottom w:val="single" w:sz="4" w:space="0" w:color="auto"/>
              <w:right w:val="single" w:sz="4" w:space="0" w:color="auto"/>
            </w:tcBorders>
            <w:shd w:val="clear" w:color="auto" w:fill="auto"/>
            <w:noWrap/>
            <w:vAlign w:val="bottom"/>
            <w:hideMark/>
          </w:tcPr>
          <w:p w14:paraId="6EA1A67B" w14:textId="0E01668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A7C9C3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2981DA9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Красногор</w:t>
            </w:r>
          </w:p>
        </w:tc>
        <w:tc>
          <w:tcPr>
            <w:tcW w:w="2127" w:type="dxa"/>
            <w:tcBorders>
              <w:top w:val="nil"/>
              <w:left w:val="nil"/>
              <w:bottom w:val="single" w:sz="4" w:space="0" w:color="auto"/>
              <w:right w:val="single" w:sz="4" w:space="0" w:color="auto"/>
            </w:tcBorders>
            <w:shd w:val="clear" w:color="auto" w:fill="auto"/>
            <w:noWrap/>
            <w:vAlign w:val="bottom"/>
            <w:hideMark/>
          </w:tcPr>
          <w:p w14:paraId="75ABF9A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E9940F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F675C6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254</w:t>
            </w:r>
          </w:p>
        </w:tc>
        <w:tc>
          <w:tcPr>
            <w:tcW w:w="2745" w:type="dxa"/>
            <w:tcBorders>
              <w:top w:val="nil"/>
              <w:left w:val="nil"/>
              <w:bottom w:val="single" w:sz="4" w:space="0" w:color="auto"/>
              <w:right w:val="single" w:sz="4" w:space="0" w:color="auto"/>
            </w:tcBorders>
            <w:shd w:val="clear" w:color="auto" w:fill="auto"/>
            <w:noWrap/>
            <w:vAlign w:val="bottom"/>
            <w:hideMark/>
          </w:tcPr>
          <w:p w14:paraId="2B514B31" w14:textId="78F8015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8BE53D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8A446E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Костино</w:t>
            </w:r>
          </w:p>
        </w:tc>
        <w:tc>
          <w:tcPr>
            <w:tcW w:w="2127" w:type="dxa"/>
            <w:tcBorders>
              <w:top w:val="nil"/>
              <w:left w:val="nil"/>
              <w:bottom w:val="single" w:sz="4" w:space="0" w:color="auto"/>
              <w:right w:val="single" w:sz="4" w:space="0" w:color="auto"/>
            </w:tcBorders>
            <w:shd w:val="clear" w:color="auto" w:fill="auto"/>
            <w:noWrap/>
            <w:vAlign w:val="bottom"/>
            <w:hideMark/>
          </w:tcPr>
          <w:p w14:paraId="01413BA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76B5A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85D32E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255</w:t>
            </w:r>
          </w:p>
        </w:tc>
        <w:tc>
          <w:tcPr>
            <w:tcW w:w="2745" w:type="dxa"/>
            <w:tcBorders>
              <w:top w:val="nil"/>
              <w:left w:val="nil"/>
              <w:bottom w:val="single" w:sz="4" w:space="0" w:color="auto"/>
              <w:right w:val="single" w:sz="4" w:space="0" w:color="auto"/>
            </w:tcBorders>
            <w:shd w:val="clear" w:color="auto" w:fill="auto"/>
            <w:noWrap/>
            <w:vAlign w:val="bottom"/>
            <w:hideMark/>
          </w:tcPr>
          <w:p w14:paraId="4A765C39" w14:textId="0AC760B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9BCD92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CE3EDA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Емельяновка</w:t>
            </w:r>
          </w:p>
        </w:tc>
        <w:tc>
          <w:tcPr>
            <w:tcW w:w="2127" w:type="dxa"/>
            <w:tcBorders>
              <w:top w:val="nil"/>
              <w:left w:val="nil"/>
              <w:bottom w:val="single" w:sz="4" w:space="0" w:color="auto"/>
              <w:right w:val="single" w:sz="4" w:space="0" w:color="auto"/>
            </w:tcBorders>
            <w:shd w:val="clear" w:color="auto" w:fill="auto"/>
            <w:noWrap/>
            <w:vAlign w:val="bottom"/>
            <w:hideMark/>
          </w:tcPr>
          <w:p w14:paraId="6F21383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4A669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D23A48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256</w:t>
            </w:r>
          </w:p>
        </w:tc>
        <w:tc>
          <w:tcPr>
            <w:tcW w:w="2745" w:type="dxa"/>
            <w:tcBorders>
              <w:top w:val="nil"/>
              <w:left w:val="nil"/>
              <w:bottom w:val="single" w:sz="4" w:space="0" w:color="auto"/>
              <w:right w:val="single" w:sz="4" w:space="0" w:color="auto"/>
            </w:tcBorders>
            <w:shd w:val="clear" w:color="auto" w:fill="auto"/>
            <w:noWrap/>
            <w:vAlign w:val="bottom"/>
            <w:hideMark/>
          </w:tcPr>
          <w:p w14:paraId="4B6AC4BA" w14:textId="6282489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A09E19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481F7B4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Новопотоцк</w:t>
            </w:r>
          </w:p>
        </w:tc>
        <w:tc>
          <w:tcPr>
            <w:tcW w:w="2127" w:type="dxa"/>
            <w:tcBorders>
              <w:top w:val="nil"/>
              <w:left w:val="nil"/>
              <w:bottom w:val="single" w:sz="4" w:space="0" w:color="auto"/>
              <w:right w:val="single" w:sz="4" w:space="0" w:color="auto"/>
            </w:tcBorders>
            <w:shd w:val="clear" w:color="auto" w:fill="auto"/>
            <w:noWrap/>
            <w:vAlign w:val="bottom"/>
            <w:hideMark/>
          </w:tcPr>
          <w:p w14:paraId="7AC81E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54EBA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34F744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257</w:t>
            </w:r>
          </w:p>
        </w:tc>
        <w:tc>
          <w:tcPr>
            <w:tcW w:w="2745" w:type="dxa"/>
            <w:tcBorders>
              <w:top w:val="nil"/>
              <w:left w:val="nil"/>
              <w:bottom w:val="single" w:sz="4" w:space="0" w:color="auto"/>
              <w:right w:val="single" w:sz="4" w:space="0" w:color="auto"/>
            </w:tcBorders>
            <w:shd w:val="clear" w:color="auto" w:fill="auto"/>
            <w:noWrap/>
            <w:vAlign w:val="bottom"/>
            <w:hideMark/>
          </w:tcPr>
          <w:p w14:paraId="5A2C4FBC" w14:textId="5E957B0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0FBC2E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056FF49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Тимашево</w:t>
            </w:r>
          </w:p>
        </w:tc>
        <w:tc>
          <w:tcPr>
            <w:tcW w:w="2127" w:type="dxa"/>
            <w:tcBorders>
              <w:top w:val="nil"/>
              <w:left w:val="nil"/>
              <w:bottom w:val="single" w:sz="4" w:space="0" w:color="auto"/>
              <w:right w:val="single" w:sz="4" w:space="0" w:color="auto"/>
            </w:tcBorders>
            <w:shd w:val="clear" w:color="auto" w:fill="auto"/>
            <w:noWrap/>
            <w:vAlign w:val="bottom"/>
            <w:hideMark/>
          </w:tcPr>
          <w:p w14:paraId="3306862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668A1D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0E0E73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258</w:t>
            </w:r>
          </w:p>
        </w:tc>
        <w:tc>
          <w:tcPr>
            <w:tcW w:w="2745" w:type="dxa"/>
            <w:tcBorders>
              <w:top w:val="nil"/>
              <w:left w:val="nil"/>
              <w:bottom w:val="single" w:sz="4" w:space="0" w:color="auto"/>
              <w:right w:val="single" w:sz="4" w:space="0" w:color="auto"/>
            </w:tcBorders>
            <w:shd w:val="clear" w:color="auto" w:fill="auto"/>
            <w:noWrap/>
            <w:vAlign w:val="bottom"/>
            <w:hideMark/>
          </w:tcPr>
          <w:p w14:paraId="4F14083E" w14:textId="4102CF2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E8D20B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172E05B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Новосокулак</w:t>
            </w:r>
          </w:p>
        </w:tc>
        <w:tc>
          <w:tcPr>
            <w:tcW w:w="2127" w:type="dxa"/>
            <w:tcBorders>
              <w:top w:val="nil"/>
              <w:left w:val="nil"/>
              <w:bottom w:val="single" w:sz="4" w:space="0" w:color="auto"/>
              <w:right w:val="single" w:sz="4" w:space="0" w:color="auto"/>
            </w:tcBorders>
            <w:shd w:val="clear" w:color="auto" w:fill="auto"/>
            <w:noWrap/>
            <w:vAlign w:val="bottom"/>
            <w:hideMark/>
          </w:tcPr>
          <w:p w14:paraId="5B9F395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6E7EA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715950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259</w:t>
            </w:r>
          </w:p>
        </w:tc>
        <w:tc>
          <w:tcPr>
            <w:tcW w:w="2745" w:type="dxa"/>
            <w:tcBorders>
              <w:top w:val="nil"/>
              <w:left w:val="nil"/>
              <w:bottom w:val="single" w:sz="4" w:space="0" w:color="auto"/>
              <w:right w:val="single" w:sz="4" w:space="0" w:color="auto"/>
            </w:tcBorders>
            <w:shd w:val="clear" w:color="auto" w:fill="auto"/>
            <w:noWrap/>
            <w:vAlign w:val="bottom"/>
            <w:hideMark/>
          </w:tcPr>
          <w:p w14:paraId="1202811D" w14:textId="66DE383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51FF41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35E4569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Белоусовка</w:t>
            </w:r>
          </w:p>
        </w:tc>
        <w:tc>
          <w:tcPr>
            <w:tcW w:w="2127" w:type="dxa"/>
            <w:tcBorders>
              <w:top w:val="nil"/>
              <w:left w:val="nil"/>
              <w:bottom w:val="single" w:sz="4" w:space="0" w:color="auto"/>
              <w:right w:val="single" w:sz="4" w:space="0" w:color="auto"/>
            </w:tcBorders>
            <w:shd w:val="clear" w:color="auto" w:fill="auto"/>
            <w:noWrap/>
            <w:vAlign w:val="bottom"/>
            <w:hideMark/>
          </w:tcPr>
          <w:p w14:paraId="13DBEF0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20F0D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4FE41C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260</w:t>
            </w:r>
          </w:p>
        </w:tc>
        <w:tc>
          <w:tcPr>
            <w:tcW w:w="2745" w:type="dxa"/>
            <w:tcBorders>
              <w:top w:val="nil"/>
              <w:left w:val="nil"/>
              <w:bottom w:val="single" w:sz="4" w:space="0" w:color="auto"/>
              <w:right w:val="single" w:sz="4" w:space="0" w:color="auto"/>
            </w:tcBorders>
            <w:shd w:val="clear" w:color="auto" w:fill="auto"/>
            <w:noWrap/>
            <w:vAlign w:val="bottom"/>
            <w:hideMark/>
          </w:tcPr>
          <w:p w14:paraId="092D8F04" w14:textId="3C9F20D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3D4304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6E4C9A2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Новосевастополь</w:t>
            </w:r>
          </w:p>
        </w:tc>
        <w:tc>
          <w:tcPr>
            <w:tcW w:w="2127" w:type="dxa"/>
            <w:tcBorders>
              <w:top w:val="nil"/>
              <w:left w:val="nil"/>
              <w:bottom w:val="single" w:sz="4" w:space="0" w:color="auto"/>
              <w:right w:val="single" w:sz="4" w:space="0" w:color="auto"/>
            </w:tcBorders>
            <w:shd w:val="clear" w:color="auto" w:fill="auto"/>
            <w:noWrap/>
            <w:vAlign w:val="bottom"/>
            <w:hideMark/>
          </w:tcPr>
          <w:p w14:paraId="0BC3019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FEEC8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1C56DE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261</w:t>
            </w:r>
          </w:p>
        </w:tc>
        <w:tc>
          <w:tcPr>
            <w:tcW w:w="2745" w:type="dxa"/>
            <w:tcBorders>
              <w:top w:val="nil"/>
              <w:left w:val="nil"/>
              <w:bottom w:val="single" w:sz="4" w:space="0" w:color="auto"/>
              <w:right w:val="single" w:sz="4" w:space="0" w:color="auto"/>
            </w:tcBorders>
            <w:shd w:val="clear" w:color="auto" w:fill="auto"/>
            <w:noWrap/>
            <w:vAlign w:val="bottom"/>
            <w:hideMark/>
          </w:tcPr>
          <w:p w14:paraId="7E154CE4" w14:textId="430D7F5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233C63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6747B10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Старый Сокулак</w:t>
            </w:r>
          </w:p>
        </w:tc>
        <w:tc>
          <w:tcPr>
            <w:tcW w:w="2127" w:type="dxa"/>
            <w:tcBorders>
              <w:top w:val="nil"/>
              <w:left w:val="nil"/>
              <w:bottom w:val="single" w:sz="4" w:space="0" w:color="auto"/>
              <w:right w:val="single" w:sz="4" w:space="0" w:color="auto"/>
            </w:tcBorders>
            <w:shd w:val="clear" w:color="auto" w:fill="auto"/>
            <w:noWrap/>
            <w:vAlign w:val="bottom"/>
            <w:hideMark/>
          </w:tcPr>
          <w:p w14:paraId="445E2D5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06652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DC4C32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262</w:t>
            </w:r>
          </w:p>
        </w:tc>
        <w:tc>
          <w:tcPr>
            <w:tcW w:w="2745" w:type="dxa"/>
            <w:tcBorders>
              <w:top w:val="nil"/>
              <w:left w:val="nil"/>
              <w:bottom w:val="single" w:sz="4" w:space="0" w:color="auto"/>
              <w:right w:val="single" w:sz="4" w:space="0" w:color="auto"/>
            </w:tcBorders>
            <w:shd w:val="clear" w:color="auto" w:fill="auto"/>
            <w:noWrap/>
            <w:vAlign w:val="bottom"/>
            <w:hideMark/>
          </w:tcPr>
          <w:p w14:paraId="70803770" w14:textId="7EC276B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1DBB65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4EE8B0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Ягодное</w:t>
            </w:r>
          </w:p>
        </w:tc>
        <w:tc>
          <w:tcPr>
            <w:tcW w:w="2127" w:type="dxa"/>
            <w:tcBorders>
              <w:top w:val="nil"/>
              <w:left w:val="nil"/>
              <w:bottom w:val="single" w:sz="4" w:space="0" w:color="auto"/>
              <w:right w:val="single" w:sz="4" w:space="0" w:color="auto"/>
            </w:tcBorders>
            <w:shd w:val="clear" w:color="auto" w:fill="auto"/>
            <w:noWrap/>
            <w:vAlign w:val="bottom"/>
            <w:hideMark/>
          </w:tcPr>
          <w:p w14:paraId="2E59906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BD03F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962CAC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263</w:t>
            </w:r>
          </w:p>
        </w:tc>
        <w:tc>
          <w:tcPr>
            <w:tcW w:w="2745" w:type="dxa"/>
            <w:tcBorders>
              <w:top w:val="nil"/>
              <w:left w:val="nil"/>
              <w:bottom w:val="single" w:sz="4" w:space="0" w:color="auto"/>
              <w:right w:val="single" w:sz="4" w:space="0" w:color="auto"/>
            </w:tcBorders>
            <w:shd w:val="clear" w:color="auto" w:fill="auto"/>
            <w:noWrap/>
            <w:vAlign w:val="bottom"/>
            <w:hideMark/>
          </w:tcPr>
          <w:p w14:paraId="1E091C31" w14:textId="785A788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E8B419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F611E9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Ромашкино</w:t>
            </w:r>
          </w:p>
        </w:tc>
        <w:tc>
          <w:tcPr>
            <w:tcW w:w="2127" w:type="dxa"/>
            <w:tcBorders>
              <w:top w:val="nil"/>
              <w:left w:val="nil"/>
              <w:bottom w:val="single" w:sz="4" w:space="0" w:color="auto"/>
              <w:right w:val="single" w:sz="4" w:space="0" w:color="auto"/>
            </w:tcBorders>
            <w:shd w:val="clear" w:color="auto" w:fill="auto"/>
            <w:noWrap/>
            <w:vAlign w:val="bottom"/>
            <w:hideMark/>
          </w:tcPr>
          <w:p w14:paraId="6BE0738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A8039C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A4E19B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264</w:t>
            </w:r>
          </w:p>
        </w:tc>
        <w:tc>
          <w:tcPr>
            <w:tcW w:w="2745" w:type="dxa"/>
            <w:tcBorders>
              <w:top w:val="nil"/>
              <w:left w:val="nil"/>
              <w:bottom w:val="single" w:sz="4" w:space="0" w:color="auto"/>
              <w:right w:val="single" w:sz="4" w:space="0" w:color="auto"/>
            </w:tcBorders>
            <w:shd w:val="clear" w:color="auto" w:fill="auto"/>
            <w:noWrap/>
            <w:vAlign w:val="bottom"/>
            <w:hideMark/>
          </w:tcPr>
          <w:p w14:paraId="413E1691" w14:textId="44A2676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5F4874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0F6770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Михайловка</w:t>
            </w:r>
          </w:p>
        </w:tc>
        <w:tc>
          <w:tcPr>
            <w:tcW w:w="2127" w:type="dxa"/>
            <w:tcBorders>
              <w:top w:val="nil"/>
              <w:left w:val="nil"/>
              <w:bottom w:val="single" w:sz="4" w:space="0" w:color="auto"/>
              <w:right w:val="single" w:sz="4" w:space="0" w:color="auto"/>
            </w:tcBorders>
            <w:shd w:val="clear" w:color="auto" w:fill="auto"/>
            <w:noWrap/>
            <w:vAlign w:val="bottom"/>
            <w:hideMark/>
          </w:tcPr>
          <w:p w14:paraId="5A40FEE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D6A6FD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434D71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265</w:t>
            </w:r>
          </w:p>
        </w:tc>
        <w:tc>
          <w:tcPr>
            <w:tcW w:w="2745" w:type="dxa"/>
            <w:tcBorders>
              <w:top w:val="nil"/>
              <w:left w:val="nil"/>
              <w:bottom w:val="single" w:sz="4" w:space="0" w:color="auto"/>
              <w:right w:val="single" w:sz="4" w:space="0" w:color="auto"/>
            </w:tcBorders>
            <w:shd w:val="clear" w:color="auto" w:fill="auto"/>
            <w:noWrap/>
            <w:vAlign w:val="bottom"/>
            <w:hideMark/>
          </w:tcPr>
          <w:p w14:paraId="2A2D553E" w14:textId="4CD7961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82BFFF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B079BC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Сухоречка</w:t>
            </w:r>
          </w:p>
        </w:tc>
        <w:tc>
          <w:tcPr>
            <w:tcW w:w="2127" w:type="dxa"/>
            <w:tcBorders>
              <w:top w:val="nil"/>
              <w:left w:val="nil"/>
              <w:bottom w:val="single" w:sz="4" w:space="0" w:color="auto"/>
              <w:right w:val="single" w:sz="4" w:space="0" w:color="auto"/>
            </w:tcBorders>
            <w:shd w:val="clear" w:color="auto" w:fill="auto"/>
            <w:noWrap/>
            <w:vAlign w:val="bottom"/>
            <w:hideMark/>
          </w:tcPr>
          <w:p w14:paraId="2DEFA3C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EB9A8D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750880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266</w:t>
            </w:r>
          </w:p>
        </w:tc>
        <w:tc>
          <w:tcPr>
            <w:tcW w:w="2745" w:type="dxa"/>
            <w:tcBorders>
              <w:top w:val="nil"/>
              <w:left w:val="nil"/>
              <w:bottom w:val="single" w:sz="4" w:space="0" w:color="auto"/>
              <w:right w:val="single" w:sz="4" w:space="0" w:color="auto"/>
            </w:tcBorders>
            <w:shd w:val="clear" w:color="auto" w:fill="auto"/>
            <w:noWrap/>
            <w:vAlign w:val="bottom"/>
            <w:hideMark/>
          </w:tcPr>
          <w:p w14:paraId="478066D7" w14:textId="3B5D78A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3F6133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324BAE9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Елатомка</w:t>
            </w:r>
          </w:p>
        </w:tc>
        <w:tc>
          <w:tcPr>
            <w:tcW w:w="2127" w:type="dxa"/>
            <w:tcBorders>
              <w:top w:val="nil"/>
              <w:left w:val="nil"/>
              <w:bottom w:val="single" w:sz="4" w:space="0" w:color="auto"/>
              <w:right w:val="single" w:sz="4" w:space="0" w:color="auto"/>
            </w:tcBorders>
            <w:shd w:val="clear" w:color="auto" w:fill="auto"/>
            <w:noWrap/>
            <w:vAlign w:val="bottom"/>
            <w:hideMark/>
          </w:tcPr>
          <w:p w14:paraId="1C74FA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57A3EE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38FBC8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267</w:t>
            </w:r>
          </w:p>
        </w:tc>
        <w:tc>
          <w:tcPr>
            <w:tcW w:w="2745" w:type="dxa"/>
            <w:tcBorders>
              <w:top w:val="nil"/>
              <w:left w:val="nil"/>
              <w:bottom w:val="single" w:sz="4" w:space="0" w:color="auto"/>
              <w:right w:val="single" w:sz="4" w:space="0" w:color="auto"/>
            </w:tcBorders>
            <w:shd w:val="clear" w:color="auto" w:fill="auto"/>
            <w:noWrap/>
            <w:vAlign w:val="bottom"/>
            <w:hideMark/>
          </w:tcPr>
          <w:p w14:paraId="7C40D1F2" w14:textId="399A2D6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DC32C9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2393A56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Сладково</w:t>
            </w:r>
          </w:p>
        </w:tc>
        <w:tc>
          <w:tcPr>
            <w:tcW w:w="2127" w:type="dxa"/>
            <w:tcBorders>
              <w:top w:val="nil"/>
              <w:left w:val="nil"/>
              <w:bottom w:val="single" w:sz="4" w:space="0" w:color="auto"/>
              <w:right w:val="single" w:sz="4" w:space="0" w:color="auto"/>
            </w:tcBorders>
            <w:shd w:val="clear" w:color="auto" w:fill="auto"/>
            <w:noWrap/>
            <w:vAlign w:val="bottom"/>
            <w:hideMark/>
          </w:tcPr>
          <w:p w14:paraId="723D51D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5A05C8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DCC505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268</w:t>
            </w:r>
          </w:p>
        </w:tc>
        <w:tc>
          <w:tcPr>
            <w:tcW w:w="2745" w:type="dxa"/>
            <w:tcBorders>
              <w:top w:val="nil"/>
              <w:left w:val="nil"/>
              <w:bottom w:val="single" w:sz="4" w:space="0" w:color="auto"/>
              <w:right w:val="single" w:sz="4" w:space="0" w:color="auto"/>
            </w:tcBorders>
            <w:shd w:val="clear" w:color="auto" w:fill="auto"/>
            <w:noWrap/>
            <w:vAlign w:val="bottom"/>
            <w:hideMark/>
          </w:tcPr>
          <w:p w14:paraId="12327EA2" w14:textId="22BF16A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630D7B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ACFFFD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Троицкое</w:t>
            </w:r>
          </w:p>
        </w:tc>
        <w:tc>
          <w:tcPr>
            <w:tcW w:w="2127" w:type="dxa"/>
            <w:tcBorders>
              <w:top w:val="nil"/>
              <w:left w:val="nil"/>
              <w:bottom w:val="single" w:sz="4" w:space="0" w:color="auto"/>
              <w:right w:val="single" w:sz="4" w:space="0" w:color="auto"/>
            </w:tcBorders>
            <w:shd w:val="clear" w:color="auto" w:fill="auto"/>
            <w:noWrap/>
            <w:vAlign w:val="bottom"/>
            <w:hideMark/>
          </w:tcPr>
          <w:p w14:paraId="6896A0B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3F094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4099A6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269</w:t>
            </w:r>
          </w:p>
        </w:tc>
        <w:tc>
          <w:tcPr>
            <w:tcW w:w="2745" w:type="dxa"/>
            <w:tcBorders>
              <w:top w:val="nil"/>
              <w:left w:val="nil"/>
              <w:bottom w:val="single" w:sz="4" w:space="0" w:color="auto"/>
              <w:right w:val="single" w:sz="4" w:space="0" w:color="auto"/>
            </w:tcBorders>
            <w:shd w:val="clear" w:color="auto" w:fill="auto"/>
            <w:noWrap/>
            <w:vAlign w:val="bottom"/>
            <w:hideMark/>
          </w:tcPr>
          <w:p w14:paraId="1F753DA8" w14:textId="7B440F8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FCB208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5EAB0A3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Нуштайкино</w:t>
            </w:r>
          </w:p>
        </w:tc>
        <w:tc>
          <w:tcPr>
            <w:tcW w:w="2127" w:type="dxa"/>
            <w:tcBorders>
              <w:top w:val="nil"/>
              <w:left w:val="nil"/>
              <w:bottom w:val="single" w:sz="4" w:space="0" w:color="auto"/>
              <w:right w:val="single" w:sz="4" w:space="0" w:color="auto"/>
            </w:tcBorders>
            <w:shd w:val="clear" w:color="auto" w:fill="auto"/>
            <w:noWrap/>
            <w:vAlign w:val="bottom"/>
            <w:hideMark/>
          </w:tcPr>
          <w:p w14:paraId="62B2FA7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9A30C0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853100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270</w:t>
            </w:r>
          </w:p>
        </w:tc>
        <w:tc>
          <w:tcPr>
            <w:tcW w:w="2745" w:type="dxa"/>
            <w:tcBorders>
              <w:top w:val="nil"/>
              <w:left w:val="nil"/>
              <w:bottom w:val="single" w:sz="4" w:space="0" w:color="auto"/>
              <w:right w:val="single" w:sz="4" w:space="0" w:color="auto"/>
            </w:tcBorders>
            <w:shd w:val="clear" w:color="auto" w:fill="auto"/>
            <w:noWrap/>
            <w:vAlign w:val="bottom"/>
            <w:hideMark/>
          </w:tcPr>
          <w:p w14:paraId="4599C6D6" w14:textId="7F7E116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76DDCB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CB9B55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Кретовка</w:t>
            </w:r>
          </w:p>
        </w:tc>
        <w:tc>
          <w:tcPr>
            <w:tcW w:w="2127" w:type="dxa"/>
            <w:tcBorders>
              <w:top w:val="nil"/>
              <w:left w:val="nil"/>
              <w:bottom w:val="single" w:sz="4" w:space="0" w:color="auto"/>
              <w:right w:val="single" w:sz="4" w:space="0" w:color="auto"/>
            </w:tcBorders>
            <w:shd w:val="clear" w:color="auto" w:fill="auto"/>
            <w:noWrap/>
            <w:vAlign w:val="bottom"/>
            <w:hideMark/>
          </w:tcPr>
          <w:p w14:paraId="4B6FC34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6F004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F1139D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271</w:t>
            </w:r>
          </w:p>
        </w:tc>
        <w:tc>
          <w:tcPr>
            <w:tcW w:w="2745" w:type="dxa"/>
            <w:tcBorders>
              <w:top w:val="nil"/>
              <w:left w:val="nil"/>
              <w:bottom w:val="single" w:sz="4" w:space="0" w:color="auto"/>
              <w:right w:val="single" w:sz="4" w:space="0" w:color="auto"/>
            </w:tcBorders>
            <w:shd w:val="clear" w:color="auto" w:fill="auto"/>
            <w:noWrap/>
            <w:vAlign w:val="bottom"/>
            <w:hideMark/>
          </w:tcPr>
          <w:p w14:paraId="72E4CA04" w14:textId="1730E81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E26DE4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Красногвардейский</w:t>
            </w:r>
          </w:p>
        </w:tc>
        <w:tc>
          <w:tcPr>
            <w:tcW w:w="2268" w:type="dxa"/>
            <w:tcBorders>
              <w:top w:val="nil"/>
              <w:left w:val="nil"/>
              <w:bottom w:val="single" w:sz="4" w:space="0" w:color="auto"/>
              <w:right w:val="single" w:sz="4" w:space="0" w:color="auto"/>
            </w:tcBorders>
            <w:shd w:val="clear" w:color="auto" w:fill="auto"/>
            <w:noWrap/>
            <w:vAlign w:val="bottom"/>
            <w:hideMark/>
          </w:tcPr>
          <w:p w14:paraId="442A60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Ивановка</w:t>
            </w:r>
          </w:p>
        </w:tc>
        <w:tc>
          <w:tcPr>
            <w:tcW w:w="2127" w:type="dxa"/>
            <w:tcBorders>
              <w:top w:val="nil"/>
              <w:left w:val="nil"/>
              <w:bottom w:val="single" w:sz="4" w:space="0" w:color="auto"/>
              <w:right w:val="single" w:sz="4" w:space="0" w:color="auto"/>
            </w:tcBorders>
            <w:shd w:val="clear" w:color="auto" w:fill="auto"/>
            <w:noWrap/>
            <w:vAlign w:val="bottom"/>
            <w:hideMark/>
          </w:tcPr>
          <w:p w14:paraId="28C3E68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96C12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36AE26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272</w:t>
            </w:r>
          </w:p>
        </w:tc>
        <w:tc>
          <w:tcPr>
            <w:tcW w:w="2745" w:type="dxa"/>
            <w:tcBorders>
              <w:top w:val="nil"/>
              <w:left w:val="nil"/>
              <w:bottom w:val="single" w:sz="4" w:space="0" w:color="auto"/>
              <w:right w:val="single" w:sz="4" w:space="0" w:color="auto"/>
            </w:tcBorders>
            <w:shd w:val="clear" w:color="auto" w:fill="auto"/>
            <w:noWrap/>
            <w:vAlign w:val="bottom"/>
            <w:hideMark/>
          </w:tcPr>
          <w:p w14:paraId="367CB395" w14:textId="4688563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90222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11DFA07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Оноприеновка</w:t>
            </w:r>
          </w:p>
        </w:tc>
        <w:tc>
          <w:tcPr>
            <w:tcW w:w="2127" w:type="dxa"/>
            <w:tcBorders>
              <w:top w:val="nil"/>
              <w:left w:val="nil"/>
              <w:bottom w:val="single" w:sz="4" w:space="0" w:color="auto"/>
              <w:right w:val="single" w:sz="4" w:space="0" w:color="auto"/>
            </w:tcBorders>
            <w:shd w:val="clear" w:color="auto" w:fill="auto"/>
            <w:noWrap/>
            <w:vAlign w:val="bottom"/>
            <w:hideMark/>
          </w:tcPr>
          <w:p w14:paraId="4B1C954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C145D7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C7C7CD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273</w:t>
            </w:r>
          </w:p>
        </w:tc>
        <w:tc>
          <w:tcPr>
            <w:tcW w:w="2745" w:type="dxa"/>
            <w:tcBorders>
              <w:top w:val="nil"/>
              <w:left w:val="nil"/>
              <w:bottom w:val="single" w:sz="4" w:space="0" w:color="auto"/>
              <w:right w:val="single" w:sz="4" w:space="0" w:color="auto"/>
            </w:tcBorders>
            <w:shd w:val="clear" w:color="auto" w:fill="auto"/>
            <w:noWrap/>
            <w:vAlign w:val="bottom"/>
            <w:hideMark/>
          </w:tcPr>
          <w:p w14:paraId="1ECCFF45" w14:textId="4DC4EF0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969CD6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2AF9283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Белошапка</w:t>
            </w:r>
          </w:p>
        </w:tc>
        <w:tc>
          <w:tcPr>
            <w:tcW w:w="2127" w:type="dxa"/>
            <w:tcBorders>
              <w:top w:val="nil"/>
              <w:left w:val="nil"/>
              <w:bottom w:val="single" w:sz="4" w:space="0" w:color="auto"/>
              <w:right w:val="single" w:sz="4" w:space="0" w:color="auto"/>
            </w:tcBorders>
            <w:shd w:val="clear" w:color="auto" w:fill="auto"/>
            <w:noWrap/>
            <w:vAlign w:val="bottom"/>
            <w:hideMark/>
          </w:tcPr>
          <w:p w14:paraId="3388398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DE20F9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453760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274</w:t>
            </w:r>
          </w:p>
        </w:tc>
        <w:tc>
          <w:tcPr>
            <w:tcW w:w="2745" w:type="dxa"/>
            <w:tcBorders>
              <w:top w:val="nil"/>
              <w:left w:val="nil"/>
              <w:bottom w:val="single" w:sz="4" w:space="0" w:color="auto"/>
              <w:right w:val="single" w:sz="4" w:space="0" w:color="auto"/>
            </w:tcBorders>
            <w:shd w:val="clear" w:color="auto" w:fill="auto"/>
            <w:noWrap/>
            <w:vAlign w:val="bottom"/>
            <w:hideMark/>
          </w:tcPr>
          <w:p w14:paraId="10E2C5EE" w14:textId="2B2698B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6CFEC7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Сакмарский</w:t>
            </w:r>
          </w:p>
        </w:tc>
        <w:tc>
          <w:tcPr>
            <w:tcW w:w="2268" w:type="dxa"/>
            <w:tcBorders>
              <w:top w:val="nil"/>
              <w:left w:val="nil"/>
              <w:bottom w:val="single" w:sz="4" w:space="0" w:color="auto"/>
              <w:right w:val="single" w:sz="4" w:space="0" w:color="auto"/>
            </w:tcBorders>
            <w:shd w:val="clear" w:color="auto" w:fill="auto"/>
            <w:noWrap/>
            <w:vAlign w:val="bottom"/>
            <w:hideMark/>
          </w:tcPr>
          <w:p w14:paraId="51AF632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Беловка</w:t>
            </w:r>
          </w:p>
        </w:tc>
        <w:tc>
          <w:tcPr>
            <w:tcW w:w="2127" w:type="dxa"/>
            <w:tcBorders>
              <w:top w:val="nil"/>
              <w:left w:val="nil"/>
              <w:bottom w:val="single" w:sz="4" w:space="0" w:color="auto"/>
              <w:right w:val="single" w:sz="4" w:space="0" w:color="auto"/>
            </w:tcBorders>
            <w:shd w:val="clear" w:color="auto" w:fill="auto"/>
            <w:noWrap/>
            <w:vAlign w:val="bottom"/>
            <w:hideMark/>
          </w:tcPr>
          <w:p w14:paraId="507AB0E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07F242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47D2D7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275</w:t>
            </w:r>
          </w:p>
        </w:tc>
        <w:tc>
          <w:tcPr>
            <w:tcW w:w="2745" w:type="dxa"/>
            <w:tcBorders>
              <w:top w:val="nil"/>
              <w:left w:val="nil"/>
              <w:bottom w:val="single" w:sz="4" w:space="0" w:color="auto"/>
              <w:right w:val="single" w:sz="4" w:space="0" w:color="auto"/>
            </w:tcBorders>
            <w:shd w:val="clear" w:color="auto" w:fill="auto"/>
            <w:noWrap/>
            <w:vAlign w:val="bottom"/>
            <w:hideMark/>
          </w:tcPr>
          <w:p w14:paraId="4145C948" w14:textId="5E9DC31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D4798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2EB58CA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Старое Тюрино</w:t>
            </w:r>
          </w:p>
        </w:tc>
        <w:tc>
          <w:tcPr>
            <w:tcW w:w="2127" w:type="dxa"/>
            <w:tcBorders>
              <w:top w:val="nil"/>
              <w:left w:val="nil"/>
              <w:bottom w:val="single" w:sz="4" w:space="0" w:color="auto"/>
              <w:right w:val="single" w:sz="4" w:space="0" w:color="auto"/>
            </w:tcBorders>
            <w:shd w:val="clear" w:color="auto" w:fill="auto"/>
            <w:noWrap/>
            <w:vAlign w:val="bottom"/>
            <w:hideMark/>
          </w:tcPr>
          <w:p w14:paraId="05E0EA0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A0551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89BA21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276</w:t>
            </w:r>
          </w:p>
        </w:tc>
        <w:tc>
          <w:tcPr>
            <w:tcW w:w="2745" w:type="dxa"/>
            <w:tcBorders>
              <w:top w:val="nil"/>
              <w:left w:val="nil"/>
              <w:bottom w:val="single" w:sz="4" w:space="0" w:color="auto"/>
              <w:right w:val="single" w:sz="4" w:space="0" w:color="auto"/>
            </w:tcBorders>
            <w:shd w:val="clear" w:color="auto" w:fill="auto"/>
            <w:noWrap/>
            <w:vAlign w:val="bottom"/>
            <w:hideMark/>
          </w:tcPr>
          <w:p w14:paraId="15A57092" w14:textId="2B42A3D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6DC575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E0ECD2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Барабановка</w:t>
            </w:r>
          </w:p>
        </w:tc>
        <w:tc>
          <w:tcPr>
            <w:tcW w:w="2127" w:type="dxa"/>
            <w:tcBorders>
              <w:top w:val="nil"/>
              <w:left w:val="nil"/>
              <w:bottom w:val="single" w:sz="4" w:space="0" w:color="auto"/>
              <w:right w:val="single" w:sz="4" w:space="0" w:color="auto"/>
            </w:tcBorders>
            <w:shd w:val="clear" w:color="auto" w:fill="auto"/>
            <w:noWrap/>
            <w:vAlign w:val="bottom"/>
            <w:hideMark/>
          </w:tcPr>
          <w:p w14:paraId="28E19F1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EC9533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BEC841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277</w:t>
            </w:r>
          </w:p>
        </w:tc>
        <w:tc>
          <w:tcPr>
            <w:tcW w:w="2745" w:type="dxa"/>
            <w:tcBorders>
              <w:top w:val="nil"/>
              <w:left w:val="nil"/>
              <w:bottom w:val="single" w:sz="4" w:space="0" w:color="auto"/>
              <w:right w:val="single" w:sz="4" w:space="0" w:color="auto"/>
            </w:tcBorders>
            <w:shd w:val="clear" w:color="auto" w:fill="auto"/>
            <w:noWrap/>
            <w:vAlign w:val="bottom"/>
            <w:hideMark/>
          </w:tcPr>
          <w:p w14:paraId="0B93ECE1" w14:textId="1B987B9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4F31FA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3E11E7B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Полибино</w:t>
            </w:r>
          </w:p>
        </w:tc>
        <w:tc>
          <w:tcPr>
            <w:tcW w:w="2127" w:type="dxa"/>
            <w:tcBorders>
              <w:top w:val="nil"/>
              <w:left w:val="nil"/>
              <w:bottom w:val="single" w:sz="4" w:space="0" w:color="auto"/>
              <w:right w:val="single" w:sz="4" w:space="0" w:color="auto"/>
            </w:tcBorders>
            <w:shd w:val="clear" w:color="auto" w:fill="auto"/>
            <w:noWrap/>
            <w:vAlign w:val="bottom"/>
            <w:hideMark/>
          </w:tcPr>
          <w:p w14:paraId="4FF32B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06768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C897B5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278</w:t>
            </w:r>
          </w:p>
        </w:tc>
        <w:tc>
          <w:tcPr>
            <w:tcW w:w="2745" w:type="dxa"/>
            <w:tcBorders>
              <w:top w:val="nil"/>
              <w:left w:val="nil"/>
              <w:bottom w:val="single" w:sz="4" w:space="0" w:color="auto"/>
              <w:right w:val="single" w:sz="4" w:space="0" w:color="auto"/>
            </w:tcBorders>
            <w:shd w:val="clear" w:color="auto" w:fill="auto"/>
            <w:noWrap/>
            <w:vAlign w:val="bottom"/>
            <w:hideMark/>
          </w:tcPr>
          <w:p w14:paraId="514D415F" w14:textId="3B895C0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BD1BD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584D24A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Просторы</w:t>
            </w:r>
          </w:p>
        </w:tc>
        <w:tc>
          <w:tcPr>
            <w:tcW w:w="2127" w:type="dxa"/>
            <w:tcBorders>
              <w:top w:val="nil"/>
              <w:left w:val="nil"/>
              <w:bottom w:val="single" w:sz="4" w:space="0" w:color="auto"/>
              <w:right w:val="single" w:sz="4" w:space="0" w:color="auto"/>
            </w:tcBorders>
            <w:shd w:val="clear" w:color="auto" w:fill="auto"/>
            <w:noWrap/>
            <w:vAlign w:val="bottom"/>
            <w:hideMark/>
          </w:tcPr>
          <w:p w14:paraId="22852C7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2060F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4FD77C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279</w:t>
            </w:r>
          </w:p>
        </w:tc>
        <w:tc>
          <w:tcPr>
            <w:tcW w:w="2745" w:type="dxa"/>
            <w:tcBorders>
              <w:top w:val="nil"/>
              <w:left w:val="nil"/>
              <w:bottom w:val="single" w:sz="4" w:space="0" w:color="auto"/>
              <w:right w:val="single" w:sz="4" w:space="0" w:color="auto"/>
            </w:tcBorders>
            <w:shd w:val="clear" w:color="auto" w:fill="auto"/>
            <w:noWrap/>
            <w:vAlign w:val="bottom"/>
            <w:hideMark/>
          </w:tcPr>
          <w:p w14:paraId="5AE8CE41" w14:textId="5979455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03D7FF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4262CCD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Сухоречка</w:t>
            </w:r>
          </w:p>
        </w:tc>
        <w:tc>
          <w:tcPr>
            <w:tcW w:w="2127" w:type="dxa"/>
            <w:tcBorders>
              <w:top w:val="nil"/>
              <w:left w:val="nil"/>
              <w:bottom w:val="single" w:sz="4" w:space="0" w:color="auto"/>
              <w:right w:val="single" w:sz="4" w:space="0" w:color="auto"/>
            </w:tcBorders>
            <w:shd w:val="clear" w:color="auto" w:fill="auto"/>
            <w:noWrap/>
            <w:vAlign w:val="bottom"/>
            <w:hideMark/>
          </w:tcPr>
          <w:p w14:paraId="635A4BF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D27EFE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734228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280</w:t>
            </w:r>
          </w:p>
        </w:tc>
        <w:tc>
          <w:tcPr>
            <w:tcW w:w="2745" w:type="dxa"/>
            <w:tcBorders>
              <w:top w:val="nil"/>
              <w:left w:val="nil"/>
              <w:bottom w:val="single" w:sz="4" w:space="0" w:color="auto"/>
              <w:right w:val="single" w:sz="4" w:space="0" w:color="auto"/>
            </w:tcBorders>
            <w:shd w:val="clear" w:color="auto" w:fill="auto"/>
            <w:noWrap/>
            <w:vAlign w:val="bottom"/>
            <w:hideMark/>
          </w:tcPr>
          <w:p w14:paraId="561E0749" w14:textId="1AD35BA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90A5EB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7DE0CBE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Кардаилово</w:t>
            </w:r>
          </w:p>
        </w:tc>
        <w:tc>
          <w:tcPr>
            <w:tcW w:w="2127" w:type="dxa"/>
            <w:tcBorders>
              <w:top w:val="nil"/>
              <w:left w:val="nil"/>
              <w:bottom w:val="single" w:sz="4" w:space="0" w:color="auto"/>
              <w:right w:val="single" w:sz="4" w:space="0" w:color="auto"/>
            </w:tcBorders>
            <w:shd w:val="clear" w:color="auto" w:fill="auto"/>
            <w:noWrap/>
            <w:vAlign w:val="bottom"/>
            <w:hideMark/>
          </w:tcPr>
          <w:p w14:paraId="33FC327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9177CD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02AEBA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281</w:t>
            </w:r>
          </w:p>
        </w:tc>
        <w:tc>
          <w:tcPr>
            <w:tcW w:w="2745" w:type="dxa"/>
            <w:tcBorders>
              <w:top w:val="nil"/>
              <w:left w:val="nil"/>
              <w:bottom w:val="single" w:sz="4" w:space="0" w:color="auto"/>
              <w:right w:val="single" w:sz="4" w:space="0" w:color="auto"/>
            </w:tcBorders>
            <w:shd w:val="clear" w:color="auto" w:fill="auto"/>
            <w:noWrap/>
            <w:vAlign w:val="bottom"/>
            <w:hideMark/>
          </w:tcPr>
          <w:p w14:paraId="79A00A69" w14:textId="26B182B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BBC51B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29684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73532DF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FB6504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51D977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282</w:t>
            </w:r>
          </w:p>
        </w:tc>
        <w:tc>
          <w:tcPr>
            <w:tcW w:w="2745" w:type="dxa"/>
            <w:tcBorders>
              <w:top w:val="nil"/>
              <w:left w:val="nil"/>
              <w:bottom w:val="single" w:sz="4" w:space="0" w:color="auto"/>
              <w:right w:val="single" w:sz="4" w:space="0" w:color="auto"/>
            </w:tcBorders>
            <w:shd w:val="clear" w:color="auto" w:fill="auto"/>
            <w:noWrap/>
            <w:vAlign w:val="bottom"/>
            <w:hideMark/>
          </w:tcPr>
          <w:p w14:paraId="0B490CD3" w14:textId="41BED1C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C7DA48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B1E0A3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Мухраново</w:t>
            </w:r>
          </w:p>
        </w:tc>
        <w:tc>
          <w:tcPr>
            <w:tcW w:w="2127" w:type="dxa"/>
            <w:tcBorders>
              <w:top w:val="nil"/>
              <w:left w:val="nil"/>
              <w:bottom w:val="single" w:sz="4" w:space="0" w:color="auto"/>
              <w:right w:val="single" w:sz="4" w:space="0" w:color="auto"/>
            </w:tcBorders>
            <w:shd w:val="clear" w:color="auto" w:fill="auto"/>
            <w:noWrap/>
            <w:vAlign w:val="bottom"/>
            <w:hideMark/>
          </w:tcPr>
          <w:p w14:paraId="5A7AAF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F4210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0330F6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lastRenderedPageBreak/>
              <w:t>283</w:t>
            </w:r>
          </w:p>
        </w:tc>
        <w:tc>
          <w:tcPr>
            <w:tcW w:w="2745" w:type="dxa"/>
            <w:tcBorders>
              <w:top w:val="nil"/>
              <w:left w:val="nil"/>
              <w:bottom w:val="single" w:sz="4" w:space="0" w:color="auto"/>
              <w:right w:val="single" w:sz="4" w:space="0" w:color="auto"/>
            </w:tcBorders>
            <w:shd w:val="clear" w:color="auto" w:fill="auto"/>
            <w:noWrap/>
            <w:vAlign w:val="bottom"/>
            <w:hideMark/>
          </w:tcPr>
          <w:p w14:paraId="41E2F188" w14:textId="4AA49B7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A58C5B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AA53D5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Бобровка</w:t>
            </w:r>
          </w:p>
        </w:tc>
        <w:tc>
          <w:tcPr>
            <w:tcW w:w="2127" w:type="dxa"/>
            <w:tcBorders>
              <w:top w:val="nil"/>
              <w:left w:val="nil"/>
              <w:bottom w:val="single" w:sz="4" w:space="0" w:color="auto"/>
              <w:right w:val="single" w:sz="4" w:space="0" w:color="auto"/>
            </w:tcBorders>
            <w:shd w:val="clear" w:color="auto" w:fill="auto"/>
            <w:noWrap/>
            <w:vAlign w:val="bottom"/>
            <w:hideMark/>
          </w:tcPr>
          <w:p w14:paraId="302F203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E2749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2A38F6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284</w:t>
            </w:r>
          </w:p>
        </w:tc>
        <w:tc>
          <w:tcPr>
            <w:tcW w:w="2745" w:type="dxa"/>
            <w:tcBorders>
              <w:top w:val="nil"/>
              <w:left w:val="nil"/>
              <w:bottom w:val="single" w:sz="4" w:space="0" w:color="auto"/>
              <w:right w:val="single" w:sz="4" w:space="0" w:color="auto"/>
            </w:tcBorders>
            <w:shd w:val="clear" w:color="auto" w:fill="auto"/>
            <w:noWrap/>
            <w:vAlign w:val="bottom"/>
            <w:hideMark/>
          </w:tcPr>
          <w:p w14:paraId="77C0A93F" w14:textId="630E280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529BF6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Александровский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DA0093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Зеленая Роща</w:t>
            </w:r>
          </w:p>
        </w:tc>
        <w:tc>
          <w:tcPr>
            <w:tcW w:w="2127" w:type="dxa"/>
            <w:tcBorders>
              <w:top w:val="nil"/>
              <w:left w:val="nil"/>
              <w:bottom w:val="single" w:sz="4" w:space="0" w:color="auto"/>
              <w:right w:val="single" w:sz="4" w:space="0" w:color="auto"/>
            </w:tcBorders>
            <w:shd w:val="clear" w:color="auto" w:fill="auto"/>
            <w:noWrap/>
            <w:vAlign w:val="bottom"/>
            <w:hideMark/>
          </w:tcPr>
          <w:p w14:paraId="1F8E4B1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523BF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AA06FA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285</w:t>
            </w:r>
          </w:p>
        </w:tc>
        <w:tc>
          <w:tcPr>
            <w:tcW w:w="2745" w:type="dxa"/>
            <w:tcBorders>
              <w:top w:val="nil"/>
              <w:left w:val="nil"/>
              <w:bottom w:val="single" w:sz="4" w:space="0" w:color="auto"/>
              <w:right w:val="single" w:sz="4" w:space="0" w:color="auto"/>
            </w:tcBorders>
            <w:shd w:val="clear" w:color="auto" w:fill="auto"/>
            <w:noWrap/>
            <w:vAlign w:val="bottom"/>
            <w:hideMark/>
          </w:tcPr>
          <w:p w14:paraId="77E8DBA5" w14:textId="6E1148F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B3F31C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02650A8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Новопокровка</w:t>
            </w:r>
          </w:p>
        </w:tc>
        <w:tc>
          <w:tcPr>
            <w:tcW w:w="2127" w:type="dxa"/>
            <w:tcBorders>
              <w:top w:val="nil"/>
              <w:left w:val="nil"/>
              <w:bottom w:val="single" w:sz="4" w:space="0" w:color="auto"/>
              <w:right w:val="single" w:sz="4" w:space="0" w:color="auto"/>
            </w:tcBorders>
            <w:shd w:val="clear" w:color="auto" w:fill="auto"/>
            <w:noWrap/>
            <w:vAlign w:val="bottom"/>
            <w:hideMark/>
          </w:tcPr>
          <w:p w14:paraId="79521DE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3E7F17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3D2D4F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286</w:t>
            </w:r>
          </w:p>
        </w:tc>
        <w:tc>
          <w:tcPr>
            <w:tcW w:w="2745" w:type="dxa"/>
            <w:tcBorders>
              <w:top w:val="nil"/>
              <w:left w:val="nil"/>
              <w:bottom w:val="single" w:sz="4" w:space="0" w:color="auto"/>
              <w:right w:val="single" w:sz="4" w:space="0" w:color="auto"/>
            </w:tcBorders>
            <w:shd w:val="clear" w:color="auto" w:fill="auto"/>
            <w:noWrap/>
            <w:vAlign w:val="bottom"/>
            <w:hideMark/>
          </w:tcPr>
          <w:p w14:paraId="1A419D1E" w14:textId="40F6DDC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2354C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1B1C6D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Новодубовка</w:t>
            </w:r>
          </w:p>
        </w:tc>
        <w:tc>
          <w:tcPr>
            <w:tcW w:w="2127" w:type="dxa"/>
            <w:tcBorders>
              <w:top w:val="nil"/>
              <w:left w:val="nil"/>
              <w:bottom w:val="single" w:sz="4" w:space="0" w:color="auto"/>
              <w:right w:val="single" w:sz="4" w:space="0" w:color="auto"/>
            </w:tcBorders>
            <w:shd w:val="clear" w:color="auto" w:fill="auto"/>
            <w:noWrap/>
            <w:vAlign w:val="bottom"/>
            <w:hideMark/>
          </w:tcPr>
          <w:p w14:paraId="0C25DEF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18A42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4282BF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287</w:t>
            </w:r>
          </w:p>
        </w:tc>
        <w:tc>
          <w:tcPr>
            <w:tcW w:w="2745" w:type="dxa"/>
            <w:tcBorders>
              <w:top w:val="nil"/>
              <w:left w:val="nil"/>
              <w:bottom w:val="single" w:sz="4" w:space="0" w:color="auto"/>
              <w:right w:val="single" w:sz="4" w:space="0" w:color="auto"/>
            </w:tcBorders>
            <w:shd w:val="clear" w:color="auto" w:fill="auto"/>
            <w:noWrap/>
            <w:vAlign w:val="bottom"/>
            <w:hideMark/>
          </w:tcPr>
          <w:p w14:paraId="642C721C" w14:textId="1176C43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82276E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D38A13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Кульчум</w:t>
            </w:r>
          </w:p>
        </w:tc>
        <w:tc>
          <w:tcPr>
            <w:tcW w:w="2127" w:type="dxa"/>
            <w:tcBorders>
              <w:top w:val="nil"/>
              <w:left w:val="nil"/>
              <w:bottom w:val="single" w:sz="4" w:space="0" w:color="auto"/>
              <w:right w:val="single" w:sz="4" w:space="0" w:color="auto"/>
            </w:tcBorders>
            <w:shd w:val="clear" w:color="auto" w:fill="auto"/>
            <w:noWrap/>
            <w:vAlign w:val="bottom"/>
            <w:hideMark/>
          </w:tcPr>
          <w:p w14:paraId="008D62E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E7C97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B5ED47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288</w:t>
            </w:r>
          </w:p>
        </w:tc>
        <w:tc>
          <w:tcPr>
            <w:tcW w:w="2745" w:type="dxa"/>
            <w:tcBorders>
              <w:top w:val="nil"/>
              <w:left w:val="nil"/>
              <w:bottom w:val="single" w:sz="4" w:space="0" w:color="auto"/>
              <w:right w:val="single" w:sz="4" w:space="0" w:color="auto"/>
            </w:tcBorders>
            <w:shd w:val="clear" w:color="auto" w:fill="auto"/>
            <w:noWrap/>
            <w:vAlign w:val="bottom"/>
            <w:hideMark/>
          </w:tcPr>
          <w:p w14:paraId="50090203" w14:textId="374445A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49F1CD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6721045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Советское</w:t>
            </w:r>
          </w:p>
        </w:tc>
        <w:tc>
          <w:tcPr>
            <w:tcW w:w="2127" w:type="dxa"/>
            <w:tcBorders>
              <w:top w:val="nil"/>
              <w:left w:val="nil"/>
              <w:bottom w:val="single" w:sz="4" w:space="0" w:color="auto"/>
              <w:right w:val="single" w:sz="4" w:space="0" w:color="auto"/>
            </w:tcBorders>
            <w:shd w:val="clear" w:color="auto" w:fill="auto"/>
            <w:noWrap/>
            <w:vAlign w:val="bottom"/>
            <w:hideMark/>
          </w:tcPr>
          <w:p w14:paraId="78B17BD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F5141B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62860C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289</w:t>
            </w:r>
          </w:p>
        </w:tc>
        <w:tc>
          <w:tcPr>
            <w:tcW w:w="2745" w:type="dxa"/>
            <w:tcBorders>
              <w:top w:val="nil"/>
              <w:left w:val="nil"/>
              <w:bottom w:val="single" w:sz="4" w:space="0" w:color="auto"/>
              <w:right w:val="single" w:sz="4" w:space="0" w:color="auto"/>
            </w:tcBorders>
            <w:shd w:val="clear" w:color="auto" w:fill="auto"/>
            <w:noWrap/>
            <w:vAlign w:val="bottom"/>
            <w:hideMark/>
          </w:tcPr>
          <w:p w14:paraId="26147806" w14:textId="617C4E0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A4D42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01006E7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Изобильное</w:t>
            </w:r>
          </w:p>
        </w:tc>
        <w:tc>
          <w:tcPr>
            <w:tcW w:w="2127" w:type="dxa"/>
            <w:tcBorders>
              <w:top w:val="nil"/>
              <w:left w:val="nil"/>
              <w:bottom w:val="single" w:sz="4" w:space="0" w:color="auto"/>
              <w:right w:val="single" w:sz="4" w:space="0" w:color="auto"/>
            </w:tcBorders>
            <w:shd w:val="clear" w:color="auto" w:fill="auto"/>
            <w:noWrap/>
            <w:vAlign w:val="bottom"/>
            <w:hideMark/>
          </w:tcPr>
          <w:p w14:paraId="089B0D1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2F60F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B529DC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290</w:t>
            </w:r>
          </w:p>
        </w:tc>
        <w:tc>
          <w:tcPr>
            <w:tcW w:w="2745" w:type="dxa"/>
            <w:tcBorders>
              <w:top w:val="nil"/>
              <w:left w:val="nil"/>
              <w:bottom w:val="single" w:sz="4" w:space="0" w:color="auto"/>
              <w:right w:val="single" w:sz="4" w:space="0" w:color="auto"/>
            </w:tcBorders>
            <w:shd w:val="clear" w:color="auto" w:fill="auto"/>
            <w:noWrap/>
            <w:vAlign w:val="bottom"/>
            <w:hideMark/>
          </w:tcPr>
          <w:p w14:paraId="1B7A9A94" w14:textId="2D03B7E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988F2B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Новоорский</w:t>
            </w:r>
          </w:p>
        </w:tc>
        <w:tc>
          <w:tcPr>
            <w:tcW w:w="2268" w:type="dxa"/>
            <w:tcBorders>
              <w:top w:val="nil"/>
              <w:left w:val="nil"/>
              <w:bottom w:val="single" w:sz="4" w:space="0" w:color="auto"/>
              <w:right w:val="single" w:sz="4" w:space="0" w:color="auto"/>
            </w:tcBorders>
            <w:shd w:val="clear" w:color="auto" w:fill="auto"/>
            <w:noWrap/>
            <w:vAlign w:val="bottom"/>
            <w:hideMark/>
          </w:tcPr>
          <w:p w14:paraId="25D40CE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Чиликта</w:t>
            </w:r>
          </w:p>
        </w:tc>
        <w:tc>
          <w:tcPr>
            <w:tcW w:w="2127" w:type="dxa"/>
            <w:tcBorders>
              <w:top w:val="nil"/>
              <w:left w:val="nil"/>
              <w:bottom w:val="single" w:sz="4" w:space="0" w:color="auto"/>
              <w:right w:val="single" w:sz="4" w:space="0" w:color="auto"/>
            </w:tcBorders>
            <w:shd w:val="clear" w:color="auto" w:fill="auto"/>
            <w:noWrap/>
            <w:vAlign w:val="bottom"/>
            <w:hideMark/>
          </w:tcPr>
          <w:p w14:paraId="52FEE8A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EB8620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CA80D4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291</w:t>
            </w:r>
          </w:p>
        </w:tc>
        <w:tc>
          <w:tcPr>
            <w:tcW w:w="2745" w:type="dxa"/>
            <w:tcBorders>
              <w:top w:val="nil"/>
              <w:left w:val="nil"/>
              <w:bottom w:val="single" w:sz="4" w:space="0" w:color="auto"/>
              <w:right w:val="single" w:sz="4" w:space="0" w:color="auto"/>
            </w:tcBorders>
            <w:shd w:val="clear" w:color="auto" w:fill="auto"/>
            <w:noWrap/>
            <w:vAlign w:val="bottom"/>
            <w:hideMark/>
          </w:tcPr>
          <w:p w14:paraId="0612D21D" w14:textId="00D07B8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B134A5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E1716F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Красный Яр</w:t>
            </w:r>
          </w:p>
        </w:tc>
        <w:tc>
          <w:tcPr>
            <w:tcW w:w="2127" w:type="dxa"/>
            <w:tcBorders>
              <w:top w:val="nil"/>
              <w:left w:val="nil"/>
              <w:bottom w:val="single" w:sz="4" w:space="0" w:color="auto"/>
              <w:right w:val="single" w:sz="4" w:space="0" w:color="auto"/>
            </w:tcBorders>
            <w:shd w:val="clear" w:color="auto" w:fill="auto"/>
            <w:noWrap/>
            <w:vAlign w:val="bottom"/>
            <w:hideMark/>
          </w:tcPr>
          <w:p w14:paraId="66D7C54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2355C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2957E9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292</w:t>
            </w:r>
          </w:p>
        </w:tc>
        <w:tc>
          <w:tcPr>
            <w:tcW w:w="2745" w:type="dxa"/>
            <w:tcBorders>
              <w:top w:val="nil"/>
              <w:left w:val="nil"/>
              <w:bottom w:val="single" w:sz="4" w:space="0" w:color="auto"/>
              <w:right w:val="single" w:sz="4" w:space="0" w:color="auto"/>
            </w:tcBorders>
            <w:shd w:val="clear" w:color="auto" w:fill="auto"/>
            <w:noWrap/>
            <w:vAlign w:val="bottom"/>
            <w:hideMark/>
          </w:tcPr>
          <w:p w14:paraId="3C260474" w14:textId="19897F3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985A6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Северный</w:t>
            </w:r>
          </w:p>
        </w:tc>
        <w:tc>
          <w:tcPr>
            <w:tcW w:w="2268" w:type="dxa"/>
            <w:tcBorders>
              <w:top w:val="nil"/>
              <w:left w:val="nil"/>
              <w:bottom w:val="single" w:sz="4" w:space="0" w:color="auto"/>
              <w:right w:val="single" w:sz="4" w:space="0" w:color="auto"/>
            </w:tcBorders>
            <w:shd w:val="clear" w:color="auto" w:fill="auto"/>
            <w:noWrap/>
            <w:vAlign w:val="bottom"/>
            <w:hideMark/>
          </w:tcPr>
          <w:p w14:paraId="374A498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Аксенкино</w:t>
            </w:r>
          </w:p>
        </w:tc>
        <w:tc>
          <w:tcPr>
            <w:tcW w:w="2127" w:type="dxa"/>
            <w:tcBorders>
              <w:top w:val="nil"/>
              <w:left w:val="nil"/>
              <w:bottom w:val="single" w:sz="4" w:space="0" w:color="auto"/>
              <w:right w:val="single" w:sz="4" w:space="0" w:color="auto"/>
            </w:tcBorders>
            <w:shd w:val="clear" w:color="auto" w:fill="auto"/>
            <w:noWrap/>
            <w:vAlign w:val="bottom"/>
            <w:hideMark/>
          </w:tcPr>
          <w:p w14:paraId="37F4245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7D73EB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29E9F4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293</w:t>
            </w:r>
          </w:p>
        </w:tc>
        <w:tc>
          <w:tcPr>
            <w:tcW w:w="2745" w:type="dxa"/>
            <w:tcBorders>
              <w:top w:val="nil"/>
              <w:left w:val="nil"/>
              <w:bottom w:val="single" w:sz="4" w:space="0" w:color="auto"/>
              <w:right w:val="single" w:sz="4" w:space="0" w:color="auto"/>
            </w:tcBorders>
            <w:shd w:val="clear" w:color="auto" w:fill="auto"/>
            <w:noWrap/>
            <w:vAlign w:val="bottom"/>
            <w:hideMark/>
          </w:tcPr>
          <w:p w14:paraId="7A50C3B9" w14:textId="50C9B8D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771901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Александровский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2AB25E6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Султакай</w:t>
            </w:r>
          </w:p>
        </w:tc>
        <w:tc>
          <w:tcPr>
            <w:tcW w:w="2127" w:type="dxa"/>
            <w:tcBorders>
              <w:top w:val="nil"/>
              <w:left w:val="nil"/>
              <w:bottom w:val="single" w:sz="4" w:space="0" w:color="auto"/>
              <w:right w:val="single" w:sz="4" w:space="0" w:color="auto"/>
            </w:tcBorders>
            <w:shd w:val="clear" w:color="auto" w:fill="auto"/>
            <w:noWrap/>
            <w:vAlign w:val="bottom"/>
            <w:hideMark/>
          </w:tcPr>
          <w:p w14:paraId="17DCACA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B80E3D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78E662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294</w:t>
            </w:r>
          </w:p>
        </w:tc>
        <w:tc>
          <w:tcPr>
            <w:tcW w:w="2745" w:type="dxa"/>
            <w:tcBorders>
              <w:top w:val="nil"/>
              <w:left w:val="nil"/>
              <w:bottom w:val="single" w:sz="4" w:space="0" w:color="auto"/>
              <w:right w:val="single" w:sz="4" w:space="0" w:color="auto"/>
            </w:tcBorders>
            <w:shd w:val="clear" w:color="auto" w:fill="auto"/>
            <w:noWrap/>
            <w:vAlign w:val="bottom"/>
            <w:hideMark/>
          </w:tcPr>
          <w:p w14:paraId="5CF18DF4" w14:textId="5C7B576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9DFB4C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627797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Шахматовка</w:t>
            </w:r>
          </w:p>
        </w:tc>
        <w:tc>
          <w:tcPr>
            <w:tcW w:w="2127" w:type="dxa"/>
            <w:tcBorders>
              <w:top w:val="nil"/>
              <w:left w:val="nil"/>
              <w:bottom w:val="single" w:sz="4" w:space="0" w:color="auto"/>
              <w:right w:val="single" w:sz="4" w:space="0" w:color="auto"/>
            </w:tcBorders>
            <w:shd w:val="clear" w:color="auto" w:fill="auto"/>
            <w:noWrap/>
            <w:vAlign w:val="bottom"/>
            <w:hideMark/>
          </w:tcPr>
          <w:p w14:paraId="436C443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40B18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AB1995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295</w:t>
            </w:r>
          </w:p>
        </w:tc>
        <w:tc>
          <w:tcPr>
            <w:tcW w:w="2745" w:type="dxa"/>
            <w:tcBorders>
              <w:top w:val="nil"/>
              <w:left w:val="nil"/>
              <w:bottom w:val="single" w:sz="4" w:space="0" w:color="auto"/>
              <w:right w:val="single" w:sz="4" w:space="0" w:color="auto"/>
            </w:tcBorders>
            <w:shd w:val="clear" w:color="auto" w:fill="auto"/>
            <w:noWrap/>
            <w:vAlign w:val="bottom"/>
            <w:hideMark/>
          </w:tcPr>
          <w:p w14:paraId="5A550143" w14:textId="16743D3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A1E52F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86094B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Верхняя Платовка</w:t>
            </w:r>
          </w:p>
        </w:tc>
        <w:tc>
          <w:tcPr>
            <w:tcW w:w="2127" w:type="dxa"/>
            <w:tcBorders>
              <w:top w:val="nil"/>
              <w:left w:val="nil"/>
              <w:bottom w:val="single" w:sz="4" w:space="0" w:color="auto"/>
              <w:right w:val="single" w:sz="4" w:space="0" w:color="auto"/>
            </w:tcBorders>
            <w:shd w:val="clear" w:color="auto" w:fill="auto"/>
            <w:noWrap/>
            <w:vAlign w:val="bottom"/>
            <w:hideMark/>
          </w:tcPr>
          <w:p w14:paraId="3C36B81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21A98B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EE869B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296</w:t>
            </w:r>
          </w:p>
        </w:tc>
        <w:tc>
          <w:tcPr>
            <w:tcW w:w="2745" w:type="dxa"/>
            <w:tcBorders>
              <w:top w:val="nil"/>
              <w:left w:val="nil"/>
              <w:bottom w:val="single" w:sz="4" w:space="0" w:color="auto"/>
              <w:right w:val="single" w:sz="4" w:space="0" w:color="auto"/>
            </w:tcBorders>
            <w:shd w:val="clear" w:color="auto" w:fill="auto"/>
            <w:noWrap/>
            <w:vAlign w:val="bottom"/>
            <w:hideMark/>
          </w:tcPr>
          <w:p w14:paraId="752C056A" w14:textId="0D102CF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4D8AA5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770BCF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Завьяловка</w:t>
            </w:r>
          </w:p>
        </w:tc>
        <w:tc>
          <w:tcPr>
            <w:tcW w:w="2127" w:type="dxa"/>
            <w:tcBorders>
              <w:top w:val="nil"/>
              <w:left w:val="nil"/>
              <w:bottom w:val="single" w:sz="4" w:space="0" w:color="auto"/>
              <w:right w:val="single" w:sz="4" w:space="0" w:color="auto"/>
            </w:tcBorders>
            <w:shd w:val="clear" w:color="auto" w:fill="auto"/>
            <w:noWrap/>
            <w:vAlign w:val="bottom"/>
            <w:hideMark/>
          </w:tcPr>
          <w:p w14:paraId="1B15102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284992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162774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297</w:t>
            </w:r>
          </w:p>
        </w:tc>
        <w:tc>
          <w:tcPr>
            <w:tcW w:w="2745" w:type="dxa"/>
            <w:tcBorders>
              <w:top w:val="nil"/>
              <w:left w:val="nil"/>
              <w:bottom w:val="single" w:sz="4" w:space="0" w:color="auto"/>
              <w:right w:val="single" w:sz="4" w:space="0" w:color="auto"/>
            </w:tcBorders>
            <w:shd w:val="clear" w:color="auto" w:fill="auto"/>
            <w:noWrap/>
            <w:vAlign w:val="bottom"/>
            <w:hideMark/>
          </w:tcPr>
          <w:p w14:paraId="5987D3B6" w14:textId="78007DA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AD1C7E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6CEFD4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Николаевка</w:t>
            </w:r>
          </w:p>
        </w:tc>
        <w:tc>
          <w:tcPr>
            <w:tcW w:w="2127" w:type="dxa"/>
            <w:tcBorders>
              <w:top w:val="nil"/>
              <w:left w:val="nil"/>
              <w:bottom w:val="single" w:sz="4" w:space="0" w:color="auto"/>
              <w:right w:val="single" w:sz="4" w:space="0" w:color="auto"/>
            </w:tcBorders>
            <w:shd w:val="clear" w:color="auto" w:fill="auto"/>
            <w:noWrap/>
            <w:vAlign w:val="bottom"/>
            <w:hideMark/>
          </w:tcPr>
          <w:p w14:paraId="47CB04D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47D4C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3F4FF4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298</w:t>
            </w:r>
          </w:p>
        </w:tc>
        <w:tc>
          <w:tcPr>
            <w:tcW w:w="2745" w:type="dxa"/>
            <w:tcBorders>
              <w:top w:val="nil"/>
              <w:left w:val="nil"/>
              <w:bottom w:val="single" w:sz="4" w:space="0" w:color="auto"/>
              <w:right w:val="single" w:sz="4" w:space="0" w:color="auto"/>
            </w:tcBorders>
            <w:shd w:val="clear" w:color="auto" w:fill="auto"/>
            <w:noWrap/>
            <w:vAlign w:val="bottom"/>
            <w:hideMark/>
          </w:tcPr>
          <w:p w14:paraId="28F14B63" w14:textId="677E861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BE5E8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E18913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Карагай-Покровка</w:t>
            </w:r>
          </w:p>
        </w:tc>
        <w:tc>
          <w:tcPr>
            <w:tcW w:w="2127" w:type="dxa"/>
            <w:tcBorders>
              <w:top w:val="nil"/>
              <w:left w:val="nil"/>
              <w:bottom w:val="single" w:sz="4" w:space="0" w:color="auto"/>
              <w:right w:val="single" w:sz="4" w:space="0" w:color="auto"/>
            </w:tcBorders>
            <w:shd w:val="clear" w:color="auto" w:fill="auto"/>
            <w:noWrap/>
            <w:vAlign w:val="bottom"/>
            <w:hideMark/>
          </w:tcPr>
          <w:p w14:paraId="1F88CDB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44F3C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4BB534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299</w:t>
            </w:r>
          </w:p>
        </w:tc>
        <w:tc>
          <w:tcPr>
            <w:tcW w:w="2745" w:type="dxa"/>
            <w:tcBorders>
              <w:top w:val="nil"/>
              <w:left w:val="nil"/>
              <w:bottom w:val="single" w:sz="4" w:space="0" w:color="auto"/>
              <w:right w:val="single" w:sz="4" w:space="0" w:color="auto"/>
            </w:tcBorders>
            <w:shd w:val="clear" w:color="auto" w:fill="auto"/>
            <w:noWrap/>
            <w:vAlign w:val="bottom"/>
            <w:hideMark/>
          </w:tcPr>
          <w:p w14:paraId="2175A07C" w14:textId="0017472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89A6D8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Тоцкий</w:t>
            </w:r>
          </w:p>
        </w:tc>
        <w:tc>
          <w:tcPr>
            <w:tcW w:w="2268" w:type="dxa"/>
            <w:tcBorders>
              <w:top w:val="nil"/>
              <w:left w:val="nil"/>
              <w:bottom w:val="single" w:sz="4" w:space="0" w:color="auto"/>
              <w:right w:val="single" w:sz="4" w:space="0" w:color="auto"/>
            </w:tcBorders>
            <w:shd w:val="clear" w:color="auto" w:fill="auto"/>
            <w:noWrap/>
            <w:vAlign w:val="bottom"/>
            <w:hideMark/>
          </w:tcPr>
          <w:p w14:paraId="176945B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Дружный</w:t>
            </w:r>
          </w:p>
        </w:tc>
        <w:tc>
          <w:tcPr>
            <w:tcW w:w="2127" w:type="dxa"/>
            <w:tcBorders>
              <w:top w:val="nil"/>
              <w:left w:val="nil"/>
              <w:bottom w:val="single" w:sz="4" w:space="0" w:color="auto"/>
              <w:right w:val="single" w:sz="4" w:space="0" w:color="auto"/>
            </w:tcBorders>
            <w:shd w:val="clear" w:color="auto" w:fill="auto"/>
            <w:noWrap/>
            <w:vAlign w:val="bottom"/>
            <w:hideMark/>
          </w:tcPr>
          <w:p w14:paraId="3CA342C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A5E51D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649EBD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300</w:t>
            </w:r>
          </w:p>
        </w:tc>
        <w:tc>
          <w:tcPr>
            <w:tcW w:w="2745" w:type="dxa"/>
            <w:tcBorders>
              <w:top w:val="nil"/>
              <w:left w:val="nil"/>
              <w:bottom w:val="single" w:sz="4" w:space="0" w:color="auto"/>
              <w:right w:val="single" w:sz="4" w:space="0" w:color="auto"/>
            </w:tcBorders>
            <w:shd w:val="clear" w:color="auto" w:fill="auto"/>
            <w:noWrap/>
            <w:vAlign w:val="bottom"/>
            <w:hideMark/>
          </w:tcPr>
          <w:p w14:paraId="2CE8A3CB" w14:textId="5D3B362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3E067A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Светлинский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02F65C4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Гостеприимный</w:t>
            </w:r>
          </w:p>
        </w:tc>
        <w:tc>
          <w:tcPr>
            <w:tcW w:w="2127" w:type="dxa"/>
            <w:tcBorders>
              <w:top w:val="nil"/>
              <w:left w:val="nil"/>
              <w:bottom w:val="single" w:sz="4" w:space="0" w:color="auto"/>
              <w:right w:val="single" w:sz="4" w:space="0" w:color="auto"/>
            </w:tcBorders>
            <w:shd w:val="clear" w:color="auto" w:fill="auto"/>
            <w:noWrap/>
            <w:vAlign w:val="bottom"/>
            <w:hideMark/>
          </w:tcPr>
          <w:p w14:paraId="403DB53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6CC4A7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F76281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301</w:t>
            </w:r>
          </w:p>
        </w:tc>
        <w:tc>
          <w:tcPr>
            <w:tcW w:w="2745" w:type="dxa"/>
            <w:tcBorders>
              <w:top w:val="nil"/>
              <w:left w:val="nil"/>
              <w:bottom w:val="single" w:sz="4" w:space="0" w:color="auto"/>
              <w:right w:val="single" w:sz="4" w:space="0" w:color="auto"/>
            </w:tcBorders>
            <w:shd w:val="clear" w:color="auto" w:fill="auto"/>
            <w:noWrap/>
            <w:vAlign w:val="bottom"/>
            <w:hideMark/>
          </w:tcPr>
          <w:p w14:paraId="62ED5179" w14:textId="5295C6B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55B7B9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61A1AB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Комсомольский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1236439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3F1B9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6521AD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302</w:t>
            </w:r>
          </w:p>
        </w:tc>
        <w:tc>
          <w:tcPr>
            <w:tcW w:w="2745" w:type="dxa"/>
            <w:tcBorders>
              <w:top w:val="nil"/>
              <w:left w:val="nil"/>
              <w:bottom w:val="single" w:sz="4" w:space="0" w:color="auto"/>
              <w:right w:val="single" w:sz="4" w:space="0" w:color="auto"/>
            </w:tcBorders>
            <w:shd w:val="clear" w:color="auto" w:fill="auto"/>
            <w:noWrap/>
            <w:vAlign w:val="bottom"/>
            <w:hideMark/>
          </w:tcPr>
          <w:p w14:paraId="36DD6362" w14:textId="42D2310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63A6AE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6A2545D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Краснодольский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32F51BF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23549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0132F0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303</w:t>
            </w:r>
          </w:p>
        </w:tc>
        <w:tc>
          <w:tcPr>
            <w:tcW w:w="2745" w:type="dxa"/>
            <w:tcBorders>
              <w:top w:val="nil"/>
              <w:left w:val="nil"/>
              <w:bottom w:val="single" w:sz="4" w:space="0" w:color="auto"/>
              <w:right w:val="single" w:sz="4" w:space="0" w:color="auto"/>
            </w:tcBorders>
            <w:shd w:val="clear" w:color="auto" w:fill="auto"/>
            <w:noWrap/>
            <w:vAlign w:val="bottom"/>
            <w:hideMark/>
          </w:tcPr>
          <w:p w14:paraId="4B00D778" w14:textId="520F086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A57055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773E7F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Степной Маяк</w:t>
            </w:r>
          </w:p>
        </w:tc>
        <w:tc>
          <w:tcPr>
            <w:tcW w:w="2127" w:type="dxa"/>
            <w:tcBorders>
              <w:top w:val="nil"/>
              <w:left w:val="nil"/>
              <w:bottom w:val="single" w:sz="4" w:space="0" w:color="auto"/>
              <w:right w:val="single" w:sz="4" w:space="0" w:color="auto"/>
            </w:tcBorders>
            <w:shd w:val="clear" w:color="auto" w:fill="auto"/>
            <w:noWrap/>
            <w:vAlign w:val="bottom"/>
            <w:hideMark/>
          </w:tcPr>
          <w:p w14:paraId="3496CC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B38DBD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E708C2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304</w:t>
            </w:r>
          </w:p>
        </w:tc>
        <w:tc>
          <w:tcPr>
            <w:tcW w:w="2745" w:type="dxa"/>
            <w:tcBorders>
              <w:top w:val="nil"/>
              <w:left w:val="nil"/>
              <w:bottom w:val="single" w:sz="4" w:space="0" w:color="auto"/>
              <w:right w:val="single" w:sz="4" w:space="0" w:color="auto"/>
            </w:tcBorders>
            <w:shd w:val="clear" w:color="auto" w:fill="auto"/>
            <w:noWrap/>
            <w:vAlign w:val="bottom"/>
            <w:hideMark/>
          </w:tcPr>
          <w:p w14:paraId="5EBCAA13" w14:textId="01A6C43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6D57DD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7483F0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Партизанский</w:t>
            </w:r>
          </w:p>
        </w:tc>
        <w:tc>
          <w:tcPr>
            <w:tcW w:w="2127" w:type="dxa"/>
            <w:tcBorders>
              <w:top w:val="nil"/>
              <w:left w:val="nil"/>
              <w:bottom w:val="single" w:sz="4" w:space="0" w:color="auto"/>
              <w:right w:val="single" w:sz="4" w:space="0" w:color="auto"/>
            </w:tcBorders>
            <w:shd w:val="clear" w:color="auto" w:fill="auto"/>
            <w:noWrap/>
            <w:vAlign w:val="bottom"/>
            <w:hideMark/>
          </w:tcPr>
          <w:p w14:paraId="39A788D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88326A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F56DB7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305</w:t>
            </w:r>
          </w:p>
        </w:tc>
        <w:tc>
          <w:tcPr>
            <w:tcW w:w="2745" w:type="dxa"/>
            <w:tcBorders>
              <w:top w:val="nil"/>
              <w:left w:val="nil"/>
              <w:bottom w:val="single" w:sz="4" w:space="0" w:color="auto"/>
              <w:right w:val="single" w:sz="4" w:space="0" w:color="auto"/>
            </w:tcBorders>
            <w:shd w:val="clear" w:color="auto" w:fill="auto"/>
            <w:noWrap/>
            <w:vAlign w:val="bottom"/>
            <w:hideMark/>
          </w:tcPr>
          <w:p w14:paraId="422E3095" w14:textId="614A232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10AA19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Северный</w:t>
            </w:r>
          </w:p>
        </w:tc>
        <w:tc>
          <w:tcPr>
            <w:tcW w:w="2268" w:type="dxa"/>
            <w:tcBorders>
              <w:top w:val="nil"/>
              <w:left w:val="nil"/>
              <w:bottom w:val="single" w:sz="4" w:space="0" w:color="auto"/>
              <w:right w:val="single" w:sz="4" w:space="0" w:color="auto"/>
            </w:tcBorders>
            <w:shd w:val="clear" w:color="auto" w:fill="auto"/>
            <w:noWrap/>
            <w:vAlign w:val="bottom"/>
            <w:hideMark/>
          </w:tcPr>
          <w:p w14:paraId="0FE4FE9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Дымка</w:t>
            </w:r>
          </w:p>
        </w:tc>
        <w:tc>
          <w:tcPr>
            <w:tcW w:w="2127" w:type="dxa"/>
            <w:tcBorders>
              <w:top w:val="nil"/>
              <w:left w:val="nil"/>
              <w:bottom w:val="single" w:sz="4" w:space="0" w:color="auto"/>
              <w:right w:val="single" w:sz="4" w:space="0" w:color="auto"/>
            </w:tcBorders>
            <w:shd w:val="clear" w:color="auto" w:fill="auto"/>
            <w:noWrap/>
            <w:vAlign w:val="bottom"/>
            <w:hideMark/>
          </w:tcPr>
          <w:p w14:paraId="5F06875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F01740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A6FABF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306</w:t>
            </w:r>
          </w:p>
        </w:tc>
        <w:tc>
          <w:tcPr>
            <w:tcW w:w="2745" w:type="dxa"/>
            <w:tcBorders>
              <w:top w:val="nil"/>
              <w:left w:val="nil"/>
              <w:bottom w:val="single" w:sz="4" w:space="0" w:color="auto"/>
              <w:right w:val="single" w:sz="4" w:space="0" w:color="auto"/>
            </w:tcBorders>
            <w:shd w:val="clear" w:color="auto" w:fill="auto"/>
            <w:noWrap/>
            <w:vAlign w:val="bottom"/>
            <w:hideMark/>
          </w:tcPr>
          <w:p w14:paraId="2925ED64" w14:textId="7B0FAA2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F10DF2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54CF1F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Александровка</w:t>
            </w:r>
          </w:p>
        </w:tc>
        <w:tc>
          <w:tcPr>
            <w:tcW w:w="2127" w:type="dxa"/>
            <w:tcBorders>
              <w:top w:val="nil"/>
              <w:left w:val="nil"/>
              <w:bottom w:val="single" w:sz="4" w:space="0" w:color="auto"/>
              <w:right w:val="single" w:sz="4" w:space="0" w:color="auto"/>
            </w:tcBorders>
            <w:shd w:val="clear" w:color="auto" w:fill="auto"/>
            <w:noWrap/>
            <w:vAlign w:val="bottom"/>
            <w:hideMark/>
          </w:tcPr>
          <w:p w14:paraId="63EB900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C0B6E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5CDD4D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307</w:t>
            </w:r>
          </w:p>
        </w:tc>
        <w:tc>
          <w:tcPr>
            <w:tcW w:w="2745" w:type="dxa"/>
            <w:tcBorders>
              <w:top w:val="nil"/>
              <w:left w:val="nil"/>
              <w:bottom w:val="single" w:sz="4" w:space="0" w:color="auto"/>
              <w:right w:val="single" w:sz="4" w:space="0" w:color="auto"/>
            </w:tcBorders>
            <w:shd w:val="clear" w:color="auto" w:fill="auto"/>
            <w:noWrap/>
            <w:vAlign w:val="bottom"/>
            <w:hideMark/>
          </w:tcPr>
          <w:p w14:paraId="546B05D6" w14:textId="4D8E049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8CBB26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Домбаровский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2987836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Богоявленка</w:t>
            </w:r>
          </w:p>
        </w:tc>
        <w:tc>
          <w:tcPr>
            <w:tcW w:w="2127" w:type="dxa"/>
            <w:tcBorders>
              <w:top w:val="nil"/>
              <w:left w:val="nil"/>
              <w:bottom w:val="single" w:sz="4" w:space="0" w:color="auto"/>
              <w:right w:val="single" w:sz="4" w:space="0" w:color="auto"/>
            </w:tcBorders>
            <w:shd w:val="clear" w:color="auto" w:fill="auto"/>
            <w:noWrap/>
            <w:vAlign w:val="bottom"/>
            <w:hideMark/>
          </w:tcPr>
          <w:p w14:paraId="4EC85DB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295182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736CD2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308</w:t>
            </w:r>
          </w:p>
        </w:tc>
        <w:tc>
          <w:tcPr>
            <w:tcW w:w="2745" w:type="dxa"/>
            <w:tcBorders>
              <w:top w:val="nil"/>
              <w:left w:val="nil"/>
              <w:bottom w:val="single" w:sz="4" w:space="0" w:color="auto"/>
              <w:right w:val="single" w:sz="4" w:space="0" w:color="auto"/>
            </w:tcBorders>
            <w:shd w:val="clear" w:color="auto" w:fill="auto"/>
            <w:noWrap/>
            <w:vAlign w:val="bottom"/>
            <w:hideMark/>
          </w:tcPr>
          <w:p w14:paraId="4C696BBF" w14:textId="2554633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3574DA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74B2CF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Жилинка</w:t>
            </w:r>
          </w:p>
        </w:tc>
        <w:tc>
          <w:tcPr>
            <w:tcW w:w="2127" w:type="dxa"/>
            <w:tcBorders>
              <w:top w:val="nil"/>
              <w:left w:val="nil"/>
              <w:bottom w:val="single" w:sz="4" w:space="0" w:color="auto"/>
              <w:right w:val="single" w:sz="4" w:space="0" w:color="auto"/>
            </w:tcBorders>
            <w:shd w:val="clear" w:color="auto" w:fill="auto"/>
            <w:noWrap/>
            <w:vAlign w:val="bottom"/>
            <w:hideMark/>
          </w:tcPr>
          <w:p w14:paraId="2A0951D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A7F40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CCC0D0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309</w:t>
            </w:r>
          </w:p>
        </w:tc>
        <w:tc>
          <w:tcPr>
            <w:tcW w:w="2745" w:type="dxa"/>
            <w:tcBorders>
              <w:top w:val="nil"/>
              <w:left w:val="nil"/>
              <w:bottom w:val="single" w:sz="4" w:space="0" w:color="auto"/>
              <w:right w:val="single" w:sz="4" w:space="0" w:color="auto"/>
            </w:tcBorders>
            <w:shd w:val="clear" w:color="auto" w:fill="auto"/>
            <w:noWrap/>
            <w:vAlign w:val="bottom"/>
            <w:hideMark/>
          </w:tcPr>
          <w:p w14:paraId="6B1C60E4" w14:textId="697054E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ABDF03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23B4F1F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Новоселки</w:t>
            </w:r>
          </w:p>
        </w:tc>
        <w:tc>
          <w:tcPr>
            <w:tcW w:w="2127" w:type="dxa"/>
            <w:tcBorders>
              <w:top w:val="nil"/>
              <w:left w:val="nil"/>
              <w:bottom w:val="single" w:sz="4" w:space="0" w:color="auto"/>
              <w:right w:val="single" w:sz="4" w:space="0" w:color="auto"/>
            </w:tcBorders>
            <w:shd w:val="clear" w:color="auto" w:fill="auto"/>
            <w:noWrap/>
            <w:vAlign w:val="bottom"/>
            <w:hideMark/>
          </w:tcPr>
          <w:p w14:paraId="6FB2E92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CA4E7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F4AAA6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310</w:t>
            </w:r>
          </w:p>
        </w:tc>
        <w:tc>
          <w:tcPr>
            <w:tcW w:w="2745" w:type="dxa"/>
            <w:tcBorders>
              <w:top w:val="nil"/>
              <w:left w:val="nil"/>
              <w:bottom w:val="single" w:sz="4" w:space="0" w:color="auto"/>
              <w:right w:val="single" w:sz="4" w:space="0" w:color="auto"/>
            </w:tcBorders>
            <w:shd w:val="clear" w:color="auto" w:fill="auto"/>
            <w:noWrap/>
            <w:vAlign w:val="bottom"/>
            <w:hideMark/>
          </w:tcPr>
          <w:p w14:paraId="1E783226" w14:textId="49A9AAD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42891A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23698AB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Петровское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22FA70E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7DC19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8322C4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311</w:t>
            </w:r>
          </w:p>
        </w:tc>
        <w:tc>
          <w:tcPr>
            <w:tcW w:w="2745" w:type="dxa"/>
            <w:tcBorders>
              <w:top w:val="nil"/>
              <w:left w:val="nil"/>
              <w:bottom w:val="single" w:sz="4" w:space="0" w:color="auto"/>
              <w:right w:val="single" w:sz="4" w:space="0" w:color="auto"/>
            </w:tcBorders>
            <w:shd w:val="clear" w:color="auto" w:fill="auto"/>
            <w:noWrap/>
            <w:vAlign w:val="bottom"/>
            <w:hideMark/>
          </w:tcPr>
          <w:p w14:paraId="37D9D7BE" w14:textId="1A16995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B366B2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Курманаевский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1BA0D9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Кандауровка</w:t>
            </w:r>
          </w:p>
        </w:tc>
        <w:tc>
          <w:tcPr>
            <w:tcW w:w="2127" w:type="dxa"/>
            <w:tcBorders>
              <w:top w:val="nil"/>
              <w:left w:val="nil"/>
              <w:bottom w:val="single" w:sz="4" w:space="0" w:color="auto"/>
              <w:right w:val="single" w:sz="4" w:space="0" w:color="auto"/>
            </w:tcBorders>
            <w:shd w:val="clear" w:color="auto" w:fill="auto"/>
            <w:noWrap/>
            <w:vAlign w:val="bottom"/>
            <w:hideMark/>
          </w:tcPr>
          <w:p w14:paraId="49A9145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E447D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179A1D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312</w:t>
            </w:r>
          </w:p>
        </w:tc>
        <w:tc>
          <w:tcPr>
            <w:tcW w:w="2745" w:type="dxa"/>
            <w:tcBorders>
              <w:top w:val="nil"/>
              <w:left w:val="nil"/>
              <w:bottom w:val="single" w:sz="4" w:space="0" w:color="auto"/>
              <w:right w:val="single" w:sz="4" w:space="0" w:color="auto"/>
            </w:tcBorders>
            <w:shd w:val="clear" w:color="auto" w:fill="auto"/>
            <w:noWrap/>
            <w:vAlign w:val="bottom"/>
            <w:hideMark/>
          </w:tcPr>
          <w:p w14:paraId="42428E0C" w14:textId="2FE7446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E502D2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Абдулинский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34E07C3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Покровка</w:t>
            </w:r>
          </w:p>
        </w:tc>
        <w:tc>
          <w:tcPr>
            <w:tcW w:w="2127" w:type="dxa"/>
            <w:tcBorders>
              <w:top w:val="nil"/>
              <w:left w:val="nil"/>
              <w:bottom w:val="single" w:sz="4" w:space="0" w:color="auto"/>
              <w:right w:val="single" w:sz="4" w:space="0" w:color="auto"/>
            </w:tcBorders>
            <w:shd w:val="clear" w:color="auto" w:fill="auto"/>
            <w:noWrap/>
            <w:vAlign w:val="bottom"/>
            <w:hideMark/>
          </w:tcPr>
          <w:p w14:paraId="230953E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EE7760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BA4E02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313</w:t>
            </w:r>
          </w:p>
        </w:tc>
        <w:tc>
          <w:tcPr>
            <w:tcW w:w="2745" w:type="dxa"/>
            <w:tcBorders>
              <w:top w:val="nil"/>
              <w:left w:val="nil"/>
              <w:bottom w:val="single" w:sz="4" w:space="0" w:color="auto"/>
              <w:right w:val="single" w:sz="4" w:space="0" w:color="auto"/>
            </w:tcBorders>
            <w:shd w:val="clear" w:color="auto" w:fill="auto"/>
            <w:noWrap/>
            <w:vAlign w:val="bottom"/>
            <w:hideMark/>
          </w:tcPr>
          <w:p w14:paraId="0F389C07" w14:textId="33704C9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9C67A2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Александровский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E4A150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Новоспасское</w:t>
            </w:r>
          </w:p>
        </w:tc>
        <w:tc>
          <w:tcPr>
            <w:tcW w:w="2127" w:type="dxa"/>
            <w:tcBorders>
              <w:top w:val="nil"/>
              <w:left w:val="nil"/>
              <w:bottom w:val="single" w:sz="4" w:space="0" w:color="auto"/>
              <w:right w:val="single" w:sz="4" w:space="0" w:color="auto"/>
            </w:tcBorders>
            <w:shd w:val="clear" w:color="auto" w:fill="auto"/>
            <w:noWrap/>
            <w:vAlign w:val="bottom"/>
            <w:hideMark/>
          </w:tcPr>
          <w:p w14:paraId="1B163B2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26100F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0A7828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314</w:t>
            </w:r>
          </w:p>
        </w:tc>
        <w:tc>
          <w:tcPr>
            <w:tcW w:w="2745" w:type="dxa"/>
            <w:tcBorders>
              <w:top w:val="nil"/>
              <w:left w:val="nil"/>
              <w:bottom w:val="single" w:sz="4" w:space="0" w:color="auto"/>
              <w:right w:val="single" w:sz="4" w:space="0" w:color="auto"/>
            </w:tcBorders>
            <w:shd w:val="clear" w:color="auto" w:fill="auto"/>
            <w:noWrap/>
            <w:vAlign w:val="bottom"/>
            <w:hideMark/>
          </w:tcPr>
          <w:p w14:paraId="454706F3" w14:textId="2524718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0E281E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Светлинский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1C9F3F4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Рудниковый</w:t>
            </w:r>
          </w:p>
        </w:tc>
        <w:tc>
          <w:tcPr>
            <w:tcW w:w="2127" w:type="dxa"/>
            <w:tcBorders>
              <w:top w:val="nil"/>
              <w:left w:val="nil"/>
              <w:bottom w:val="single" w:sz="4" w:space="0" w:color="auto"/>
              <w:right w:val="single" w:sz="4" w:space="0" w:color="auto"/>
            </w:tcBorders>
            <w:shd w:val="clear" w:color="auto" w:fill="auto"/>
            <w:noWrap/>
            <w:vAlign w:val="bottom"/>
            <w:hideMark/>
          </w:tcPr>
          <w:p w14:paraId="244B935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EE993E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E6F0E0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315</w:t>
            </w:r>
          </w:p>
        </w:tc>
        <w:tc>
          <w:tcPr>
            <w:tcW w:w="2745" w:type="dxa"/>
            <w:tcBorders>
              <w:top w:val="nil"/>
              <w:left w:val="nil"/>
              <w:bottom w:val="single" w:sz="4" w:space="0" w:color="auto"/>
              <w:right w:val="single" w:sz="4" w:space="0" w:color="auto"/>
            </w:tcBorders>
            <w:shd w:val="clear" w:color="auto" w:fill="auto"/>
            <w:noWrap/>
            <w:vAlign w:val="bottom"/>
            <w:hideMark/>
          </w:tcPr>
          <w:p w14:paraId="657AC80A" w14:textId="4E857C5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25904C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Бугурусланский</w:t>
            </w:r>
          </w:p>
        </w:tc>
        <w:tc>
          <w:tcPr>
            <w:tcW w:w="2268" w:type="dxa"/>
            <w:tcBorders>
              <w:top w:val="nil"/>
              <w:left w:val="nil"/>
              <w:bottom w:val="single" w:sz="4" w:space="0" w:color="auto"/>
              <w:right w:val="single" w:sz="4" w:space="0" w:color="auto"/>
            </w:tcBorders>
            <w:shd w:val="clear" w:color="auto" w:fill="auto"/>
            <w:noWrap/>
            <w:vAlign w:val="bottom"/>
            <w:hideMark/>
          </w:tcPr>
          <w:p w14:paraId="1C18CAF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Вишневка</w:t>
            </w:r>
          </w:p>
        </w:tc>
        <w:tc>
          <w:tcPr>
            <w:tcW w:w="2127" w:type="dxa"/>
            <w:tcBorders>
              <w:top w:val="nil"/>
              <w:left w:val="nil"/>
              <w:bottom w:val="single" w:sz="4" w:space="0" w:color="auto"/>
              <w:right w:val="single" w:sz="4" w:space="0" w:color="auto"/>
            </w:tcBorders>
            <w:shd w:val="clear" w:color="auto" w:fill="auto"/>
            <w:noWrap/>
            <w:vAlign w:val="bottom"/>
            <w:hideMark/>
          </w:tcPr>
          <w:p w14:paraId="7E2E3D1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A7E767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1DB35B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316</w:t>
            </w:r>
          </w:p>
        </w:tc>
        <w:tc>
          <w:tcPr>
            <w:tcW w:w="2745" w:type="dxa"/>
            <w:tcBorders>
              <w:top w:val="nil"/>
              <w:left w:val="nil"/>
              <w:bottom w:val="single" w:sz="4" w:space="0" w:color="auto"/>
              <w:right w:val="single" w:sz="4" w:space="0" w:color="auto"/>
            </w:tcBorders>
            <w:shd w:val="clear" w:color="auto" w:fill="auto"/>
            <w:noWrap/>
            <w:vAlign w:val="bottom"/>
            <w:hideMark/>
          </w:tcPr>
          <w:p w14:paraId="01A8ADE9" w14:textId="333BE09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F2484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Матвеевский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6E91BB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Тимошкино</w:t>
            </w:r>
          </w:p>
        </w:tc>
        <w:tc>
          <w:tcPr>
            <w:tcW w:w="2127" w:type="dxa"/>
            <w:tcBorders>
              <w:top w:val="nil"/>
              <w:left w:val="nil"/>
              <w:bottom w:val="single" w:sz="4" w:space="0" w:color="auto"/>
              <w:right w:val="single" w:sz="4" w:space="0" w:color="auto"/>
            </w:tcBorders>
            <w:shd w:val="clear" w:color="auto" w:fill="auto"/>
            <w:noWrap/>
            <w:vAlign w:val="bottom"/>
            <w:hideMark/>
          </w:tcPr>
          <w:p w14:paraId="67D827D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071222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092C47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317</w:t>
            </w:r>
          </w:p>
        </w:tc>
        <w:tc>
          <w:tcPr>
            <w:tcW w:w="2745" w:type="dxa"/>
            <w:tcBorders>
              <w:top w:val="nil"/>
              <w:left w:val="nil"/>
              <w:bottom w:val="single" w:sz="4" w:space="0" w:color="auto"/>
              <w:right w:val="single" w:sz="4" w:space="0" w:color="auto"/>
            </w:tcBorders>
            <w:shd w:val="clear" w:color="auto" w:fill="auto"/>
            <w:noWrap/>
            <w:vAlign w:val="bottom"/>
            <w:hideMark/>
          </w:tcPr>
          <w:p w14:paraId="6988B76A" w14:textId="4A9DA3E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CF14CB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0185E2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Яковлевка</w:t>
            </w:r>
          </w:p>
        </w:tc>
        <w:tc>
          <w:tcPr>
            <w:tcW w:w="2127" w:type="dxa"/>
            <w:tcBorders>
              <w:top w:val="nil"/>
              <w:left w:val="nil"/>
              <w:bottom w:val="single" w:sz="4" w:space="0" w:color="auto"/>
              <w:right w:val="single" w:sz="4" w:space="0" w:color="auto"/>
            </w:tcBorders>
            <w:shd w:val="clear" w:color="auto" w:fill="auto"/>
            <w:noWrap/>
            <w:vAlign w:val="bottom"/>
            <w:hideMark/>
          </w:tcPr>
          <w:p w14:paraId="11E099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08D6A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F37118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318</w:t>
            </w:r>
          </w:p>
        </w:tc>
        <w:tc>
          <w:tcPr>
            <w:tcW w:w="2745" w:type="dxa"/>
            <w:tcBorders>
              <w:top w:val="nil"/>
              <w:left w:val="nil"/>
              <w:bottom w:val="single" w:sz="4" w:space="0" w:color="auto"/>
              <w:right w:val="single" w:sz="4" w:space="0" w:color="auto"/>
            </w:tcBorders>
            <w:shd w:val="clear" w:color="auto" w:fill="auto"/>
            <w:noWrap/>
            <w:vAlign w:val="bottom"/>
            <w:hideMark/>
          </w:tcPr>
          <w:p w14:paraId="3EA80ABC" w14:textId="360FA48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FB0ABF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Домбаровский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7C1B1C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Ащебутак</w:t>
            </w:r>
          </w:p>
        </w:tc>
        <w:tc>
          <w:tcPr>
            <w:tcW w:w="2127" w:type="dxa"/>
            <w:tcBorders>
              <w:top w:val="nil"/>
              <w:left w:val="nil"/>
              <w:bottom w:val="single" w:sz="4" w:space="0" w:color="auto"/>
              <w:right w:val="single" w:sz="4" w:space="0" w:color="auto"/>
            </w:tcBorders>
            <w:shd w:val="clear" w:color="auto" w:fill="auto"/>
            <w:noWrap/>
            <w:vAlign w:val="bottom"/>
            <w:hideMark/>
          </w:tcPr>
          <w:p w14:paraId="6CCE7F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053F3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31E902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319</w:t>
            </w:r>
          </w:p>
        </w:tc>
        <w:tc>
          <w:tcPr>
            <w:tcW w:w="2745" w:type="dxa"/>
            <w:tcBorders>
              <w:top w:val="nil"/>
              <w:left w:val="nil"/>
              <w:bottom w:val="single" w:sz="4" w:space="0" w:color="auto"/>
              <w:right w:val="single" w:sz="4" w:space="0" w:color="auto"/>
            </w:tcBorders>
            <w:shd w:val="clear" w:color="auto" w:fill="auto"/>
            <w:noWrap/>
            <w:vAlign w:val="bottom"/>
            <w:hideMark/>
          </w:tcPr>
          <w:p w14:paraId="768D8581" w14:textId="4F7D3AD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E47959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Беляевский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B42486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Дубенский</w:t>
            </w:r>
          </w:p>
        </w:tc>
        <w:tc>
          <w:tcPr>
            <w:tcW w:w="2127" w:type="dxa"/>
            <w:tcBorders>
              <w:top w:val="nil"/>
              <w:left w:val="nil"/>
              <w:bottom w:val="single" w:sz="4" w:space="0" w:color="auto"/>
              <w:right w:val="single" w:sz="4" w:space="0" w:color="auto"/>
            </w:tcBorders>
            <w:shd w:val="clear" w:color="auto" w:fill="auto"/>
            <w:noWrap/>
            <w:vAlign w:val="bottom"/>
            <w:hideMark/>
          </w:tcPr>
          <w:p w14:paraId="08DF5D2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4F5007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056F49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320</w:t>
            </w:r>
          </w:p>
        </w:tc>
        <w:tc>
          <w:tcPr>
            <w:tcW w:w="2745" w:type="dxa"/>
            <w:tcBorders>
              <w:top w:val="nil"/>
              <w:left w:val="nil"/>
              <w:bottom w:val="single" w:sz="4" w:space="0" w:color="auto"/>
              <w:right w:val="single" w:sz="4" w:space="0" w:color="auto"/>
            </w:tcBorders>
            <w:shd w:val="clear" w:color="auto" w:fill="auto"/>
            <w:noWrap/>
            <w:vAlign w:val="bottom"/>
            <w:hideMark/>
          </w:tcPr>
          <w:p w14:paraId="52F286B2" w14:textId="253EE4A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D2630E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Акбулакский</w:t>
            </w:r>
          </w:p>
        </w:tc>
        <w:tc>
          <w:tcPr>
            <w:tcW w:w="2268" w:type="dxa"/>
            <w:tcBorders>
              <w:top w:val="nil"/>
              <w:left w:val="nil"/>
              <w:bottom w:val="single" w:sz="4" w:space="0" w:color="auto"/>
              <w:right w:val="single" w:sz="4" w:space="0" w:color="auto"/>
            </w:tcBorders>
            <w:shd w:val="clear" w:color="auto" w:fill="auto"/>
            <w:noWrap/>
            <w:vAlign w:val="bottom"/>
            <w:hideMark/>
          </w:tcPr>
          <w:p w14:paraId="7D2F10B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Сагарчин</w:t>
            </w:r>
          </w:p>
        </w:tc>
        <w:tc>
          <w:tcPr>
            <w:tcW w:w="2127" w:type="dxa"/>
            <w:tcBorders>
              <w:top w:val="nil"/>
              <w:left w:val="nil"/>
              <w:bottom w:val="single" w:sz="4" w:space="0" w:color="auto"/>
              <w:right w:val="single" w:sz="4" w:space="0" w:color="auto"/>
            </w:tcBorders>
            <w:shd w:val="clear" w:color="auto" w:fill="auto"/>
            <w:noWrap/>
            <w:vAlign w:val="bottom"/>
            <w:hideMark/>
          </w:tcPr>
          <w:p w14:paraId="11A2286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61BF8F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61F912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321</w:t>
            </w:r>
          </w:p>
        </w:tc>
        <w:tc>
          <w:tcPr>
            <w:tcW w:w="2745" w:type="dxa"/>
            <w:tcBorders>
              <w:top w:val="nil"/>
              <w:left w:val="nil"/>
              <w:bottom w:val="single" w:sz="4" w:space="0" w:color="auto"/>
              <w:right w:val="single" w:sz="4" w:space="0" w:color="auto"/>
            </w:tcBorders>
            <w:shd w:val="clear" w:color="auto" w:fill="auto"/>
            <w:noWrap/>
            <w:vAlign w:val="bottom"/>
            <w:hideMark/>
          </w:tcPr>
          <w:p w14:paraId="54112AD0" w14:textId="380C7B3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1A441A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0576B60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Ибрагимово</w:t>
            </w:r>
          </w:p>
        </w:tc>
        <w:tc>
          <w:tcPr>
            <w:tcW w:w="2127" w:type="dxa"/>
            <w:tcBorders>
              <w:top w:val="nil"/>
              <w:left w:val="nil"/>
              <w:bottom w:val="single" w:sz="4" w:space="0" w:color="auto"/>
              <w:right w:val="single" w:sz="4" w:space="0" w:color="auto"/>
            </w:tcBorders>
            <w:shd w:val="clear" w:color="auto" w:fill="auto"/>
            <w:noWrap/>
            <w:vAlign w:val="bottom"/>
            <w:hideMark/>
          </w:tcPr>
          <w:p w14:paraId="3632CE2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A4AD95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A2C436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322</w:t>
            </w:r>
          </w:p>
        </w:tc>
        <w:tc>
          <w:tcPr>
            <w:tcW w:w="2745" w:type="dxa"/>
            <w:tcBorders>
              <w:top w:val="nil"/>
              <w:left w:val="nil"/>
              <w:bottom w:val="single" w:sz="4" w:space="0" w:color="auto"/>
              <w:right w:val="single" w:sz="4" w:space="0" w:color="auto"/>
            </w:tcBorders>
            <w:shd w:val="clear" w:color="auto" w:fill="auto"/>
            <w:noWrap/>
            <w:vAlign w:val="bottom"/>
            <w:hideMark/>
          </w:tcPr>
          <w:p w14:paraId="5F219390" w14:textId="2619C34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626E56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Адамовский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D3BCE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Юбилейный</w:t>
            </w:r>
          </w:p>
        </w:tc>
        <w:tc>
          <w:tcPr>
            <w:tcW w:w="2127" w:type="dxa"/>
            <w:tcBorders>
              <w:top w:val="nil"/>
              <w:left w:val="nil"/>
              <w:bottom w:val="single" w:sz="4" w:space="0" w:color="auto"/>
              <w:right w:val="single" w:sz="4" w:space="0" w:color="auto"/>
            </w:tcBorders>
            <w:shd w:val="clear" w:color="auto" w:fill="auto"/>
            <w:noWrap/>
            <w:vAlign w:val="bottom"/>
            <w:hideMark/>
          </w:tcPr>
          <w:p w14:paraId="3A7875C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7E0E3E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481939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323</w:t>
            </w:r>
          </w:p>
        </w:tc>
        <w:tc>
          <w:tcPr>
            <w:tcW w:w="2745" w:type="dxa"/>
            <w:tcBorders>
              <w:top w:val="nil"/>
              <w:left w:val="nil"/>
              <w:bottom w:val="single" w:sz="4" w:space="0" w:color="auto"/>
              <w:right w:val="single" w:sz="4" w:space="0" w:color="auto"/>
            </w:tcBorders>
            <w:shd w:val="clear" w:color="auto" w:fill="auto"/>
            <w:noWrap/>
            <w:vAlign w:val="bottom"/>
            <w:hideMark/>
          </w:tcPr>
          <w:p w14:paraId="5A08A4CE" w14:textId="59F6ED5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8A76A9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Адамовский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9B046E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Аниховка</w:t>
            </w:r>
          </w:p>
        </w:tc>
        <w:tc>
          <w:tcPr>
            <w:tcW w:w="2127" w:type="dxa"/>
            <w:tcBorders>
              <w:top w:val="nil"/>
              <w:left w:val="nil"/>
              <w:bottom w:val="single" w:sz="4" w:space="0" w:color="auto"/>
              <w:right w:val="single" w:sz="4" w:space="0" w:color="auto"/>
            </w:tcBorders>
            <w:shd w:val="clear" w:color="auto" w:fill="auto"/>
            <w:noWrap/>
            <w:vAlign w:val="bottom"/>
            <w:hideMark/>
          </w:tcPr>
          <w:p w14:paraId="2A9D841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E6B15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9932F2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324</w:t>
            </w:r>
          </w:p>
        </w:tc>
        <w:tc>
          <w:tcPr>
            <w:tcW w:w="2745" w:type="dxa"/>
            <w:tcBorders>
              <w:top w:val="nil"/>
              <w:left w:val="nil"/>
              <w:bottom w:val="single" w:sz="4" w:space="0" w:color="auto"/>
              <w:right w:val="single" w:sz="4" w:space="0" w:color="auto"/>
            </w:tcBorders>
            <w:shd w:val="clear" w:color="auto" w:fill="auto"/>
            <w:noWrap/>
            <w:vAlign w:val="bottom"/>
            <w:hideMark/>
          </w:tcPr>
          <w:p w14:paraId="6E8544FB" w14:textId="080BB86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9B4528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65CE32D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Маякское</w:t>
            </w:r>
          </w:p>
        </w:tc>
        <w:tc>
          <w:tcPr>
            <w:tcW w:w="2127" w:type="dxa"/>
            <w:tcBorders>
              <w:top w:val="nil"/>
              <w:left w:val="nil"/>
              <w:bottom w:val="single" w:sz="4" w:space="0" w:color="auto"/>
              <w:right w:val="single" w:sz="4" w:space="0" w:color="auto"/>
            </w:tcBorders>
            <w:shd w:val="clear" w:color="auto" w:fill="auto"/>
            <w:noWrap/>
            <w:vAlign w:val="bottom"/>
            <w:hideMark/>
          </w:tcPr>
          <w:p w14:paraId="32817EB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A98A0B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92ED47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325</w:t>
            </w:r>
          </w:p>
        </w:tc>
        <w:tc>
          <w:tcPr>
            <w:tcW w:w="2745" w:type="dxa"/>
            <w:tcBorders>
              <w:top w:val="nil"/>
              <w:left w:val="nil"/>
              <w:bottom w:val="single" w:sz="4" w:space="0" w:color="auto"/>
              <w:right w:val="single" w:sz="4" w:space="0" w:color="auto"/>
            </w:tcBorders>
            <w:shd w:val="clear" w:color="auto" w:fill="auto"/>
            <w:noWrap/>
            <w:vAlign w:val="bottom"/>
            <w:hideMark/>
          </w:tcPr>
          <w:p w14:paraId="04999BFF" w14:textId="6A860CE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402330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Адамовский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36D09A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Теренсай</w:t>
            </w:r>
          </w:p>
        </w:tc>
        <w:tc>
          <w:tcPr>
            <w:tcW w:w="2127" w:type="dxa"/>
            <w:tcBorders>
              <w:top w:val="nil"/>
              <w:left w:val="nil"/>
              <w:bottom w:val="single" w:sz="4" w:space="0" w:color="auto"/>
              <w:right w:val="single" w:sz="4" w:space="0" w:color="auto"/>
            </w:tcBorders>
            <w:shd w:val="clear" w:color="auto" w:fill="auto"/>
            <w:noWrap/>
            <w:vAlign w:val="bottom"/>
            <w:hideMark/>
          </w:tcPr>
          <w:p w14:paraId="79194C7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3F7003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C5B759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326</w:t>
            </w:r>
          </w:p>
        </w:tc>
        <w:tc>
          <w:tcPr>
            <w:tcW w:w="2745" w:type="dxa"/>
            <w:tcBorders>
              <w:top w:val="nil"/>
              <w:left w:val="nil"/>
              <w:bottom w:val="single" w:sz="4" w:space="0" w:color="auto"/>
              <w:right w:val="single" w:sz="4" w:space="0" w:color="auto"/>
            </w:tcBorders>
            <w:shd w:val="clear" w:color="auto" w:fill="auto"/>
            <w:noWrap/>
            <w:vAlign w:val="bottom"/>
            <w:hideMark/>
          </w:tcPr>
          <w:p w14:paraId="4BB9D54D" w14:textId="7C00ED1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338C97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Адамовский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2495693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Майский</w:t>
            </w:r>
          </w:p>
        </w:tc>
        <w:tc>
          <w:tcPr>
            <w:tcW w:w="2127" w:type="dxa"/>
            <w:tcBorders>
              <w:top w:val="nil"/>
              <w:left w:val="nil"/>
              <w:bottom w:val="single" w:sz="4" w:space="0" w:color="auto"/>
              <w:right w:val="single" w:sz="4" w:space="0" w:color="auto"/>
            </w:tcBorders>
            <w:shd w:val="clear" w:color="auto" w:fill="auto"/>
            <w:noWrap/>
            <w:vAlign w:val="bottom"/>
            <w:hideMark/>
          </w:tcPr>
          <w:p w14:paraId="12F2496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C7E4B1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5D0D56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327</w:t>
            </w:r>
          </w:p>
        </w:tc>
        <w:tc>
          <w:tcPr>
            <w:tcW w:w="2745" w:type="dxa"/>
            <w:tcBorders>
              <w:top w:val="nil"/>
              <w:left w:val="nil"/>
              <w:bottom w:val="single" w:sz="4" w:space="0" w:color="auto"/>
              <w:right w:val="single" w:sz="4" w:space="0" w:color="auto"/>
            </w:tcBorders>
            <w:shd w:val="clear" w:color="auto" w:fill="auto"/>
            <w:noWrap/>
            <w:vAlign w:val="bottom"/>
            <w:hideMark/>
          </w:tcPr>
          <w:p w14:paraId="17971DD8" w14:textId="447D87D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B60AA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6666CD9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Ильинка</w:t>
            </w:r>
          </w:p>
        </w:tc>
        <w:tc>
          <w:tcPr>
            <w:tcW w:w="2127" w:type="dxa"/>
            <w:tcBorders>
              <w:top w:val="nil"/>
              <w:left w:val="nil"/>
              <w:bottom w:val="single" w:sz="4" w:space="0" w:color="auto"/>
              <w:right w:val="single" w:sz="4" w:space="0" w:color="auto"/>
            </w:tcBorders>
            <w:shd w:val="clear" w:color="auto" w:fill="auto"/>
            <w:noWrap/>
            <w:vAlign w:val="bottom"/>
            <w:hideMark/>
          </w:tcPr>
          <w:p w14:paraId="10EA02E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FC3386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413457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328</w:t>
            </w:r>
          </w:p>
        </w:tc>
        <w:tc>
          <w:tcPr>
            <w:tcW w:w="2745" w:type="dxa"/>
            <w:tcBorders>
              <w:top w:val="nil"/>
              <w:left w:val="nil"/>
              <w:bottom w:val="single" w:sz="4" w:space="0" w:color="auto"/>
              <w:right w:val="single" w:sz="4" w:space="0" w:color="auto"/>
            </w:tcBorders>
            <w:shd w:val="clear" w:color="auto" w:fill="auto"/>
            <w:noWrap/>
            <w:vAlign w:val="bottom"/>
            <w:hideMark/>
          </w:tcPr>
          <w:p w14:paraId="425BA73D" w14:textId="77A3ED4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12BA8E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Домбаровский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2FC56C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Полевой</w:t>
            </w:r>
          </w:p>
        </w:tc>
        <w:tc>
          <w:tcPr>
            <w:tcW w:w="2127" w:type="dxa"/>
            <w:tcBorders>
              <w:top w:val="nil"/>
              <w:left w:val="nil"/>
              <w:bottom w:val="single" w:sz="4" w:space="0" w:color="auto"/>
              <w:right w:val="single" w:sz="4" w:space="0" w:color="auto"/>
            </w:tcBorders>
            <w:shd w:val="clear" w:color="auto" w:fill="auto"/>
            <w:noWrap/>
            <w:vAlign w:val="bottom"/>
            <w:hideMark/>
          </w:tcPr>
          <w:p w14:paraId="759AD3F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52501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F57706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329</w:t>
            </w:r>
          </w:p>
        </w:tc>
        <w:tc>
          <w:tcPr>
            <w:tcW w:w="2745" w:type="dxa"/>
            <w:tcBorders>
              <w:top w:val="nil"/>
              <w:left w:val="nil"/>
              <w:bottom w:val="single" w:sz="4" w:space="0" w:color="auto"/>
              <w:right w:val="single" w:sz="4" w:space="0" w:color="auto"/>
            </w:tcBorders>
            <w:shd w:val="clear" w:color="auto" w:fill="auto"/>
            <w:noWrap/>
            <w:vAlign w:val="bottom"/>
            <w:hideMark/>
          </w:tcPr>
          <w:p w14:paraId="288006F8" w14:textId="198FD41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29832F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Адамовский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3E8ADB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Брацлавка</w:t>
            </w:r>
          </w:p>
        </w:tc>
        <w:tc>
          <w:tcPr>
            <w:tcW w:w="2127" w:type="dxa"/>
            <w:tcBorders>
              <w:top w:val="nil"/>
              <w:left w:val="nil"/>
              <w:bottom w:val="single" w:sz="4" w:space="0" w:color="auto"/>
              <w:right w:val="single" w:sz="4" w:space="0" w:color="auto"/>
            </w:tcBorders>
            <w:shd w:val="clear" w:color="auto" w:fill="auto"/>
            <w:noWrap/>
            <w:vAlign w:val="bottom"/>
            <w:hideMark/>
          </w:tcPr>
          <w:p w14:paraId="005BFF0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E4053E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4D802F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330</w:t>
            </w:r>
          </w:p>
        </w:tc>
        <w:tc>
          <w:tcPr>
            <w:tcW w:w="2745" w:type="dxa"/>
            <w:tcBorders>
              <w:top w:val="nil"/>
              <w:left w:val="nil"/>
              <w:bottom w:val="single" w:sz="4" w:space="0" w:color="auto"/>
              <w:right w:val="single" w:sz="4" w:space="0" w:color="auto"/>
            </w:tcBorders>
            <w:shd w:val="clear" w:color="auto" w:fill="auto"/>
            <w:noWrap/>
            <w:vAlign w:val="bottom"/>
            <w:hideMark/>
          </w:tcPr>
          <w:p w14:paraId="2DF76A58" w14:textId="4ABBE8B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7B781E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Асекеевский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25FFE6F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ж/д_ст Асекеево</w:t>
            </w:r>
          </w:p>
        </w:tc>
        <w:tc>
          <w:tcPr>
            <w:tcW w:w="2127" w:type="dxa"/>
            <w:tcBorders>
              <w:top w:val="nil"/>
              <w:left w:val="nil"/>
              <w:bottom w:val="single" w:sz="4" w:space="0" w:color="auto"/>
              <w:right w:val="single" w:sz="4" w:space="0" w:color="auto"/>
            </w:tcBorders>
            <w:shd w:val="clear" w:color="auto" w:fill="auto"/>
            <w:noWrap/>
            <w:vAlign w:val="bottom"/>
            <w:hideMark/>
          </w:tcPr>
          <w:p w14:paraId="654B8BD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490121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4DEAEF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331</w:t>
            </w:r>
          </w:p>
        </w:tc>
        <w:tc>
          <w:tcPr>
            <w:tcW w:w="2745" w:type="dxa"/>
            <w:tcBorders>
              <w:top w:val="nil"/>
              <w:left w:val="nil"/>
              <w:bottom w:val="single" w:sz="4" w:space="0" w:color="auto"/>
              <w:right w:val="single" w:sz="4" w:space="0" w:color="auto"/>
            </w:tcBorders>
            <w:shd w:val="clear" w:color="auto" w:fill="auto"/>
            <w:noWrap/>
            <w:vAlign w:val="bottom"/>
            <w:hideMark/>
          </w:tcPr>
          <w:p w14:paraId="0DEBE7FF" w14:textId="494FF0D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E2FCB1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Соль-Илецкий</w:t>
            </w:r>
          </w:p>
        </w:tc>
        <w:tc>
          <w:tcPr>
            <w:tcW w:w="2268" w:type="dxa"/>
            <w:tcBorders>
              <w:top w:val="nil"/>
              <w:left w:val="nil"/>
              <w:bottom w:val="single" w:sz="4" w:space="0" w:color="auto"/>
              <w:right w:val="single" w:sz="4" w:space="0" w:color="auto"/>
            </w:tcBorders>
            <w:shd w:val="clear" w:color="auto" w:fill="auto"/>
            <w:noWrap/>
            <w:vAlign w:val="bottom"/>
            <w:hideMark/>
          </w:tcPr>
          <w:p w14:paraId="7A8E5C8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Маячная</w:t>
            </w:r>
          </w:p>
        </w:tc>
        <w:tc>
          <w:tcPr>
            <w:tcW w:w="2127" w:type="dxa"/>
            <w:tcBorders>
              <w:top w:val="nil"/>
              <w:left w:val="nil"/>
              <w:bottom w:val="single" w:sz="4" w:space="0" w:color="auto"/>
              <w:right w:val="single" w:sz="4" w:space="0" w:color="auto"/>
            </w:tcBorders>
            <w:shd w:val="clear" w:color="auto" w:fill="auto"/>
            <w:noWrap/>
            <w:vAlign w:val="bottom"/>
            <w:hideMark/>
          </w:tcPr>
          <w:p w14:paraId="4280DC4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B0C342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6121AC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lastRenderedPageBreak/>
              <w:t>332</w:t>
            </w:r>
          </w:p>
        </w:tc>
        <w:tc>
          <w:tcPr>
            <w:tcW w:w="2745" w:type="dxa"/>
            <w:tcBorders>
              <w:top w:val="nil"/>
              <w:left w:val="nil"/>
              <w:bottom w:val="single" w:sz="4" w:space="0" w:color="auto"/>
              <w:right w:val="single" w:sz="4" w:space="0" w:color="auto"/>
            </w:tcBorders>
            <w:shd w:val="clear" w:color="auto" w:fill="auto"/>
            <w:noWrap/>
            <w:vAlign w:val="bottom"/>
            <w:hideMark/>
          </w:tcPr>
          <w:p w14:paraId="7F9AF147" w14:textId="7E2FB38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627239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68CEF7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Дубиновка</w:t>
            </w:r>
          </w:p>
        </w:tc>
        <w:tc>
          <w:tcPr>
            <w:tcW w:w="2127" w:type="dxa"/>
            <w:tcBorders>
              <w:top w:val="nil"/>
              <w:left w:val="nil"/>
              <w:bottom w:val="single" w:sz="4" w:space="0" w:color="auto"/>
              <w:right w:val="single" w:sz="4" w:space="0" w:color="auto"/>
            </w:tcBorders>
            <w:shd w:val="clear" w:color="auto" w:fill="auto"/>
            <w:noWrap/>
            <w:vAlign w:val="bottom"/>
            <w:hideMark/>
          </w:tcPr>
          <w:p w14:paraId="77CB3DB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004CB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E39BAE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333</w:t>
            </w:r>
          </w:p>
        </w:tc>
        <w:tc>
          <w:tcPr>
            <w:tcW w:w="2745" w:type="dxa"/>
            <w:tcBorders>
              <w:top w:val="nil"/>
              <w:left w:val="nil"/>
              <w:bottom w:val="single" w:sz="4" w:space="0" w:color="auto"/>
              <w:right w:val="single" w:sz="4" w:space="0" w:color="auto"/>
            </w:tcBorders>
            <w:shd w:val="clear" w:color="auto" w:fill="auto"/>
            <w:noWrap/>
            <w:vAlign w:val="bottom"/>
            <w:hideMark/>
          </w:tcPr>
          <w:p w14:paraId="77C2DCC4" w14:textId="531418B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99C50A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CCEDD7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Проскурино</w:t>
            </w:r>
          </w:p>
        </w:tc>
        <w:tc>
          <w:tcPr>
            <w:tcW w:w="2127" w:type="dxa"/>
            <w:tcBorders>
              <w:top w:val="nil"/>
              <w:left w:val="nil"/>
              <w:bottom w:val="single" w:sz="4" w:space="0" w:color="auto"/>
              <w:right w:val="single" w:sz="4" w:space="0" w:color="auto"/>
            </w:tcBorders>
            <w:shd w:val="clear" w:color="auto" w:fill="auto"/>
            <w:noWrap/>
            <w:vAlign w:val="bottom"/>
            <w:hideMark/>
          </w:tcPr>
          <w:p w14:paraId="37135DB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365644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F8BEAA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334</w:t>
            </w:r>
          </w:p>
        </w:tc>
        <w:tc>
          <w:tcPr>
            <w:tcW w:w="2745" w:type="dxa"/>
            <w:tcBorders>
              <w:top w:val="nil"/>
              <w:left w:val="nil"/>
              <w:bottom w:val="single" w:sz="4" w:space="0" w:color="auto"/>
              <w:right w:val="single" w:sz="4" w:space="0" w:color="auto"/>
            </w:tcBorders>
            <w:shd w:val="clear" w:color="auto" w:fill="auto"/>
            <w:noWrap/>
            <w:vAlign w:val="bottom"/>
            <w:hideMark/>
          </w:tcPr>
          <w:p w14:paraId="05B54742" w14:textId="14E1263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67B72D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Александровский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8F2517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Чебоксарово</w:t>
            </w:r>
          </w:p>
        </w:tc>
        <w:tc>
          <w:tcPr>
            <w:tcW w:w="2127" w:type="dxa"/>
            <w:tcBorders>
              <w:top w:val="nil"/>
              <w:left w:val="nil"/>
              <w:bottom w:val="single" w:sz="4" w:space="0" w:color="auto"/>
              <w:right w:val="single" w:sz="4" w:space="0" w:color="auto"/>
            </w:tcBorders>
            <w:shd w:val="clear" w:color="auto" w:fill="auto"/>
            <w:noWrap/>
            <w:vAlign w:val="bottom"/>
            <w:hideMark/>
          </w:tcPr>
          <w:p w14:paraId="232D14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DD9134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3C4993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335</w:t>
            </w:r>
          </w:p>
        </w:tc>
        <w:tc>
          <w:tcPr>
            <w:tcW w:w="2745" w:type="dxa"/>
            <w:tcBorders>
              <w:top w:val="nil"/>
              <w:left w:val="nil"/>
              <w:bottom w:val="single" w:sz="4" w:space="0" w:color="auto"/>
              <w:right w:val="single" w:sz="4" w:space="0" w:color="auto"/>
            </w:tcBorders>
            <w:shd w:val="clear" w:color="auto" w:fill="auto"/>
            <w:noWrap/>
            <w:vAlign w:val="bottom"/>
            <w:hideMark/>
          </w:tcPr>
          <w:p w14:paraId="183686E9" w14:textId="640F9C5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EE2476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Домбаровский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9D9FB1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Домбаровка</w:t>
            </w:r>
          </w:p>
        </w:tc>
        <w:tc>
          <w:tcPr>
            <w:tcW w:w="2127" w:type="dxa"/>
            <w:tcBorders>
              <w:top w:val="nil"/>
              <w:left w:val="nil"/>
              <w:bottom w:val="single" w:sz="4" w:space="0" w:color="auto"/>
              <w:right w:val="single" w:sz="4" w:space="0" w:color="auto"/>
            </w:tcBorders>
            <w:shd w:val="clear" w:color="auto" w:fill="auto"/>
            <w:noWrap/>
            <w:vAlign w:val="bottom"/>
            <w:hideMark/>
          </w:tcPr>
          <w:p w14:paraId="4A82252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FE1A2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BC656A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336</w:t>
            </w:r>
          </w:p>
        </w:tc>
        <w:tc>
          <w:tcPr>
            <w:tcW w:w="2745" w:type="dxa"/>
            <w:tcBorders>
              <w:top w:val="nil"/>
              <w:left w:val="nil"/>
              <w:bottom w:val="single" w:sz="4" w:space="0" w:color="auto"/>
              <w:right w:val="single" w:sz="4" w:space="0" w:color="auto"/>
            </w:tcBorders>
            <w:shd w:val="clear" w:color="auto" w:fill="auto"/>
            <w:noWrap/>
            <w:vAlign w:val="bottom"/>
            <w:hideMark/>
          </w:tcPr>
          <w:p w14:paraId="52F70AE0" w14:textId="6F7E181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A6914C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C4F1B9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Новосамарск</w:t>
            </w:r>
          </w:p>
        </w:tc>
        <w:tc>
          <w:tcPr>
            <w:tcW w:w="2127" w:type="dxa"/>
            <w:tcBorders>
              <w:top w:val="nil"/>
              <w:left w:val="nil"/>
              <w:bottom w:val="single" w:sz="4" w:space="0" w:color="auto"/>
              <w:right w:val="single" w:sz="4" w:space="0" w:color="auto"/>
            </w:tcBorders>
            <w:shd w:val="clear" w:color="auto" w:fill="auto"/>
            <w:noWrap/>
            <w:vAlign w:val="bottom"/>
            <w:hideMark/>
          </w:tcPr>
          <w:p w14:paraId="61E24F0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2971C8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C3E31D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337</w:t>
            </w:r>
          </w:p>
        </w:tc>
        <w:tc>
          <w:tcPr>
            <w:tcW w:w="2745" w:type="dxa"/>
            <w:tcBorders>
              <w:top w:val="nil"/>
              <w:left w:val="nil"/>
              <w:bottom w:val="single" w:sz="4" w:space="0" w:color="auto"/>
              <w:right w:val="single" w:sz="4" w:space="0" w:color="auto"/>
            </w:tcBorders>
            <w:shd w:val="clear" w:color="auto" w:fill="auto"/>
            <w:noWrap/>
            <w:vAlign w:val="bottom"/>
            <w:hideMark/>
          </w:tcPr>
          <w:p w14:paraId="090BFA7A" w14:textId="62DBBC8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B94D23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Сорочинский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0751752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Толкаевка</w:t>
            </w:r>
          </w:p>
        </w:tc>
        <w:tc>
          <w:tcPr>
            <w:tcW w:w="2127" w:type="dxa"/>
            <w:tcBorders>
              <w:top w:val="nil"/>
              <w:left w:val="nil"/>
              <w:bottom w:val="single" w:sz="4" w:space="0" w:color="auto"/>
              <w:right w:val="single" w:sz="4" w:space="0" w:color="auto"/>
            </w:tcBorders>
            <w:shd w:val="clear" w:color="auto" w:fill="auto"/>
            <w:noWrap/>
            <w:vAlign w:val="bottom"/>
            <w:hideMark/>
          </w:tcPr>
          <w:p w14:paraId="5B0825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064115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A2F090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338</w:t>
            </w:r>
          </w:p>
        </w:tc>
        <w:tc>
          <w:tcPr>
            <w:tcW w:w="2745" w:type="dxa"/>
            <w:tcBorders>
              <w:top w:val="nil"/>
              <w:left w:val="nil"/>
              <w:bottom w:val="single" w:sz="4" w:space="0" w:color="auto"/>
              <w:right w:val="single" w:sz="4" w:space="0" w:color="auto"/>
            </w:tcBorders>
            <w:shd w:val="clear" w:color="auto" w:fill="auto"/>
            <w:noWrap/>
            <w:vAlign w:val="bottom"/>
            <w:hideMark/>
          </w:tcPr>
          <w:p w14:paraId="5979B658" w14:textId="09E589D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D552A4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Акбулакский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743DD9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Веселый Первый</w:t>
            </w:r>
          </w:p>
        </w:tc>
        <w:tc>
          <w:tcPr>
            <w:tcW w:w="2127" w:type="dxa"/>
            <w:tcBorders>
              <w:top w:val="nil"/>
              <w:left w:val="nil"/>
              <w:bottom w:val="single" w:sz="4" w:space="0" w:color="auto"/>
              <w:right w:val="single" w:sz="4" w:space="0" w:color="auto"/>
            </w:tcBorders>
            <w:shd w:val="clear" w:color="auto" w:fill="auto"/>
            <w:noWrap/>
            <w:vAlign w:val="bottom"/>
            <w:hideMark/>
          </w:tcPr>
          <w:p w14:paraId="419947C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7D0087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9F9DAE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339</w:t>
            </w:r>
          </w:p>
        </w:tc>
        <w:tc>
          <w:tcPr>
            <w:tcW w:w="2745" w:type="dxa"/>
            <w:tcBorders>
              <w:top w:val="nil"/>
              <w:left w:val="nil"/>
              <w:bottom w:val="single" w:sz="4" w:space="0" w:color="auto"/>
              <w:right w:val="single" w:sz="4" w:space="0" w:color="auto"/>
            </w:tcBorders>
            <w:shd w:val="clear" w:color="auto" w:fill="auto"/>
            <w:noWrap/>
            <w:vAlign w:val="bottom"/>
            <w:hideMark/>
          </w:tcPr>
          <w:p w14:paraId="514E738E" w14:textId="29E7A42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9B3E08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14BA9CD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Нежинка</w:t>
            </w:r>
          </w:p>
        </w:tc>
        <w:tc>
          <w:tcPr>
            <w:tcW w:w="2127" w:type="dxa"/>
            <w:tcBorders>
              <w:top w:val="nil"/>
              <w:left w:val="nil"/>
              <w:bottom w:val="single" w:sz="4" w:space="0" w:color="auto"/>
              <w:right w:val="single" w:sz="4" w:space="0" w:color="auto"/>
            </w:tcBorders>
            <w:shd w:val="clear" w:color="auto" w:fill="auto"/>
            <w:noWrap/>
            <w:vAlign w:val="bottom"/>
            <w:hideMark/>
          </w:tcPr>
          <w:p w14:paraId="562014E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E8BFC2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2E094F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340</w:t>
            </w:r>
          </w:p>
        </w:tc>
        <w:tc>
          <w:tcPr>
            <w:tcW w:w="2745" w:type="dxa"/>
            <w:tcBorders>
              <w:top w:val="nil"/>
              <w:left w:val="nil"/>
              <w:bottom w:val="single" w:sz="4" w:space="0" w:color="auto"/>
              <w:right w:val="single" w:sz="4" w:space="0" w:color="auto"/>
            </w:tcBorders>
            <w:shd w:val="clear" w:color="auto" w:fill="auto"/>
            <w:noWrap/>
            <w:vAlign w:val="bottom"/>
            <w:hideMark/>
          </w:tcPr>
          <w:p w14:paraId="2CBEBCBD" w14:textId="0EA4EF3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C5B7AC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C80D44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Преображенка</w:t>
            </w:r>
          </w:p>
        </w:tc>
        <w:tc>
          <w:tcPr>
            <w:tcW w:w="2127" w:type="dxa"/>
            <w:tcBorders>
              <w:top w:val="nil"/>
              <w:left w:val="nil"/>
              <w:bottom w:val="single" w:sz="4" w:space="0" w:color="auto"/>
              <w:right w:val="single" w:sz="4" w:space="0" w:color="auto"/>
            </w:tcBorders>
            <w:shd w:val="clear" w:color="auto" w:fill="auto"/>
            <w:noWrap/>
            <w:vAlign w:val="bottom"/>
            <w:hideMark/>
          </w:tcPr>
          <w:p w14:paraId="055D121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5DC8B5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B566C4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341</w:t>
            </w:r>
          </w:p>
        </w:tc>
        <w:tc>
          <w:tcPr>
            <w:tcW w:w="2745" w:type="dxa"/>
            <w:tcBorders>
              <w:top w:val="nil"/>
              <w:left w:val="nil"/>
              <w:bottom w:val="single" w:sz="4" w:space="0" w:color="auto"/>
              <w:right w:val="single" w:sz="4" w:space="0" w:color="auto"/>
            </w:tcBorders>
            <w:shd w:val="clear" w:color="auto" w:fill="auto"/>
            <w:noWrap/>
            <w:vAlign w:val="bottom"/>
            <w:hideMark/>
          </w:tcPr>
          <w:p w14:paraId="7D845AB2" w14:textId="0A79824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998516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Красногвардейский</w:t>
            </w:r>
          </w:p>
        </w:tc>
        <w:tc>
          <w:tcPr>
            <w:tcW w:w="2268" w:type="dxa"/>
            <w:tcBorders>
              <w:top w:val="nil"/>
              <w:left w:val="nil"/>
              <w:bottom w:val="single" w:sz="4" w:space="0" w:color="auto"/>
              <w:right w:val="single" w:sz="4" w:space="0" w:color="auto"/>
            </w:tcBorders>
            <w:shd w:val="clear" w:color="auto" w:fill="auto"/>
            <w:noWrap/>
            <w:vAlign w:val="bottom"/>
            <w:hideMark/>
          </w:tcPr>
          <w:p w14:paraId="4376D3A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Кинзелька</w:t>
            </w:r>
          </w:p>
        </w:tc>
        <w:tc>
          <w:tcPr>
            <w:tcW w:w="2127" w:type="dxa"/>
            <w:tcBorders>
              <w:top w:val="nil"/>
              <w:left w:val="nil"/>
              <w:bottom w:val="single" w:sz="4" w:space="0" w:color="auto"/>
              <w:right w:val="single" w:sz="4" w:space="0" w:color="auto"/>
            </w:tcBorders>
            <w:shd w:val="clear" w:color="auto" w:fill="auto"/>
            <w:noWrap/>
            <w:vAlign w:val="bottom"/>
            <w:hideMark/>
          </w:tcPr>
          <w:p w14:paraId="40A35AB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FB3974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8D9F5B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342</w:t>
            </w:r>
          </w:p>
        </w:tc>
        <w:tc>
          <w:tcPr>
            <w:tcW w:w="2745" w:type="dxa"/>
            <w:tcBorders>
              <w:top w:val="nil"/>
              <w:left w:val="nil"/>
              <w:bottom w:val="single" w:sz="4" w:space="0" w:color="auto"/>
              <w:right w:val="single" w:sz="4" w:space="0" w:color="auto"/>
            </w:tcBorders>
            <w:shd w:val="clear" w:color="auto" w:fill="auto"/>
            <w:noWrap/>
            <w:vAlign w:val="bottom"/>
            <w:hideMark/>
          </w:tcPr>
          <w:p w14:paraId="2CB49CBD" w14:textId="690798F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7EDD30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69C5A19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Судьбодаровка</w:t>
            </w:r>
          </w:p>
        </w:tc>
        <w:tc>
          <w:tcPr>
            <w:tcW w:w="2127" w:type="dxa"/>
            <w:tcBorders>
              <w:top w:val="nil"/>
              <w:left w:val="nil"/>
              <w:bottom w:val="single" w:sz="4" w:space="0" w:color="auto"/>
              <w:right w:val="single" w:sz="4" w:space="0" w:color="auto"/>
            </w:tcBorders>
            <w:shd w:val="clear" w:color="auto" w:fill="auto"/>
            <w:noWrap/>
            <w:vAlign w:val="bottom"/>
            <w:hideMark/>
          </w:tcPr>
          <w:p w14:paraId="5DD5D75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89AA75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7C0254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343</w:t>
            </w:r>
          </w:p>
        </w:tc>
        <w:tc>
          <w:tcPr>
            <w:tcW w:w="2745" w:type="dxa"/>
            <w:tcBorders>
              <w:top w:val="nil"/>
              <w:left w:val="nil"/>
              <w:bottom w:val="single" w:sz="4" w:space="0" w:color="auto"/>
              <w:right w:val="single" w:sz="4" w:space="0" w:color="auto"/>
            </w:tcBorders>
            <w:shd w:val="clear" w:color="auto" w:fill="auto"/>
            <w:noWrap/>
            <w:vAlign w:val="bottom"/>
            <w:hideMark/>
          </w:tcPr>
          <w:p w14:paraId="01624F7D" w14:textId="720DA3F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390213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3B56F44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Липовка</w:t>
            </w:r>
          </w:p>
        </w:tc>
        <w:tc>
          <w:tcPr>
            <w:tcW w:w="2127" w:type="dxa"/>
            <w:tcBorders>
              <w:top w:val="nil"/>
              <w:left w:val="nil"/>
              <w:bottom w:val="single" w:sz="4" w:space="0" w:color="auto"/>
              <w:right w:val="single" w:sz="4" w:space="0" w:color="auto"/>
            </w:tcBorders>
            <w:shd w:val="clear" w:color="auto" w:fill="auto"/>
            <w:noWrap/>
            <w:vAlign w:val="bottom"/>
            <w:hideMark/>
          </w:tcPr>
          <w:p w14:paraId="11E711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B4047D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011C9F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344</w:t>
            </w:r>
          </w:p>
        </w:tc>
        <w:tc>
          <w:tcPr>
            <w:tcW w:w="2745" w:type="dxa"/>
            <w:tcBorders>
              <w:top w:val="nil"/>
              <w:left w:val="nil"/>
              <w:bottom w:val="single" w:sz="4" w:space="0" w:color="auto"/>
              <w:right w:val="single" w:sz="4" w:space="0" w:color="auto"/>
            </w:tcBorders>
            <w:shd w:val="clear" w:color="auto" w:fill="auto"/>
            <w:noWrap/>
            <w:vAlign w:val="bottom"/>
            <w:hideMark/>
          </w:tcPr>
          <w:p w14:paraId="157E902E" w14:textId="7A9E8F7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36E011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Сорочинский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1E2BA02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Первокрасное</w:t>
            </w:r>
          </w:p>
        </w:tc>
        <w:tc>
          <w:tcPr>
            <w:tcW w:w="2127" w:type="dxa"/>
            <w:tcBorders>
              <w:top w:val="nil"/>
              <w:left w:val="nil"/>
              <w:bottom w:val="single" w:sz="4" w:space="0" w:color="auto"/>
              <w:right w:val="single" w:sz="4" w:space="0" w:color="auto"/>
            </w:tcBorders>
            <w:shd w:val="clear" w:color="auto" w:fill="auto"/>
            <w:noWrap/>
            <w:vAlign w:val="bottom"/>
            <w:hideMark/>
          </w:tcPr>
          <w:p w14:paraId="0AAC9E4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BC261F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C117C6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345</w:t>
            </w:r>
          </w:p>
        </w:tc>
        <w:tc>
          <w:tcPr>
            <w:tcW w:w="2745" w:type="dxa"/>
            <w:tcBorders>
              <w:top w:val="nil"/>
              <w:left w:val="nil"/>
              <w:bottom w:val="single" w:sz="4" w:space="0" w:color="auto"/>
              <w:right w:val="single" w:sz="4" w:space="0" w:color="auto"/>
            </w:tcBorders>
            <w:shd w:val="clear" w:color="auto" w:fill="auto"/>
            <w:noWrap/>
            <w:vAlign w:val="bottom"/>
            <w:hideMark/>
          </w:tcPr>
          <w:p w14:paraId="15DDEE62" w14:textId="7C961BB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E0EE83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Переволоцкий</w:t>
            </w:r>
          </w:p>
        </w:tc>
        <w:tc>
          <w:tcPr>
            <w:tcW w:w="2268" w:type="dxa"/>
            <w:tcBorders>
              <w:top w:val="nil"/>
              <w:left w:val="nil"/>
              <w:bottom w:val="single" w:sz="4" w:space="0" w:color="auto"/>
              <w:right w:val="single" w:sz="4" w:space="0" w:color="auto"/>
            </w:tcBorders>
            <w:shd w:val="clear" w:color="auto" w:fill="auto"/>
            <w:noWrap/>
            <w:vAlign w:val="bottom"/>
            <w:hideMark/>
          </w:tcPr>
          <w:p w14:paraId="1CEF4BD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Кичкасс</w:t>
            </w:r>
          </w:p>
        </w:tc>
        <w:tc>
          <w:tcPr>
            <w:tcW w:w="2127" w:type="dxa"/>
            <w:tcBorders>
              <w:top w:val="nil"/>
              <w:left w:val="nil"/>
              <w:bottom w:val="single" w:sz="4" w:space="0" w:color="auto"/>
              <w:right w:val="single" w:sz="4" w:space="0" w:color="auto"/>
            </w:tcBorders>
            <w:shd w:val="clear" w:color="auto" w:fill="auto"/>
            <w:noWrap/>
            <w:vAlign w:val="bottom"/>
            <w:hideMark/>
          </w:tcPr>
          <w:p w14:paraId="233C4F7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E8D8B7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B34849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346</w:t>
            </w:r>
          </w:p>
        </w:tc>
        <w:tc>
          <w:tcPr>
            <w:tcW w:w="2745" w:type="dxa"/>
            <w:tcBorders>
              <w:top w:val="nil"/>
              <w:left w:val="nil"/>
              <w:bottom w:val="single" w:sz="4" w:space="0" w:color="auto"/>
              <w:right w:val="single" w:sz="4" w:space="0" w:color="auto"/>
            </w:tcBorders>
            <w:shd w:val="clear" w:color="auto" w:fill="auto"/>
            <w:noWrap/>
            <w:vAlign w:val="bottom"/>
            <w:hideMark/>
          </w:tcPr>
          <w:p w14:paraId="38CE679F" w14:textId="7022031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16A1A6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Сорочинский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3E839A8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Гамалеевка</w:t>
            </w:r>
          </w:p>
        </w:tc>
        <w:tc>
          <w:tcPr>
            <w:tcW w:w="2127" w:type="dxa"/>
            <w:tcBorders>
              <w:top w:val="nil"/>
              <w:left w:val="nil"/>
              <w:bottom w:val="single" w:sz="4" w:space="0" w:color="auto"/>
              <w:right w:val="single" w:sz="4" w:space="0" w:color="auto"/>
            </w:tcBorders>
            <w:shd w:val="clear" w:color="auto" w:fill="auto"/>
            <w:noWrap/>
            <w:vAlign w:val="bottom"/>
            <w:hideMark/>
          </w:tcPr>
          <w:p w14:paraId="59CB7D2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E4AA8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72C8B4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347</w:t>
            </w:r>
          </w:p>
        </w:tc>
        <w:tc>
          <w:tcPr>
            <w:tcW w:w="2745" w:type="dxa"/>
            <w:tcBorders>
              <w:top w:val="nil"/>
              <w:left w:val="nil"/>
              <w:bottom w:val="single" w:sz="4" w:space="0" w:color="auto"/>
              <w:right w:val="single" w:sz="4" w:space="0" w:color="auto"/>
            </w:tcBorders>
            <w:shd w:val="clear" w:color="auto" w:fill="auto"/>
            <w:noWrap/>
            <w:vAlign w:val="bottom"/>
            <w:hideMark/>
          </w:tcPr>
          <w:p w14:paraId="12E81968" w14:textId="65E7A93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D2372D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Беляевский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03FA581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Крючковка</w:t>
            </w:r>
          </w:p>
        </w:tc>
        <w:tc>
          <w:tcPr>
            <w:tcW w:w="2127" w:type="dxa"/>
            <w:tcBorders>
              <w:top w:val="nil"/>
              <w:left w:val="nil"/>
              <w:bottom w:val="single" w:sz="4" w:space="0" w:color="auto"/>
              <w:right w:val="single" w:sz="4" w:space="0" w:color="auto"/>
            </w:tcBorders>
            <w:shd w:val="clear" w:color="auto" w:fill="auto"/>
            <w:noWrap/>
            <w:vAlign w:val="bottom"/>
            <w:hideMark/>
          </w:tcPr>
          <w:p w14:paraId="361208B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1C0A89B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B6E94F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348</w:t>
            </w:r>
          </w:p>
        </w:tc>
        <w:tc>
          <w:tcPr>
            <w:tcW w:w="2745" w:type="dxa"/>
            <w:tcBorders>
              <w:top w:val="nil"/>
              <w:left w:val="nil"/>
              <w:bottom w:val="single" w:sz="4" w:space="0" w:color="auto"/>
              <w:right w:val="single" w:sz="4" w:space="0" w:color="auto"/>
            </w:tcBorders>
            <w:shd w:val="clear" w:color="auto" w:fill="auto"/>
            <w:noWrap/>
            <w:vAlign w:val="bottom"/>
            <w:hideMark/>
          </w:tcPr>
          <w:p w14:paraId="7C54DFA7" w14:textId="1E4DFA4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F14FE6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Новосергиевский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4370B59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Нестеровка</w:t>
            </w:r>
          </w:p>
        </w:tc>
        <w:tc>
          <w:tcPr>
            <w:tcW w:w="2127" w:type="dxa"/>
            <w:tcBorders>
              <w:top w:val="nil"/>
              <w:left w:val="nil"/>
              <w:bottom w:val="single" w:sz="4" w:space="0" w:color="auto"/>
              <w:right w:val="single" w:sz="4" w:space="0" w:color="auto"/>
            </w:tcBorders>
            <w:shd w:val="clear" w:color="auto" w:fill="auto"/>
            <w:noWrap/>
            <w:vAlign w:val="bottom"/>
            <w:hideMark/>
          </w:tcPr>
          <w:p w14:paraId="55F4666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2FEF93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B51FFB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349</w:t>
            </w:r>
          </w:p>
        </w:tc>
        <w:tc>
          <w:tcPr>
            <w:tcW w:w="2745" w:type="dxa"/>
            <w:tcBorders>
              <w:top w:val="nil"/>
              <w:left w:val="nil"/>
              <w:bottom w:val="single" w:sz="4" w:space="0" w:color="auto"/>
              <w:right w:val="single" w:sz="4" w:space="0" w:color="auto"/>
            </w:tcBorders>
            <w:shd w:val="clear" w:color="auto" w:fill="auto"/>
            <w:noWrap/>
            <w:vAlign w:val="bottom"/>
            <w:hideMark/>
          </w:tcPr>
          <w:p w14:paraId="73CB8E81" w14:textId="6A562A8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326DD3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Северный</w:t>
            </w:r>
          </w:p>
        </w:tc>
        <w:tc>
          <w:tcPr>
            <w:tcW w:w="2268" w:type="dxa"/>
            <w:tcBorders>
              <w:top w:val="nil"/>
              <w:left w:val="nil"/>
              <w:bottom w:val="single" w:sz="4" w:space="0" w:color="auto"/>
              <w:right w:val="single" w:sz="4" w:space="0" w:color="auto"/>
            </w:tcBorders>
            <w:shd w:val="clear" w:color="auto" w:fill="auto"/>
            <w:noWrap/>
            <w:vAlign w:val="bottom"/>
            <w:hideMark/>
          </w:tcPr>
          <w:p w14:paraId="6500F4E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Курская Васильевка</w:t>
            </w:r>
          </w:p>
        </w:tc>
        <w:tc>
          <w:tcPr>
            <w:tcW w:w="2127" w:type="dxa"/>
            <w:tcBorders>
              <w:top w:val="nil"/>
              <w:left w:val="nil"/>
              <w:bottom w:val="single" w:sz="4" w:space="0" w:color="auto"/>
              <w:right w:val="single" w:sz="4" w:space="0" w:color="auto"/>
            </w:tcBorders>
            <w:shd w:val="clear" w:color="auto" w:fill="auto"/>
            <w:noWrap/>
            <w:vAlign w:val="bottom"/>
            <w:hideMark/>
          </w:tcPr>
          <w:p w14:paraId="70C0E43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2757E9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AAB0BC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350</w:t>
            </w:r>
          </w:p>
        </w:tc>
        <w:tc>
          <w:tcPr>
            <w:tcW w:w="2745" w:type="dxa"/>
            <w:tcBorders>
              <w:top w:val="nil"/>
              <w:left w:val="nil"/>
              <w:bottom w:val="single" w:sz="4" w:space="0" w:color="auto"/>
              <w:right w:val="single" w:sz="4" w:space="0" w:color="auto"/>
            </w:tcBorders>
            <w:shd w:val="clear" w:color="auto" w:fill="auto"/>
            <w:noWrap/>
            <w:vAlign w:val="bottom"/>
            <w:hideMark/>
          </w:tcPr>
          <w:p w14:paraId="0EF044AA" w14:textId="5C619D3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286E00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Грачевский</w:t>
            </w:r>
          </w:p>
        </w:tc>
        <w:tc>
          <w:tcPr>
            <w:tcW w:w="2268" w:type="dxa"/>
            <w:tcBorders>
              <w:top w:val="nil"/>
              <w:left w:val="nil"/>
              <w:bottom w:val="single" w:sz="4" w:space="0" w:color="auto"/>
              <w:right w:val="single" w:sz="4" w:space="0" w:color="auto"/>
            </w:tcBorders>
            <w:shd w:val="clear" w:color="auto" w:fill="auto"/>
            <w:noWrap/>
            <w:vAlign w:val="bottom"/>
            <w:hideMark/>
          </w:tcPr>
          <w:p w14:paraId="7B4D8E8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Старояшкино</w:t>
            </w:r>
          </w:p>
        </w:tc>
        <w:tc>
          <w:tcPr>
            <w:tcW w:w="2127" w:type="dxa"/>
            <w:tcBorders>
              <w:top w:val="nil"/>
              <w:left w:val="nil"/>
              <w:bottom w:val="single" w:sz="4" w:space="0" w:color="auto"/>
              <w:right w:val="single" w:sz="4" w:space="0" w:color="auto"/>
            </w:tcBorders>
            <w:shd w:val="clear" w:color="auto" w:fill="auto"/>
            <w:noWrap/>
            <w:vAlign w:val="bottom"/>
            <w:hideMark/>
          </w:tcPr>
          <w:p w14:paraId="696212B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02EBB4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086BEA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351</w:t>
            </w:r>
          </w:p>
        </w:tc>
        <w:tc>
          <w:tcPr>
            <w:tcW w:w="2745" w:type="dxa"/>
            <w:tcBorders>
              <w:top w:val="nil"/>
              <w:left w:val="nil"/>
              <w:bottom w:val="single" w:sz="4" w:space="0" w:color="auto"/>
              <w:right w:val="single" w:sz="4" w:space="0" w:color="auto"/>
            </w:tcBorders>
            <w:shd w:val="clear" w:color="auto" w:fill="auto"/>
            <w:noWrap/>
            <w:vAlign w:val="bottom"/>
            <w:hideMark/>
          </w:tcPr>
          <w:p w14:paraId="6C4CC4F0" w14:textId="26EDC0B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82C14D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2E28341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Зиянчурино</w:t>
            </w:r>
          </w:p>
        </w:tc>
        <w:tc>
          <w:tcPr>
            <w:tcW w:w="2127" w:type="dxa"/>
            <w:tcBorders>
              <w:top w:val="nil"/>
              <w:left w:val="nil"/>
              <w:bottom w:val="single" w:sz="4" w:space="0" w:color="auto"/>
              <w:right w:val="single" w:sz="4" w:space="0" w:color="auto"/>
            </w:tcBorders>
            <w:shd w:val="clear" w:color="auto" w:fill="auto"/>
            <w:noWrap/>
            <w:vAlign w:val="bottom"/>
            <w:hideMark/>
          </w:tcPr>
          <w:p w14:paraId="5762B10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2456BE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BD45DA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352</w:t>
            </w:r>
          </w:p>
        </w:tc>
        <w:tc>
          <w:tcPr>
            <w:tcW w:w="2745" w:type="dxa"/>
            <w:tcBorders>
              <w:top w:val="nil"/>
              <w:left w:val="nil"/>
              <w:bottom w:val="single" w:sz="4" w:space="0" w:color="auto"/>
              <w:right w:val="single" w:sz="4" w:space="0" w:color="auto"/>
            </w:tcBorders>
            <w:shd w:val="clear" w:color="auto" w:fill="auto"/>
            <w:noWrap/>
            <w:vAlign w:val="bottom"/>
            <w:hideMark/>
          </w:tcPr>
          <w:p w14:paraId="3D1A947C" w14:textId="3F108DA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FBF2AB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23D6AE3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Озерки</w:t>
            </w:r>
          </w:p>
        </w:tc>
        <w:tc>
          <w:tcPr>
            <w:tcW w:w="2127" w:type="dxa"/>
            <w:tcBorders>
              <w:top w:val="nil"/>
              <w:left w:val="nil"/>
              <w:bottom w:val="single" w:sz="4" w:space="0" w:color="auto"/>
              <w:right w:val="single" w:sz="4" w:space="0" w:color="auto"/>
            </w:tcBorders>
            <w:shd w:val="clear" w:color="auto" w:fill="auto"/>
            <w:noWrap/>
            <w:vAlign w:val="bottom"/>
            <w:hideMark/>
          </w:tcPr>
          <w:p w14:paraId="7DE702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D8228A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C4A7BE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353</w:t>
            </w:r>
          </w:p>
        </w:tc>
        <w:tc>
          <w:tcPr>
            <w:tcW w:w="2745" w:type="dxa"/>
            <w:tcBorders>
              <w:top w:val="nil"/>
              <w:left w:val="nil"/>
              <w:bottom w:val="single" w:sz="4" w:space="0" w:color="auto"/>
              <w:right w:val="single" w:sz="4" w:space="0" w:color="auto"/>
            </w:tcBorders>
            <w:shd w:val="clear" w:color="auto" w:fill="auto"/>
            <w:noWrap/>
            <w:vAlign w:val="bottom"/>
            <w:hideMark/>
          </w:tcPr>
          <w:p w14:paraId="307F283A" w14:textId="682E3BF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93709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Саракташский</w:t>
            </w:r>
          </w:p>
        </w:tc>
        <w:tc>
          <w:tcPr>
            <w:tcW w:w="2268" w:type="dxa"/>
            <w:tcBorders>
              <w:top w:val="nil"/>
              <w:left w:val="nil"/>
              <w:bottom w:val="single" w:sz="4" w:space="0" w:color="auto"/>
              <w:right w:val="single" w:sz="4" w:space="0" w:color="auto"/>
            </w:tcBorders>
            <w:shd w:val="clear" w:color="auto" w:fill="auto"/>
            <w:noWrap/>
            <w:vAlign w:val="bottom"/>
            <w:hideMark/>
          </w:tcPr>
          <w:p w14:paraId="6F73169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Александровка</w:t>
            </w:r>
          </w:p>
        </w:tc>
        <w:tc>
          <w:tcPr>
            <w:tcW w:w="2127" w:type="dxa"/>
            <w:tcBorders>
              <w:top w:val="nil"/>
              <w:left w:val="nil"/>
              <w:bottom w:val="single" w:sz="4" w:space="0" w:color="auto"/>
              <w:right w:val="single" w:sz="4" w:space="0" w:color="auto"/>
            </w:tcBorders>
            <w:shd w:val="clear" w:color="auto" w:fill="auto"/>
            <w:noWrap/>
            <w:vAlign w:val="bottom"/>
            <w:hideMark/>
          </w:tcPr>
          <w:p w14:paraId="2D374C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5E604B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55F5D4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354</w:t>
            </w:r>
          </w:p>
        </w:tc>
        <w:tc>
          <w:tcPr>
            <w:tcW w:w="2745" w:type="dxa"/>
            <w:tcBorders>
              <w:top w:val="nil"/>
              <w:left w:val="nil"/>
              <w:bottom w:val="single" w:sz="4" w:space="0" w:color="auto"/>
              <w:right w:val="single" w:sz="4" w:space="0" w:color="auto"/>
            </w:tcBorders>
            <w:shd w:val="clear" w:color="auto" w:fill="auto"/>
            <w:noWrap/>
            <w:vAlign w:val="bottom"/>
            <w:hideMark/>
          </w:tcPr>
          <w:p w14:paraId="768B0E63" w14:textId="6403AC4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FB3EDB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Кваркенский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44B45C9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Максим Горький</w:t>
            </w:r>
          </w:p>
        </w:tc>
        <w:tc>
          <w:tcPr>
            <w:tcW w:w="2127" w:type="dxa"/>
            <w:tcBorders>
              <w:top w:val="nil"/>
              <w:left w:val="nil"/>
              <w:bottom w:val="single" w:sz="4" w:space="0" w:color="auto"/>
              <w:right w:val="single" w:sz="4" w:space="0" w:color="auto"/>
            </w:tcBorders>
            <w:shd w:val="clear" w:color="auto" w:fill="auto"/>
            <w:noWrap/>
            <w:vAlign w:val="bottom"/>
            <w:hideMark/>
          </w:tcPr>
          <w:p w14:paraId="5650695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52F3A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44F158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355</w:t>
            </w:r>
          </w:p>
        </w:tc>
        <w:tc>
          <w:tcPr>
            <w:tcW w:w="2745" w:type="dxa"/>
            <w:tcBorders>
              <w:top w:val="nil"/>
              <w:left w:val="nil"/>
              <w:bottom w:val="single" w:sz="4" w:space="0" w:color="auto"/>
              <w:right w:val="single" w:sz="4" w:space="0" w:color="auto"/>
            </w:tcBorders>
            <w:shd w:val="clear" w:color="auto" w:fill="auto"/>
            <w:noWrap/>
            <w:vAlign w:val="bottom"/>
            <w:hideMark/>
          </w:tcPr>
          <w:p w14:paraId="28FAA9DA" w14:textId="007B492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352CBB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0A5D01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Староалександровка</w:t>
            </w:r>
          </w:p>
        </w:tc>
        <w:tc>
          <w:tcPr>
            <w:tcW w:w="2127" w:type="dxa"/>
            <w:tcBorders>
              <w:top w:val="nil"/>
              <w:left w:val="nil"/>
              <w:bottom w:val="single" w:sz="4" w:space="0" w:color="auto"/>
              <w:right w:val="single" w:sz="4" w:space="0" w:color="auto"/>
            </w:tcBorders>
            <w:shd w:val="clear" w:color="auto" w:fill="auto"/>
            <w:noWrap/>
            <w:vAlign w:val="bottom"/>
            <w:hideMark/>
          </w:tcPr>
          <w:p w14:paraId="2D086D3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53F8768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45A469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356</w:t>
            </w:r>
          </w:p>
        </w:tc>
        <w:tc>
          <w:tcPr>
            <w:tcW w:w="2745" w:type="dxa"/>
            <w:tcBorders>
              <w:top w:val="nil"/>
              <w:left w:val="nil"/>
              <w:bottom w:val="single" w:sz="4" w:space="0" w:color="auto"/>
              <w:right w:val="single" w:sz="4" w:space="0" w:color="auto"/>
            </w:tcBorders>
            <w:shd w:val="clear" w:color="auto" w:fill="auto"/>
            <w:noWrap/>
            <w:vAlign w:val="bottom"/>
            <w:hideMark/>
          </w:tcPr>
          <w:p w14:paraId="1653623B" w14:textId="6DA552A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7EC349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Бузулукский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BA9954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Дмитриевка</w:t>
            </w:r>
          </w:p>
        </w:tc>
        <w:tc>
          <w:tcPr>
            <w:tcW w:w="2127" w:type="dxa"/>
            <w:tcBorders>
              <w:top w:val="nil"/>
              <w:left w:val="nil"/>
              <w:bottom w:val="single" w:sz="4" w:space="0" w:color="auto"/>
              <w:right w:val="single" w:sz="4" w:space="0" w:color="auto"/>
            </w:tcBorders>
            <w:shd w:val="clear" w:color="auto" w:fill="auto"/>
            <w:noWrap/>
            <w:vAlign w:val="bottom"/>
            <w:hideMark/>
          </w:tcPr>
          <w:p w14:paraId="13D0FFF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D7F20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DE8040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357</w:t>
            </w:r>
          </w:p>
        </w:tc>
        <w:tc>
          <w:tcPr>
            <w:tcW w:w="2745" w:type="dxa"/>
            <w:tcBorders>
              <w:top w:val="nil"/>
              <w:left w:val="nil"/>
              <w:bottom w:val="single" w:sz="4" w:space="0" w:color="auto"/>
              <w:right w:val="single" w:sz="4" w:space="0" w:color="auto"/>
            </w:tcBorders>
            <w:shd w:val="clear" w:color="auto" w:fill="auto"/>
            <w:noWrap/>
            <w:vAlign w:val="bottom"/>
            <w:hideMark/>
          </w:tcPr>
          <w:p w14:paraId="48EFDC28" w14:textId="73E4270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4DDD35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Домбаровский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3D0228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Красночабанский</w:t>
            </w:r>
          </w:p>
        </w:tc>
        <w:tc>
          <w:tcPr>
            <w:tcW w:w="2127" w:type="dxa"/>
            <w:tcBorders>
              <w:top w:val="nil"/>
              <w:left w:val="nil"/>
              <w:bottom w:val="single" w:sz="4" w:space="0" w:color="auto"/>
              <w:right w:val="single" w:sz="4" w:space="0" w:color="auto"/>
            </w:tcBorders>
            <w:shd w:val="clear" w:color="auto" w:fill="auto"/>
            <w:noWrap/>
            <w:vAlign w:val="bottom"/>
            <w:hideMark/>
          </w:tcPr>
          <w:p w14:paraId="16D1989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1908C6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46C1B0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358</w:t>
            </w:r>
          </w:p>
        </w:tc>
        <w:tc>
          <w:tcPr>
            <w:tcW w:w="2745" w:type="dxa"/>
            <w:tcBorders>
              <w:top w:val="nil"/>
              <w:left w:val="nil"/>
              <w:bottom w:val="single" w:sz="4" w:space="0" w:color="auto"/>
              <w:right w:val="single" w:sz="4" w:space="0" w:color="auto"/>
            </w:tcBorders>
            <w:shd w:val="clear" w:color="auto" w:fill="auto"/>
            <w:noWrap/>
            <w:vAlign w:val="bottom"/>
            <w:hideMark/>
          </w:tcPr>
          <w:p w14:paraId="5256CA3E" w14:textId="38D532F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6999B6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Ташлинский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2DEC2B1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Степной</w:t>
            </w:r>
          </w:p>
        </w:tc>
        <w:tc>
          <w:tcPr>
            <w:tcW w:w="2127" w:type="dxa"/>
            <w:tcBorders>
              <w:top w:val="nil"/>
              <w:left w:val="nil"/>
              <w:bottom w:val="single" w:sz="4" w:space="0" w:color="auto"/>
              <w:right w:val="single" w:sz="4" w:space="0" w:color="auto"/>
            </w:tcBorders>
            <w:shd w:val="clear" w:color="auto" w:fill="auto"/>
            <w:noWrap/>
            <w:vAlign w:val="bottom"/>
            <w:hideMark/>
          </w:tcPr>
          <w:p w14:paraId="583EF02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7D9ECF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166D25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359</w:t>
            </w:r>
          </w:p>
        </w:tc>
        <w:tc>
          <w:tcPr>
            <w:tcW w:w="2745" w:type="dxa"/>
            <w:tcBorders>
              <w:top w:val="nil"/>
              <w:left w:val="nil"/>
              <w:bottom w:val="single" w:sz="4" w:space="0" w:color="auto"/>
              <w:right w:val="single" w:sz="4" w:space="0" w:color="auto"/>
            </w:tcBorders>
            <w:shd w:val="clear" w:color="auto" w:fill="auto"/>
            <w:noWrap/>
            <w:vAlign w:val="bottom"/>
            <w:hideMark/>
          </w:tcPr>
          <w:p w14:paraId="009F15D1" w14:textId="5670AC3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214AE3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Ташлинский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1E6CF19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Калинин</w:t>
            </w:r>
          </w:p>
        </w:tc>
        <w:tc>
          <w:tcPr>
            <w:tcW w:w="2127" w:type="dxa"/>
            <w:tcBorders>
              <w:top w:val="nil"/>
              <w:left w:val="nil"/>
              <w:bottom w:val="single" w:sz="4" w:space="0" w:color="auto"/>
              <w:right w:val="single" w:sz="4" w:space="0" w:color="auto"/>
            </w:tcBorders>
            <w:shd w:val="clear" w:color="auto" w:fill="auto"/>
            <w:noWrap/>
            <w:vAlign w:val="bottom"/>
            <w:hideMark/>
          </w:tcPr>
          <w:p w14:paraId="547C83D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CCCE45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E64021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360</w:t>
            </w:r>
          </w:p>
        </w:tc>
        <w:tc>
          <w:tcPr>
            <w:tcW w:w="2745" w:type="dxa"/>
            <w:tcBorders>
              <w:top w:val="nil"/>
              <w:left w:val="nil"/>
              <w:bottom w:val="single" w:sz="4" w:space="0" w:color="auto"/>
              <w:right w:val="single" w:sz="4" w:space="0" w:color="auto"/>
            </w:tcBorders>
            <w:shd w:val="clear" w:color="auto" w:fill="auto"/>
            <w:noWrap/>
            <w:vAlign w:val="bottom"/>
            <w:hideMark/>
          </w:tcPr>
          <w:p w14:paraId="2DB00D36" w14:textId="066D84C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5F78B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14B2D17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Рубежинский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2B1A58C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4BFF8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B60EF3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361</w:t>
            </w:r>
          </w:p>
        </w:tc>
        <w:tc>
          <w:tcPr>
            <w:tcW w:w="2745" w:type="dxa"/>
            <w:tcBorders>
              <w:top w:val="nil"/>
              <w:left w:val="nil"/>
              <w:bottom w:val="single" w:sz="4" w:space="0" w:color="auto"/>
              <w:right w:val="single" w:sz="4" w:space="0" w:color="auto"/>
            </w:tcBorders>
            <w:shd w:val="clear" w:color="auto" w:fill="auto"/>
            <w:noWrap/>
            <w:vAlign w:val="bottom"/>
            <w:hideMark/>
          </w:tcPr>
          <w:p w14:paraId="60C501DE" w14:textId="112BDEE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0E57E0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7F20F7A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Малый Зайкин</w:t>
            </w:r>
          </w:p>
        </w:tc>
        <w:tc>
          <w:tcPr>
            <w:tcW w:w="2127" w:type="dxa"/>
            <w:tcBorders>
              <w:top w:val="nil"/>
              <w:left w:val="nil"/>
              <w:bottom w:val="single" w:sz="4" w:space="0" w:color="auto"/>
              <w:right w:val="single" w:sz="4" w:space="0" w:color="auto"/>
            </w:tcBorders>
            <w:shd w:val="clear" w:color="auto" w:fill="auto"/>
            <w:noWrap/>
            <w:vAlign w:val="bottom"/>
            <w:hideMark/>
          </w:tcPr>
          <w:p w14:paraId="2ECADB4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6CAAA91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997913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362</w:t>
            </w:r>
          </w:p>
        </w:tc>
        <w:tc>
          <w:tcPr>
            <w:tcW w:w="2745" w:type="dxa"/>
            <w:tcBorders>
              <w:top w:val="nil"/>
              <w:left w:val="nil"/>
              <w:bottom w:val="single" w:sz="4" w:space="0" w:color="auto"/>
              <w:right w:val="single" w:sz="4" w:space="0" w:color="auto"/>
            </w:tcBorders>
            <w:shd w:val="clear" w:color="auto" w:fill="auto"/>
            <w:noWrap/>
            <w:vAlign w:val="bottom"/>
            <w:hideMark/>
          </w:tcPr>
          <w:p w14:paraId="46AC1399" w14:textId="579CB3B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278BC3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Красногвардейский</w:t>
            </w:r>
          </w:p>
        </w:tc>
        <w:tc>
          <w:tcPr>
            <w:tcW w:w="2268" w:type="dxa"/>
            <w:tcBorders>
              <w:top w:val="nil"/>
              <w:left w:val="nil"/>
              <w:bottom w:val="single" w:sz="4" w:space="0" w:color="auto"/>
              <w:right w:val="single" w:sz="4" w:space="0" w:color="auto"/>
            </w:tcBorders>
            <w:shd w:val="clear" w:color="auto" w:fill="auto"/>
            <w:noWrap/>
            <w:vAlign w:val="bottom"/>
            <w:hideMark/>
          </w:tcPr>
          <w:p w14:paraId="7CD91F1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Пушкинский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308B578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5236E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A25D4A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363</w:t>
            </w:r>
          </w:p>
        </w:tc>
        <w:tc>
          <w:tcPr>
            <w:tcW w:w="2745" w:type="dxa"/>
            <w:tcBorders>
              <w:top w:val="nil"/>
              <w:left w:val="nil"/>
              <w:bottom w:val="single" w:sz="4" w:space="0" w:color="auto"/>
              <w:right w:val="single" w:sz="4" w:space="0" w:color="auto"/>
            </w:tcBorders>
            <w:shd w:val="clear" w:color="auto" w:fill="auto"/>
            <w:noWrap/>
            <w:vAlign w:val="bottom"/>
            <w:hideMark/>
          </w:tcPr>
          <w:p w14:paraId="485B3FAA" w14:textId="53B0B13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FA63D6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Сорочинский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578EF17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Октябрьский</w:t>
            </w:r>
          </w:p>
        </w:tc>
        <w:tc>
          <w:tcPr>
            <w:tcW w:w="2127" w:type="dxa"/>
            <w:tcBorders>
              <w:top w:val="nil"/>
              <w:left w:val="nil"/>
              <w:bottom w:val="single" w:sz="4" w:space="0" w:color="auto"/>
              <w:right w:val="single" w:sz="4" w:space="0" w:color="auto"/>
            </w:tcBorders>
            <w:shd w:val="clear" w:color="auto" w:fill="auto"/>
            <w:noWrap/>
            <w:vAlign w:val="bottom"/>
            <w:hideMark/>
          </w:tcPr>
          <w:p w14:paraId="21D3042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377C9B7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811691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364</w:t>
            </w:r>
          </w:p>
        </w:tc>
        <w:tc>
          <w:tcPr>
            <w:tcW w:w="2745" w:type="dxa"/>
            <w:tcBorders>
              <w:top w:val="nil"/>
              <w:left w:val="nil"/>
              <w:bottom w:val="single" w:sz="4" w:space="0" w:color="auto"/>
              <w:right w:val="single" w:sz="4" w:space="0" w:color="auto"/>
            </w:tcBorders>
            <w:shd w:val="clear" w:color="auto" w:fill="auto"/>
            <w:noWrap/>
            <w:vAlign w:val="bottom"/>
            <w:hideMark/>
          </w:tcPr>
          <w:p w14:paraId="7EF8F556" w14:textId="474664E3"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FE8D29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11E499F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Краснощеково</w:t>
            </w:r>
          </w:p>
        </w:tc>
        <w:tc>
          <w:tcPr>
            <w:tcW w:w="2127" w:type="dxa"/>
            <w:tcBorders>
              <w:top w:val="nil"/>
              <w:left w:val="nil"/>
              <w:bottom w:val="single" w:sz="4" w:space="0" w:color="auto"/>
              <w:right w:val="single" w:sz="4" w:space="0" w:color="auto"/>
            </w:tcBorders>
            <w:shd w:val="clear" w:color="auto" w:fill="auto"/>
            <w:noWrap/>
            <w:vAlign w:val="bottom"/>
            <w:hideMark/>
          </w:tcPr>
          <w:p w14:paraId="09F2824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24E73CD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264C42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365</w:t>
            </w:r>
          </w:p>
        </w:tc>
        <w:tc>
          <w:tcPr>
            <w:tcW w:w="2745" w:type="dxa"/>
            <w:tcBorders>
              <w:top w:val="nil"/>
              <w:left w:val="nil"/>
              <w:bottom w:val="single" w:sz="4" w:space="0" w:color="auto"/>
              <w:right w:val="single" w:sz="4" w:space="0" w:color="auto"/>
            </w:tcBorders>
            <w:shd w:val="clear" w:color="auto" w:fill="auto"/>
            <w:noWrap/>
            <w:vAlign w:val="bottom"/>
            <w:hideMark/>
          </w:tcPr>
          <w:p w14:paraId="2EC5CE2E" w14:textId="7C05F6A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583958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540C153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Фурманов</w:t>
            </w:r>
          </w:p>
        </w:tc>
        <w:tc>
          <w:tcPr>
            <w:tcW w:w="2127" w:type="dxa"/>
            <w:tcBorders>
              <w:top w:val="nil"/>
              <w:left w:val="nil"/>
              <w:bottom w:val="single" w:sz="4" w:space="0" w:color="auto"/>
              <w:right w:val="single" w:sz="4" w:space="0" w:color="auto"/>
            </w:tcBorders>
            <w:shd w:val="clear" w:color="auto" w:fill="auto"/>
            <w:noWrap/>
            <w:vAlign w:val="bottom"/>
            <w:hideMark/>
          </w:tcPr>
          <w:p w14:paraId="6E96A93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0E662A7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616AAA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366</w:t>
            </w:r>
          </w:p>
        </w:tc>
        <w:tc>
          <w:tcPr>
            <w:tcW w:w="2745" w:type="dxa"/>
            <w:tcBorders>
              <w:top w:val="nil"/>
              <w:left w:val="nil"/>
              <w:bottom w:val="single" w:sz="4" w:space="0" w:color="auto"/>
              <w:right w:val="single" w:sz="4" w:space="0" w:color="auto"/>
            </w:tcBorders>
            <w:shd w:val="clear" w:color="auto" w:fill="auto"/>
            <w:noWrap/>
            <w:vAlign w:val="bottom"/>
            <w:hideMark/>
          </w:tcPr>
          <w:p w14:paraId="3E9D7D45" w14:textId="00F4B88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ADB872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Адамовский</w:t>
            </w:r>
          </w:p>
        </w:tc>
        <w:tc>
          <w:tcPr>
            <w:tcW w:w="2268" w:type="dxa"/>
            <w:tcBorders>
              <w:top w:val="nil"/>
              <w:left w:val="nil"/>
              <w:bottom w:val="single" w:sz="4" w:space="0" w:color="auto"/>
              <w:right w:val="single" w:sz="4" w:space="0" w:color="auto"/>
            </w:tcBorders>
            <w:shd w:val="clear" w:color="auto" w:fill="auto"/>
            <w:noWrap/>
            <w:vAlign w:val="bottom"/>
            <w:hideMark/>
          </w:tcPr>
          <w:p w14:paraId="12DD8B4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Шильда</w:t>
            </w:r>
          </w:p>
        </w:tc>
        <w:tc>
          <w:tcPr>
            <w:tcW w:w="2127" w:type="dxa"/>
            <w:tcBorders>
              <w:top w:val="nil"/>
              <w:left w:val="nil"/>
              <w:bottom w:val="single" w:sz="4" w:space="0" w:color="auto"/>
              <w:right w:val="single" w:sz="4" w:space="0" w:color="auto"/>
            </w:tcBorders>
            <w:shd w:val="clear" w:color="auto" w:fill="auto"/>
            <w:noWrap/>
            <w:vAlign w:val="bottom"/>
            <w:hideMark/>
          </w:tcPr>
          <w:p w14:paraId="5835435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1B1890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076FAD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367</w:t>
            </w:r>
          </w:p>
        </w:tc>
        <w:tc>
          <w:tcPr>
            <w:tcW w:w="2745" w:type="dxa"/>
            <w:tcBorders>
              <w:top w:val="nil"/>
              <w:left w:val="nil"/>
              <w:bottom w:val="single" w:sz="4" w:space="0" w:color="auto"/>
              <w:right w:val="single" w:sz="4" w:space="0" w:color="auto"/>
            </w:tcBorders>
            <w:shd w:val="clear" w:color="auto" w:fill="auto"/>
            <w:noWrap/>
            <w:vAlign w:val="bottom"/>
            <w:hideMark/>
          </w:tcPr>
          <w:p w14:paraId="6F827A2C" w14:textId="10A0A8E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B95E94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Первомайский</w:t>
            </w:r>
          </w:p>
        </w:tc>
        <w:tc>
          <w:tcPr>
            <w:tcW w:w="2268" w:type="dxa"/>
            <w:tcBorders>
              <w:top w:val="nil"/>
              <w:left w:val="nil"/>
              <w:bottom w:val="single" w:sz="4" w:space="0" w:color="auto"/>
              <w:right w:val="single" w:sz="4" w:space="0" w:color="auto"/>
            </w:tcBorders>
            <w:shd w:val="clear" w:color="auto" w:fill="auto"/>
            <w:noWrap/>
            <w:vAlign w:val="bottom"/>
            <w:hideMark/>
          </w:tcPr>
          <w:p w14:paraId="4123924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Тюльпан</w:t>
            </w:r>
          </w:p>
        </w:tc>
        <w:tc>
          <w:tcPr>
            <w:tcW w:w="2127" w:type="dxa"/>
            <w:tcBorders>
              <w:top w:val="nil"/>
              <w:left w:val="nil"/>
              <w:bottom w:val="single" w:sz="4" w:space="0" w:color="auto"/>
              <w:right w:val="single" w:sz="4" w:space="0" w:color="auto"/>
            </w:tcBorders>
            <w:shd w:val="clear" w:color="auto" w:fill="auto"/>
            <w:noWrap/>
            <w:vAlign w:val="bottom"/>
            <w:hideMark/>
          </w:tcPr>
          <w:p w14:paraId="0CAF71E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A6F67F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2E2B0C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368</w:t>
            </w:r>
          </w:p>
        </w:tc>
        <w:tc>
          <w:tcPr>
            <w:tcW w:w="2745" w:type="dxa"/>
            <w:tcBorders>
              <w:top w:val="nil"/>
              <w:left w:val="nil"/>
              <w:bottom w:val="single" w:sz="4" w:space="0" w:color="auto"/>
              <w:right w:val="single" w:sz="4" w:space="0" w:color="auto"/>
            </w:tcBorders>
            <w:shd w:val="clear" w:color="auto" w:fill="auto"/>
            <w:noWrap/>
            <w:vAlign w:val="bottom"/>
            <w:hideMark/>
          </w:tcPr>
          <w:p w14:paraId="5DA496F6" w14:textId="5DE0BA9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E403EF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Кувандыкский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1BBB31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Урал</w:t>
            </w:r>
          </w:p>
        </w:tc>
        <w:tc>
          <w:tcPr>
            <w:tcW w:w="2127" w:type="dxa"/>
            <w:tcBorders>
              <w:top w:val="nil"/>
              <w:left w:val="nil"/>
              <w:bottom w:val="single" w:sz="4" w:space="0" w:color="auto"/>
              <w:right w:val="single" w:sz="4" w:space="0" w:color="auto"/>
            </w:tcBorders>
            <w:shd w:val="clear" w:color="auto" w:fill="auto"/>
            <w:noWrap/>
            <w:vAlign w:val="bottom"/>
            <w:hideMark/>
          </w:tcPr>
          <w:p w14:paraId="28D33A4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76B49D5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EF56FF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369</w:t>
            </w:r>
          </w:p>
        </w:tc>
        <w:tc>
          <w:tcPr>
            <w:tcW w:w="2745" w:type="dxa"/>
            <w:tcBorders>
              <w:top w:val="nil"/>
              <w:left w:val="nil"/>
              <w:bottom w:val="single" w:sz="4" w:space="0" w:color="auto"/>
              <w:right w:val="single" w:sz="4" w:space="0" w:color="auto"/>
            </w:tcBorders>
            <w:shd w:val="clear" w:color="auto" w:fill="auto"/>
            <w:noWrap/>
            <w:vAlign w:val="bottom"/>
            <w:hideMark/>
          </w:tcPr>
          <w:p w14:paraId="18D41CE9" w14:textId="360F5B4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C65DE8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Ташлинский</w:t>
            </w:r>
          </w:p>
        </w:tc>
        <w:tc>
          <w:tcPr>
            <w:tcW w:w="2268" w:type="dxa"/>
            <w:tcBorders>
              <w:top w:val="nil"/>
              <w:left w:val="nil"/>
              <w:bottom w:val="single" w:sz="4" w:space="0" w:color="auto"/>
              <w:right w:val="single" w:sz="4" w:space="0" w:color="auto"/>
            </w:tcBorders>
            <w:shd w:val="clear" w:color="auto" w:fill="auto"/>
            <w:noWrap/>
            <w:vAlign w:val="bottom"/>
            <w:hideMark/>
          </w:tcPr>
          <w:p w14:paraId="0B15B5C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Ясная Поляна</w:t>
            </w:r>
          </w:p>
        </w:tc>
        <w:tc>
          <w:tcPr>
            <w:tcW w:w="2127" w:type="dxa"/>
            <w:tcBorders>
              <w:top w:val="nil"/>
              <w:left w:val="nil"/>
              <w:bottom w:val="single" w:sz="4" w:space="0" w:color="auto"/>
              <w:right w:val="single" w:sz="4" w:space="0" w:color="auto"/>
            </w:tcBorders>
            <w:shd w:val="clear" w:color="auto" w:fill="auto"/>
            <w:noWrap/>
            <w:vAlign w:val="bottom"/>
            <w:hideMark/>
          </w:tcPr>
          <w:p w14:paraId="5AEAA4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r>
      <w:tr w:rsidR="008F6BD7" w:rsidRPr="008F6BD7" w14:paraId="4993867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A059F6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370</w:t>
            </w:r>
          </w:p>
        </w:tc>
        <w:tc>
          <w:tcPr>
            <w:tcW w:w="2745" w:type="dxa"/>
            <w:tcBorders>
              <w:top w:val="nil"/>
              <w:left w:val="nil"/>
              <w:bottom w:val="single" w:sz="4" w:space="0" w:color="auto"/>
              <w:right w:val="single" w:sz="4" w:space="0" w:color="auto"/>
            </w:tcBorders>
            <w:shd w:val="clear" w:color="auto" w:fill="auto"/>
            <w:noWrap/>
            <w:vAlign w:val="bottom"/>
            <w:hideMark/>
          </w:tcPr>
          <w:p w14:paraId="14BFEE55" w14:textId="45975AE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226FF2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4D1777E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1860832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Краснохолм</w:t>
            </w:r>
          </w:p>
        </w:tc>
      </w:tr>
      <w:tr w:rsidR="008F6BD7" w:rsidRPr="008F6BD7" w14:paraId="3E40186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B9B732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371</w:t>
            </w:r>
          </w:p>
        </w:tc>
        <w:tc>
          <w:tcPr>
            <w:tcW w:w="2745" w:type="dxa"/>
            <w:tcBorders>
              <w:top w:val="nil"/>
              <w:left w:val="nil"/>
              <w:bottom w:val="single" w:sz="4" w:space="0" w:color="auto"/>
              <w:right w:val="single" w:sz="4" w:space="0" w:color="auto"/>
            </w:tcBorders>
            <w:shd w:val="clear" w:color="auto" w:fill="auto"/>
            <w:noWrap/>
            <w:vAlign w:val="bottom"/>
            <w:hideMark/>
          </w:tcPr>
          <w:p w14:paraId="559C8D48" w14:textId="3A18D14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1E4EA4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Ясненский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75FBBD6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559E8AC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Комарово</w:t>
            </w:r>
          </w:p>
        </w:tc>
      </w:tr>
      <w:tr w:rsidR="008F6BD7" w:rsidRPr="008F6BD7" w14:paraId="4467726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BF585F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372</w:t>
            </w:r>
          </w:p>
        </w:tc>
        <w:tc>
          <w:tcPr>
            <w:tcW w:w="2745" w:type="dxa"/>
            <w:tcBorders>
              <w:top w:val="nil"/>
              <w:left w:val="nil"/>
              <w:bottom w:val="single" w:sz="4" w:space="0" w:color="auto"/>
              <w:right w:val="single" w:sz="4" w:space="0" w:color="auto"/>
            </w:tcBorders>
            <w:shd w:val="clear" w:color="auto" w:fill="auto"/>
            <w:noWrap/>
            <w:vAlign w:val="bottom"/>
            <w:hideMark/>
          </w:tcPr>
          <w:p w14:paraId="5520CD9C" w14:textId="67BB325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67CD00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Илекский</w:t>
            </w:r>
          </w:p>
        </w:tc>
        <w:tc>
          <w:tcPr>
            <w:tcW w:w="2268" w:type="dxa"/>
            <w:tcBorders>
              <w:top w:val="nil"/>
              <w:left w:val="nil"/>
              <w:bottom w:val="single" w:sz="4" w:space="0" w:color="auto"/>
              <w:right w:val="single" w:sz="4" w:space="0" w:color="auto"/>
            </w:tcBorders>
            <w:shd w:val="clear" w:color="auto" w:fill="auto"/>
            <w:noWrap/>
            <w:vAlign w:val="bottom"/>
            <w:hideMark/>
          </w:tcPr>
          <w:p w14:paraId="5D46A8F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7ACDCE1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Краснохолм</w:t>
            </w:r>
          </w:p>
        </w:tc>
      </w:tr>
      <w:tr w:rsidR="008F6BD7" w:rsidRPr="008F6BD7" w14:paraId="6DFE57A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F9D194F"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373</w:t>
            </w:r>
          </w:p>
        </w:tc>
        <w:tc>
          <w:tcPr>
            <w:tcW w:w="2745" w:type="dxa"/>
            <w:tcBorders>
              <w:top w:val="nil"/>
              <w:left w:val="nil"/>
              <w:bottom w:val="single" w:sz="4" w:space="0" w:color="auto"/>
              <w:right w:val="single" w:sz="4" w:space="0" w:color="auto"/>
            </w:tcBorders>
            <w:shd w:val="clear" w:color="auto" w:fill="auto"/>
            <w:noWrap/>
            <w:vAlign w:val="bottom"/>
            <w:hideMark/>
          </w:tcPr>
          <w:p w14:paraId="58E0CC81" w14:textId="674E511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31264C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Ясненский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33B1000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285C0A2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Кумак</w:t>
            </w:r>
          </w:p>
        </w:tc>
      </w:tr>
      <w:tr w:rsidR="008F6BD7" w:rsidRPr="008F6BD7" w14:paraId="608E7B6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1767C1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374</w:t>
            </w:r>
          </w:p>
        </w:tc>
        <w:tc>
          <w:tcPr>
            <w:tcW w:w="2745" w:type="dxa"/>
            <w:tcBorders>
              <w:top w:val="nil"/>
              <w:left w:val="nil"/>
              <w:bottom w:val="single" w:sz="4" w:space="0" w:color="auto"/>
              <w:right w:val="single" w:sz="4" w:space="0" w:color="auto"/>
            </w:tcBorders>
            <w:shd w:val="clear" w:color="auto" w:fill="auto"/>
            <w:noWrap/>
            <w:vAlign w:val="bottom"/>
            <w:hideMark/>
          </w:tcPr>
          <w:p w14:paraId="49824129" w14:textId="467924B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50AA97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Ясненский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2513554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71BC51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Комарово</w:t>
            </w:r>
          </w:p>
        </w:tc>
      </w:tr>
      <w:tr w:rsidR="008F6BD7" w:rsidRPr="008F6BD7" w14:paraId="555D6D6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5200BC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375</w:t>
            </w:r>
          </w:p>
        </w:tc>
        <w:tc>
          <w:tcPr>
            <w:tcW w:w="2745" w:type="dxa"/>
            <w:tcBorders>
              <w:top w:val="nil"/>
              <w:left w:val="nil"/>
              <w:bottom w:val="single" w:sz="4" w:space="0" w:color="auto"/>
              <w:right w:val="single" w:sz="4" w:space="0" w:color="auto"/>
            </w:tcBorders>
            <w:shd w:val="clear" w:color="auto" w:fill="auto"/>
            <w:noWrap/>
            <w:vAlign w:val="bottom"/>
            <w:hideMark/>
          </w:tcPr>
          <w:p w14:paraId="4970E5CD" w14:textId="2ACEC49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B2CC3C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Ясненский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4F5EE4F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0682720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Тыкаша</w:t>
            </w:r>
          </w:p>
        </w:tc>
      </w:tr>
      <w:tr w:rsidR="008F6BD7" w:rsidRPr="008F6BD7" w14:paraId="3E87FD9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C39FF3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376</w:t>
            </w:r>
          </w:p>
        </w:tc>
        <w:tc>
          <w:tcPr>
            <w:tcW w:w="2745" w:type="dxa"/>
            <w:tcBorders>
              <w:top w:val="nil"/>
              <w:left w:val="nil"/>
              <w:bottom w:val="single" w:sz="4" w:space="0" w:color="auto"/>
              <w:right w:val="single" w:sz="4" w:space="0" w:color="auto"/>
            </w:tcBorders>
            <w:shd w:val="clear" w:color="auto" w:fill="auto"/>
            <w:noWrap/>
            <w:vAlign w:val="bottom"/>
            <w:hideMark/>
          </w:tcPr>
          <w:p w14:paraId="58011781" w14:textId="4B60AE7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CEF9BF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Ясненский</w:t>
            </w:r>
          </w:p>
        </w:tc>
        <w:tc>
          <w:tcPr>
            <w:tcW w:w="2268" w:type="dxa"/>
            <w:tcBorders>
              <w:top w:val="nil"/>
              <w:left w:val="nil"/>
              <w:bottom w:val="single" w:sz="4" w:space="0" w:color="auto"/>
              <w:right w:val="single" w:sz="4" w:space="0" w:color="auto"/>
            </w:tcBorders>
            <w:shd w:val="clear" w:color="auto" w:fill="auto"/>
            <w:noWrap/>
            <w:vAlign w:val="bottom"/>
            <w:hideMark/>
          </w:tcPr>
          <w:p w14:paraId="4F3FF08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62FA7C8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Новосельский</w:t>
            </w:r>
          </w:p>
        </w:tc>
      </w:tr>
      <w:tr w:rsidR="008F6BD7" w:rsidRPr="008F6BD7" w14:paraId="5A83522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2186CB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377</w:t>
            </w:r>
          </w:p>
        </w:tc>
        <w:tc>
          <w:tcPr>
            <w:tcW w:w="2745" w:type="dxa"/>
            <w:tcBorders>
              <w:top w:val="nil"/>
              <w:left w:val="nil"/>
              <w:bottom w:val="single" w:sz="4" w:space="0" w:color="auto"/>
              <w:right w:val="single" w:sz="4" w:space="0" w:color="auto"/>
            </w:tcBorders>
            <w:shd w:val="clear" w:color="auto" w:fill="auto"/>
            <w:noWrap/>
            <w:vAlign w:val="bottom"/>
            <w:hideMark/>
          </w:tcPr>
          <w:p w14:paraId="7E0E65D0" w14:textId="68310B4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964E08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Оренбургский</w:t>
            </w:r>
          </w:p>
        </w:tc>
        <w:tc>
          <w:tcPr>
            <w:tcW w:w="2268" w:type="dxa"/>
            <w:tcBorders>
              <w:top w:val="nil"/>
              <w:left w:val="nil"/>
              <w:bottom w:val="single" w:sz="4" w:space="0" w:color="auto"/>
              <w:right w:val="single" w:sz="4" w:space="0" w:color="auto"/>
            </w:tcBorders>
            <w:shd w:val="clear" w:color="auto" w:fill="auto"/>
            <w:noWrap/>
            <w:vAlign w:val="bottom"/>
            <w:hideMark/>
          </w:tcPr>
          <w:p w14:paraId="7E05ED6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4471BD9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мкр. 18 разъезд</w:t>
            </w:r>
          </w:p>
        </w:tc>
      </w:tr>
      <w:tr w:rsidR="008F6BD7" w:rsidRPr="008F6BD7" w14:paraId="0CA9D49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AF3652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378</w:t>
            </w:r>
          </w:p>
        </w:tc>
        <w:tc>
          <w:tcPr>
            <w:tcW w:w="2745" w:type="dxa"/>
            <w:tcBorders>
              <w:top w:val="nil"/>
              <w:left w:val="nil"/>
              <w:bottom w:val="single" w:sz="4" w:space="0" w:color="auto"/>
              <w:right w:val="single" w:sz="4" w:space="0" w:color="auto"/>
            </w:tcBorders>
            <w:shd w:val="clear" w:color="auto" w:fill="auto"/>
            <w:noWrap/>
            <w:vAlign w:val="bottom"/>
            <w:hideMark/>
          </w:tcPr>
          <w:p w14:paraId="667C71D7" w14:textId="56E846A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F283BD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58D89A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Медногорск</w:t>
            </w:r>
          </w:p>
        </w:tc>
        <w:tc>
          <w:tcPr>
            <w:tcW w:w="2127" w:type="dxa"/>
            <w:tcBorders>
              <w:top w:val="nil"/>
              <w:left w:val="nil"/>
              <w:bottom w:val="single" w:sz="4" w:space="0" w:color="auto"/>
              <w:right w:val="single" w:sz="4" w:space="0" w:color="auto"/>
            </w:tcBorders>
            <w:shd w:val="clear" w:color="auto" w:fill="auto"/>
            <w:noWrap/>
            <w:vAlign w:val="bottom"/>
            <w:hideMark/>
          </w:tcPr>
          <w:p w14:paraId="31E72CA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Блявтамак</w:t>
            </w:r>
          </w:p>
        </w:tc>
      </w:tr>
      <w:tr w:rsidR="008F6BD7" w:rsidRPr="008F6BD7" w14:paraId="24657BD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A4DACB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379</w:t>
            </w:r>
          </w:p>
        </w:tc>
        <w:tc>
          <w:tcPr>
            <w:tcW w:w="2745" w:type="dxa"/>
            <w:tcBorders>
              <w:top w:val="nil"/>
              <w:left w:val="nil"/>
              <w:bottom w:val="single" w:sz="4" w:space="0" w:color="auto"/>
              <w:right w:val="single" w:sz="4" w:space="0" w:color="auto"/>
            </w:tcBorders>
            <w:shd w:val="clear" w:color="auto" w:fill="auto"/>
            <w:noWrap/>
            <w:vAlign w:val="bottom"/>
            <w:hideMark/>
          </w:tcPr>
          <w:p w14:paraId="40E734EE" w14:textId="02CEEC5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0E6698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26A219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Орск</w:t>
            </w:r>
          </w:p>
        </w:tc>
        <w:tc>
          <w:tcPr>
            <w:tcW w:w="2127" w:type="dxa"/>
            <w:tcBorders>
              <w:top w:val="nil"/>
              <w:left w:val="nil"/>
              <w:bottom w:val="single" w:sz="4" w:space="0" w:color="auto"/>
              <w:right w:val="single" w:sz="4" w:space="0" w:color="auto"/>
            </w:tcBorders>
            <w:shd w:val="clear" w:color="auto" w:fill="auto"/>
            <w:noWrap/>
            <w:vAlign w:val="bottom"/>
            <w:hideMark/>
          </w:tcPr>
          <w:p w14:paraId="5C96E89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Ударник</w:t>
            </w:r>
          </w:p>
        </w:tc>
      </w:tr>
      <w:tr w:rsidR="008F6BD7" w:rsidRPr="008F6BD7" w14:paraId="2D16D84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44D229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380</w:t>
            </w:r>
          </w:p>
        </w:tc>
        <w:tc>
          <w:tcPr>
            <w:tcW w:w="2745" w:type="dxa"/>
            <w:tcBorders>
              <w:top w:val="nil"/>
              <w:left w:val="nil"/>
              <w:bottom w:val="single" w:sz="4" w:space="0" w:color="auto"/>
              <w:right w:val="single" w:sz="4" w:space="0" w:color="auto"/>
            </w:tcBorders>
            <w:shd w:val="clear" w:color="auto" w:fill="auto"/>
            <w:noWrap/>
            <w:vAlign w:val="bottom"/>
            <w:hideMark/>
          </w:tcPr>
          <w:p w14:paraId="7E344D12" w14:textId="6EEF60F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77DAC6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6B4C488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Орск</w:t>
            </w:r>
          </w:p>
        </w:tc>
        <w:tc>
          <w:tcPr>
            <w:tcW w:w="2127" w:type="dxa"/>
            <w:tcBorders>
              <w:top w:val="nil"/>
              <w:left w:val="nil"/>
              <w:bottom w:val="single" w:sz="4" w:space="0" w:color="auto"/>
              <w:right w:val="single" w:sz="4" w:space="0" w:color="auto"/>
            </w:tcBorders>
            <w:shd w:val="clear" w:color="auto" w:fill="auto"/>
            <w:noWrap/>
            <w:vAlign w:val="bottom"/>
            <w:hideMark/>
          </w:tcPr>
          <w:p w14:paraId="6887641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р-н Ленинский</w:t>
            </w:r>
          </w:p>
        </w:tc>
      </w:tr>
      <w:tr w:rsidR="008F6BD7" w:rsidRPr="008F6BD7" w14:paraId="1B01B10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07448E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lastRenderedPageBreak/>
              <w:t>381</w:t>
            </w:r>
          </w:p>
        </w:tc>
        <w:tc>
          <w:tcPr>
            <w:tcW w:w="2745" w:type="dxa"/>
            <w:tcBorders>
              <w:top w:val="nil"/>
              <w:left w:val="nil"/>
              <w:bottom w:val="single" w:sz="4" w:space="0" w:color="auto"/>
              <w:right w:val="single" w:sz="4" w:space="0" w:color="auto"/>
            </w:tcBorders>
            <w:shd w:val="clear" w:color="auto" w:fill="auto"/>
            <w:noWrap/>
            <w:vAlign w:val="bottom"/>
            <w:hideMark/>
          </w:tcPr>
          <w:p w14:paraId="681CA9D7" w14:textId="5EC520F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EAC8F9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D0DA90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Орск</w:t>
            </w:r>
          </w:p>
        </w:tc>
        <w:tc>
          <w:tcPr>
            <w:tcW w:w="2127" w:type="dxa"/>
            <w:tcBorders>
              <w:top w:val="nil"/>
              <w:left w:val="nil"/>
              <w:bottom w:val="single" w:sz="4" w:space="0" w:color="auto"/>
              <w:right w:val="single" w:sz="4" w:space="0" w:color="auto"/>
            </w:tcBorders>
            <w:shd w:val="clear" w:color="auto" w:fill="auto"/>
            <w:noWrap/>
            <w:vAlign w:val="bottom"/>
            <w:hideMark/>
          </w:tcPr>
          <w:p w14:paraId="001AB0E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Новоказачий</w:t>
            </w:r>
          </w:p>
        </w:tc>
      </w:tr>
      <w:tr w:rsidR="008F6BD7" w:rsidRPr="008F6BD7" w14:paraId="20F5681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AF190A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382</w:t>
            </w:r>
          </w:p>
        </w:tc>
        <w:tc>
          <w:tcPr>
            <w:tcW w:w="2745" w:type="dxa"/>
            <w:tcBorders>
              <w:top w:val="nil"/>
              <w:left w:val="nil"/>
              <w:bottom w:val="single" w:sz="4" w:space="0" w:color="auto"/>
              <w:right w:val="single" w:sz="4" w:space="0" w:color="auto"/>
            </w:tcBorders>
            <w:shd w:val="clear" w:color="auto" w:fill="auto"/>
            <w:noWrap/>
            <w:vAlign w:val="bottom"/>
            <w:hideMark/>
          </w:tcPr>
          <w:p w14:paraId="1047D5A7" w14:textId="16C3F1A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EDC1FD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4DBF43F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Орск</w:t>
            </w:r>
          </w:p>
        </w:tc>
        <w:tc>
          <w:tcPr>
            <w:tcW w:w="2127" w:type="dxa"/>
            <w:tcBorders>
              <w:top w:val="nil"/>
              <w:left w:val="nil"/>
              <w:bottom w:val="single" w:sz="4" w:space="0" w:color="auto"/>
              <w:right w:val="single" w:sz="4" w:space="0" w:color="auto"/>
            </w:tcBorders>
            <w:shd w:val="clear" w:color="auto" w:fill="auto"/>
            <w:noWrap/>
            <w:vAlign w:val="bottom"/>
            <w:hideMark/>
          </w:tcPr>
          <w:p w14:paraId="3D9F3D0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Крыловка</w:t>
            </w:r>
          </w:p>
        </w:tc>
      </w:tr>
      <w:tr w:rsidR="008F6BD7" w:rsidRPr="008F6BD7" w14:paraId="7560ADB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1A75B2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383</w:t>
            </w:r>
          </w:p>
        </w:tc>
        <w:tc>
          <w:tcPr>
            <w:tcW w:w="2745" w:type="dxa"/>
            <w:tcBorders>
              <w:top w:val="nil"/>
              <w:left w:val="nil"/>
              <w:bottom w:val="single" w:sz="4" w:space="0" w:color="auto"/>
              <w:right w:val="single" w:sz="4" w:space="0" w:color="auto"/>
            </w:tcBorders>
            <w:shd w:val="clear" w:color="auto" w:fill="auto"/>
            <w:noWrap/>
            <w:vAlign w:val="bottom"/>
            <w:hideMark/>
          </w:tcPr>
          <w:p w14:paraId="0C60B95E" w14:textId="6939675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5B4089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6BA6C1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Медногорск</w:t>
            </w:r>
          </w:p>
        </w:tc>
        <w:tc>
          <w:tcPr>
            <w:tcW w:w="2127" w:type="dxa"/>
            <w:tcBorders>
              <w:top w:val="nil"/>
              <w:left w:val="nil"/>
              <w:bottom w:val="single" w:sz="4" w:space="0" w:color="auto"/>
              <w:right w:val="single" w:sz="4" w:space="0" w:color="auto"/>
            </w:tcBorders>
            <w:shd w:val="clear" w:color="auto" w:fill="auto"/>
            <w:noWrap/>
            <w:vAlign w:val="bottom"/>
            <w:hideMark/>
          </w:tcPr>
          <w:p w14:paraId="08D1D83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Рысаево</w:t>
            </w:r>
          </w:p>
        </w:tc>
      </w:tr>
      <w:tr w:rsidR="008F6BD7" w:rsidRPr="008F6BD7" w14:paraId="032E08C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8F5295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384</w:t>
            </w:r>
          </w:p>
        </w:tc>
        <w:tc>
          <w:tcPr>
            <w:tcW w:w="2745" w:type="dxa"/>
            <w:tcBorders>
              <w:top w:val="nil"/>
              <w:left w:val="nil"/>
              <w:bottom w:val="single" w:sz="4" w:space="0" w:color="auto"/>
              <w:right w:val="single" w:sz="4" w:space="0" w:color="auto"/>
            </w:tcBorders>
            <w:shd w:val="clear" w:color="auto" w:fill="auto"/>
            <w:noWrap/>
            <w:vAlign w:val="bottom"/>
            <w:hideMark/>
          </w:tcPr>
          <w:p w14:paraId="10408D36" w14:textId="1F8E688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775FB7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43D4D4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Гай</w:t>
            </w:r>
          </w:p>
        </w:tc>
        <w:tc>
          <w:tcPr>
            <w:tcW w:w="2127" w:type="dxa"/>
            <w:tcBorders>
              <w:top w:val="nil"/>
              <w:left w:val="nil"/>
              <w:bottom w:val="single" w:sz="4" w:space="0" w:color="auto"/>
              <w:right w:val="single" w:sz="4" w:space="0" w:color="auto"/>
            </w:tcBorders>
            <w:shd w:val="clear" w:color="auto" w:fill="auto"/>
            <w:noWrap/>
            <w:vAlign w:val="bottom"/>
            <w:hideMark/>
          </w:tcPr>
          <w:p w14:paraId="5EC9EA4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Калиновка</w:t>
            </w:r>
          </w:p>
        </w:tc>
      </w:tr>
      <w:tr w:rsidR="008F6BD7" w:rsidRPr="008F6BD7" w14:paraId="24FBE7F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18128EDC"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385</w:t>
            </w:r>
          </w:p>
        </w:tc>
        <w:tc>
          <w:tcPr>
            <w:tcW w:w="2745" w:type="dxa"/>
            <w:tcBorders>
              <w:top w:val="nil"/>
              <w:left w:val="nil"/>
              <w:bottom w:val="single" w:sz="4" w:space="0" w:color="auto"/>
              <w:right w:val="single" w:sz="4" w:space="0" w:color="auto"/>
            </w:tcBorders>
            <w:shd w:val="clear" w:color="auto" w:fill="auto"/>
            <w:noWrap/>
            <w:vAlign w:val="bottom"/>
            <w:hideMark/>
          </w:tcPr>
          <w:p w14:paraId="1AFF50FD" w14:textId="727A8FB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FD2B3D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6149B58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Бугуруслан</w:t>
            </w:r>
          </w:p>
        </w:tc>
        <w:tc>
          <w:tcPr>
            <w:tcW w:w="2127" w:type="dxa"/>
            <w:tcBorders>
              <w:top w:val="nil"/>
              <w:left w:val="nil"/>
              <w:bottom w:val="single" w:sz="4" w:space="0" w:color="auto"/>
              <w:right w:val="single" w:sz="4" w:space="0" w:color="auto"/>
            </w:tcBorders>
            <w:shd w:val="clear" w:color="auto" w:fill="auto"/>
            <w:noWrap/>
            <w:vAlign w:val="bottom"/>
            <w:hideMark/>
          </w:tcPr>
          <w:p w14:paraId="63C5593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Затон</w:t>
            </w:r>
          </w:p>
        </w:tc>
      </w:tr>
      <w:tr w:rsidR="008F6BD7" w:rsidRPr="008F6BD7" w14:paraId="534D36A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EFF0B4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386</w:t>
            </w:r>
          </w:p>
        </w:tc>
        <w:tc>
          <w:tcPr>
            <w:tcW w:w="2745" w:type="dxa"/>
            <w:tcBorders>
              <w:top w:val="nil"/>
              <w:left w:val="nil"/>
              <w:bottom w:val="single" w:sz="4" w:space="0" w:color="auto"/>
              <w:right w:val="single" w:sz="4" w:space="0" w:color="auto"/>
            </w:tcBorders>
            <w:shd w:val="clear" w:color="auto" w:fill="auto"/>
            <w:noWrap/>
            <w:vAlign w:val="bottom"/>
            <w:hideMark/>
          </w:tcPr>
          <w:p w14:paraId="495FA79C" w14:textId="67EA7C0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5ADF43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D7E0AE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Орен6ург</w:t>
            </w:r>
          </w:p>
        </w:tc>
        <w:tc>
          <w:tcPr>
            <w:tcW w:w="2127" w:type="dxa"/>
            <w:tcBorders>
              <w:top w:val="nil"/>
              <w:left w:val="nil"/>
              <w:bottom w:val="single" w:sz="4" w:space="0" w:color="auto"/>
              <w:right w:val="single" w:sz="4" w:space="0" w:color="auto"/>
            </w:tcBorders>
            <w:shd w:val="clear" w:color="auto" w:fill="auto"/>
            <w:noWrap/>
            <w:vAlign w:val="bottom"/>
            <w:hideMark/>
          </w:tcPr>
          <w:p w14:paraId="57758A7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Ростоши</w:t>
            </w:r>
          </w:p>
        </w:tc>
      </w:tr>
      <w:tr w:rsidR="008F6BD7" w:rsidRPr="008F6BD7" w14:paraId="189614B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4361BC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387</w:t>
            </w:r>
          </w:p>
        </w:tc>
        <w:tc>
          <w:tcPr>
            <w:tcW w:w="2745" w:type="dxa"/>
            <w:tcBorders>
              <w:top w:val="nil"/>
              <w:left w:val="nil"/>
              <w:bottom w:val="single" w:sz="4" w:space="0" w:color="auto"/>
              <w:right w:val="single" w:sz="4" w:space="0" w:color="auto"/>
            </w:tcBorders>
            <w:shd w:val="clear" w:color="auto" w:fill="auto"/>
            <w:noWrap/>
            <w:vAlign w:val="bottom"/>
            <w:hideMark/>
          </w:tcPr>
          <w:p w14:paraId="3AD37D5A" w14:textId="5FF53E7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E7CAF0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705458E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мкр Орен6ург</w:t>
            </w:r>
          </w:p>
        </w:tc>
        <w:tc>
          <w:tcPr>
            <w:tcW w:w="2127" w:type="dxa"/>
            <w:tcBorders>
              <w:top w:val="nil"/>
              <w:left w:val="nil"/>
              <w:bottom w:val="single" w:sz="4" w:space="0" w:color="auto"/>
              <w:right w:val="single" w:sz="4" w:space="0" w:color="auto"/>
            </w:tcBorders>
            <w:shd w:val="clear" w:color="auto" w:fill="auto"/>
            <w:noWrap/>
            <w:vAlign w:val="bottom"/>
            <w:hideMark/>
          </w:tcPr>
          <w:p w14:paraId="6EE3147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Ростоши</w:t>
            </w:r>
          </w:p>
        </w:tc>
      </w:tr>
      <w:tr w:rsidR="008F6BD7" w:rsidRPr="008F6BD7" w14:paraId="37FB7D0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0A6975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388</w:t>
            </w:r>
          </w:p>
        </w:tc>
        <w:tc>
          <w:tcPr>
            <w:tcW w:w="2745" w:type="dxa"/>
            <w:tcBorders>
              <w:top w:val="nil"/>
              <w:left w:val="nil"/>
              <w:bottom w:val="single" w:sz="4" w:space="0" w:color="auto"/>
              <w:right w:val="single" w:sz="4" w:space="0" w:color="auto"/>
            </w:tcBorders>
            <w:shd w:val="clear" w:color="auto" w:fill="auto"/>
            <w:noWrap/>
            <w:vAlign w:val="bottom"/>
            <w:hideMark/>
          </w:tcPr>
          <w:p w14:paraId="2207AD2F" w14:textId="49A8C9F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B8BA4B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73BB72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Медногорск</w:t>
            </w:r>
          </w:p>
        </w:tc>
        <w:tc>
          <w:tcPr>
            <w:tcW w:w="2127" w:type="dxa"/>
            <w:tcBorders>
              <w:top w:val="nil"/>
              <w:left w:val="nil"/>
              <w:bottom w:val="single" w:sz="4" w:space="0" w:color="auto"/>
              <w:right w:val="single" w:sz="4" w:space="0" w:color="auto"/>
            </w:tcBorders>
            <w:shd w:val="clear" w:color="auto" w:fill="auto"/>
            <w:noWrap/>
            <w:vAlign w:val="bottom"/>
            <w:hideMark/>
          </w:tcPr>
          <w:p w14:paraId="28ED705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Кидрясово</w:t>
            </w:r>
          </w:p>
        </w:tc>
      </w:tr>
      <w:tr w:rsidR="008F6BD7" w:rsidRPr="008F6BD7" w14:paraId="2A77E9F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5F8D4C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389</w:t>
            </w:r>
          </w:p>
        </w:tc>
        <w:tc>
          <w:tcPr>
            <w:tcW w:w="2745" w:type="dxa"/>
            <w:tcBorders>
              <w:top w:val="nil"/>
              <w:left w:val="nil"/>
              <w:bottom w:val="single" w:sz="4" w:space="0" w:color="auto"/>
              <w:right w:val="single" w:sz="4" w:space="0" w:color="auto"/>
            </w:tcBorders>
            <w:shd w:val="clear" w:color="auto" w:fill="auto"/>
            <w:noWrap/>
            <w:vAlign w:val="bottom"/>
            <w:hideMark/>
          </w:tcPr>
          <w:p w14:paraId="7606CE12" w14:textId="54F1856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E1C803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66F018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Орск</w:t>
            </w:r>
          </w:p>
        </w:tc>
        <w:tc>
          <w:tcPr>
            <w:tcW w:w="2127" w:type="dxa"/>
            <w:tcBorders>
              <w:top w:val="nil"/>
              <w:left w:val="nil"/>
              <w:bottom w:val="single" w:sz="4" w:space="0" w:color="auto"/>
              <w:right w:val="single" w:sz="4" w:space="0" w:color="auto"/>
            </w:tcBorders>
            <w:shd w:val="clear" w:color="auto" w:fill="auto"/>
            <w:noWrap/>
            <w:vAlign w:val="bottom"/>
            <w:hideMark/>
          </w:tcPr>
          <w:p w14:paraId="0B99E87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р-н Советский</w:t>
            </w:r>
          </w:p>
        </w:tc>
      </w:tr>
      <w:tr w:rsidR="008F6BD7" w:rsidRPr="008F6BD7" w14:paraId="5B736DF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55735D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390</w:t>
            </w:r>
          </w:p>
        </w:tc>
        <w:tc>
          <w:tcPr>
            <w:tcW w:w="2745" w:type="dxa"/>
            <w:tcBorders>
              <w:top w:val="nil"/>
              <w:left w:val="nil"/>
              <w:bottom w:val="single" w:sz="4" w:space="0" w:color="auto"/>
              <w:right w:val="single" w:sz="4" w:space="0" w:color="auto"/>
            </w:tcBorders>
            <w:shd w:val="clear" w:color="auto" w:fill="auto"/>
            <w:noWrap/>
            <w:vAlign w:val="bottom"/>
            <w:hideMark/>
          </w:tcPr>
          <w:p w14:paraId="0DB97125" w14:textId="4172EA5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1E364B7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3FA08D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Орск</w:t>
            </w:r>
          </w:p>
        </w:tc>
        <w:tc>
          <w:tcPr>
            <w:tcW w:w="2127" w:type="dxa"/>
            <w:tcBorders>
              <w:top w:val="nil"/>
              <w:left w:val="nil"/>
              <w:bottom w:val="single" w:sz="4" w:space="0" w:color="auto"/>
              <w:right w:val="single" w:sz="4" w:space="0" w:color="auto"/>
            </w:tcBorders>
            <w:shd w:val="clear" w:color="auto" w:fill="auto"/>
            <w:noWrap/>
            <w:vAlign w:val="bottom"/>
            <w:hideMark/>
          </w:tcPr>
          <w:p w14:paraId="4A312C0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Джанаталап</w:t>
            </w:r>
          </w:p>
        </w:tc>
      </w:tr>
      <w:tr w:rsidR="008F6BD7" w:rsidRPr="008F6BD7" w14:paraId="5AE723A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64ECA5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391</w:t>
            </w:r>
          </w:p>
        </w:tc>
        <w:tc>
          <w:tcPr>
            <w:tcW w:w="2745" w:type="dxa"/>
            <w:tcBorders>
              <w:top w:val="nil"/>
              <w:left w:val="nil"/>
              <w:bottom w:val="single" w:sz="4" w:space="0" w:color="auto"/>
              <w:right w:val="single" w:sz="4" w:space="0" w:color="auto"/>
            </w:tcBorders>
            <w:shd w:val="clear" w:color="auto" w:fill="auto"/>
            <w:noWrap/>
            <w:vAlign w:val="bottom"/>
            <w:hideMark/>
          </w:tcPr>
          <w:p w14:paraId="47B54020" w14:textId="10BC109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F69E14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6BF3DF2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Орск</w:t>
            </w:r>
          </w:p>
        </w:tc>
        <w:tc>
          <w:tcPr>
            <w:tcW w:w="2127" w:type="dxa"/>
            <w:tcBorders>
              <w:top w:val="nil"/>
              <w:left w:val="nil"/>
              <w:bottom w:val="single" w:sz="4" w:space="0" w:color="auto"/>
              <w:right w:val="single" w:sz="4" w:space="0" w:color="auto"/>
            </w:tcBorders>
            <w:shd w:val="clear" w:color="auto" w:fill="auto"/>
            <w:noWrap/>
            <w:vAlign w:val="bottom"/>
            <w:hideMark/>
          </w:tcPr>
          <w:p w14:paraId="05C4686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Джанаталап</w:t>
            </w:r>
          </w:p>
        </w:tc>
      </w:tr>
      <w:tr w:rsidR="008F6BD7" w:rsidRPr="008F6BD7" w14:paraId="2FBB5D8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04F490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392</w:t>
            </w:r>
          </w:p>
        </w:tc>
        <w:tc>
          <w:tcPr>
            <w:tcW w:w="2745" w:type="dxa"/>
            <w:tcBorders>
              <w:top w:val="nil"/>
              <w:left w:val="nil"/>
              <w:bottom w:val="single" w:sz="4" w:space="0" w:color="auto"/>
              <w:right w:val="single" w:sz="4" w:space="0" w:color="auto"/>
            </w:tcBorders>
            <w:shd w:val="clear" w:color="auto" w:fill="auto"/>
            <w:noWrap/>
            <w:vAlign w:val="bottom"/>
            <w:hideMark/>
          </w:tcPr>
          <w:p w14:paraId="2CB28F4E" w14:textId="4F7E899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930687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31259CB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0AF9E46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Еленовка</w:t>
            </w:r>
          </w:p>
        </w:tc>
      </w:tr>
      <w:tr w:rsidR="008F6BD7" w:rsidRPr="008F6BD7" w14:paraId="121E023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1FF699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393</w:t>
            </w:r>
          </w:p>
        </w:tc>
        <w:tc>
          <w:tcPr>
            <w:tcW w:w="2745" w:type="dxa"/>
            <w:tcBorders>
              <w:top w:val="nil"/>
              <w:left w:val="nil"/>
              <w:bottom w:val="single" w:sz="4" w:space="0" w:color="auto"/>
              <w:right w:val="single" w:sz="4" w:space="0" w:color="auto"/>
            </w:tcBorders>
            <w:shd w:val="clear" w:color="auto" w:fill="auto"/>
            <w:noWrap/>
            <w:vAlign w:val="bottom"/>
            <w:hideMark/>
          </w:tcPr>
          <w:p w14:paraId="7E82C17C" w14:textId="477D232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945A7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024E66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22A7957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Акжарское</w:t>
            </w:r>
          </w:p>
        </w:tc>
      </w:tr>
      <w:tr w:rsidR="008F6BD7" w:rsidRPr="008F6BD7" w14:paraId="0D114F7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4472C1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394</w:t>
            </w:r>
          </w:p>
        </w:tc>
        <w:tc>
          <w:tcPr>
            <w:tcW w:w="2745" w:type="dxa"/>
            <w:tcBorders>
              <w:top w:val="nil"/>
              <w:left w:val="nil"/>
              <w:bottom w:val="single" w:sz="4" w:space="0" w:color="auto"/>
              <w:right w:val="single" w:sz="4" w:space="0" w:color="auto"/>
            </w:tcBorders>
            <w:shd w:val="clear" w:color="auto" w:fill="auto"/>
            <w:noWrap/>
            <w:vAlign w:val="bottom"/>
            <w:hideMark/>
          </w:tcPr>
          <w:p w14:paraId="5972D507" w14:textId="4FB0273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5635E9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7031642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31DD2CE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Новосельский</w:t>
            </w:r>
          </w:p>
        </w:tc>
      </w:tr>
      <w:tr w:rsidR="008F6BD7" w:rsidRPr="008F6BD7" w14:paraId="393B0B4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C21AFF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395</w:t>
            </w:r>
          </w:p>
        </w:tc>
        <w:tc>
          <w:tcPr>
            <w:tcW w:w="2745" w:type="dxa"/>
            <w:tcBorders>
              <w:top w:val="nil"/>
              <w:left w:val="nil"/>
              <w:bottom w:val="single" w:sz="4" w:space="0" w:color="auto"/>
              <w:right w:val="single" w:sz="4" w:space="0" w:color="auto"/>
            </w:tcBorders>
            <w:shd w:val="clear" w:color="auto" w:fill="auto"/>
            <w:noWrap/>
            <w:vAlign w:val="bottom"/>
            <w:hideMark/>
          </w:tcPr>
          <w:p w14:paraId="6368719E" w14:textId="6C5EFC1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8DBA0F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CBB63D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1BF24B2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Кумак</w:t>
            </w:r>
          </w:p>
        </w:tc>
      </w:tr>
      <w:tr w:rsidR="008F6BD7" w:rsidRPr="008F6BD7" w14:paraId="42B4770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92BE43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396</w:t>
            </w:r>
          </w:p>
        </w:tc>
        <w:tc>
          <w:tcPr>
            <w:tcW w:w="2745" w:type="dxa"/>
            <w:tcBorders>
              <w:top w:val="nil"/>
              <w:left w:val="nil"/>
              <w:bottom w:val="single" w:sz="4" w:space="0" w:color="auto"/>
              <w:right w:val="single" w:sz="4" w:space="0" w:color="auto"/>
            </w:tcBorders>
            <w:shd w:val="clear" w:color="auto" w:fill="auto"/>
            <w:noWrap/>
            <w:vAlign w:val="bottom"/>
            <w:hideMark/>
          </w:tcPr>
          <w:p w14:paraId="13DF6B93" w14:textId="2A06E02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D2EAC7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29AFE5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0F1C109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Комарово</w:t>
            </w:r>
          </w:p>
        </w:tc>
      </w:tr>
      <w:tr w:rsidR="008F6BD7" w:rsidRPr="008F6BD7" w14:paraId="3D57BB9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04704B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397</w:t>
            </w:r>
          </w:p>
        </w:tc>
        <w:tc>
          <w:tcPr>
            <w:tcW w:w="2745" w:type="dxa"/>
            <w:tcBorders>
              <w:top w:val="nil"/>
              <w:left w:val="nil"/>
              <w:bottom w:val="single" w:sz="4" w:space="0" w:color="auto"/>
              <w:right w:val="single" w:sz="4" w:space="0" w:color="auto"/>
            </w:tcBorders>
            <w:shd w:val="clear" w:color="auto" w:fill="auto"/>
            <w:noWrap/>
            <w:vAlign w:val="bottom"/>
            <w:hideMark/>
          </w:tcPr>
          <w:p w14:paraId="5F8B8FCE" w14:textId="73A359D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818B0B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363F74D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Ясный</w:t>
            </w:r>
          </w:p>
        </w:tc>
        <w:tc>
          <w:tcPr>
            <w:tcW w:w="2127" w:type="dxa"/>
            <w:tcBorders>
              <w:top w:val="nil"/>
              <w:left w:val="nil"/>
              <w:bottom w:val="single" w:sz="4" w:space="0" w:color="auto"/>
              <w:right w:val="single" w:sz="4" w:space="0" w:color="auto"/>
            </w:tcBorders>
            <w:shd w:val="clear" w:color="auto" w:fill="auto"/>
            <w:noWrap/>
            <w:vAlign w:val="bottom"/>
            <w:hideMark/>
          </w:tcPr>
          <w:p w14:paraId="3B72C76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Веселовский</w:t>
            </w:r>
          </w:p>
        </w:tc>
      </w:tr>
      <w:tr w:rsidR="008F6BD7" w:rsidRPr="008F6BD7" w14:paraId="51CE640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9C36FA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398</w:t>
            </w:r>
          </w:p>
        </w:tc>
        <w:tc>
          <w:tcPr>
            <w:tcW w:w="2745" w:type="dxa"/>
            <w:tcBorders>
              <w:top w:val="nil"/>
              <w:left w:val="nil"/>
              <w:bottom w:val="single" w:sz="4" w:space="0" w:color="auto"/>
              <w:right w:val="single" w:sz="4" w:space="0" w:color="auto"/>
            </w:tcBorders>
            <w:shd w:val="clear" w:color="auto" w:fill="auto"/>
            <w:noWrap/>
            <w:vAlign w:val="bottom"/>
            <w:hideMark/>
          </w:tcPr>
          <w:p w14:paraId="099F72E6" w14:textId="5FDF030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507A67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18AE77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Новотроицк</w:t>
            </w:r>
          </w:p>
        </w:tc>
        <w:tc>
          <w:tcPr>
            <w:tcW w:w="2127" w:type="dxa"/>
            <w:tcBorders>
              <w:top w:val="nil"/>
              <w:left w:val="nil"/>
              <w:bottom w:val="single" w:sz="4" w:space="0" w:color="auto"/>
              <w:right w:val="single" w:sz="4" w:space="0" w:color="auto"/>
            </w:tcBorders>
            <w:shd w:val="clear" w:color="auto" w:fill="auto"/>
            <w:noWrap/>
            <w:vAlign w:val="bottom"/>
            <w:hideMark/>
          </w:tcPr>
          <w:p w14:paraId="58DDD8A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Пригорное</w:t>
            </w:r>
          </w:p>
        </w:tc>
      </w:tr>
      <w:tr w:rsidR="008F6BD7" w:rsidRPr="008F6BD7" w14:paraId="7F0044A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5DF373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399</w:t>
            </w:r>
          </w:p>
        </w:tc>
        <w:tc>
          <w:tcPr>
            <w:tcW w:w="2745" w:type="dxa"/>
            <w:tcBorders>
              <w:top w:val="nil"/>
              <w:left w:val="nil"/>
              <w:bottom w:val="single" w:sz="4" w:space="0" w:color="auto"/>
              <w:right w:val="single" w:sz="4" w:space="0" w:color="auto"/>
            </w:tcBorders>
            <w:shd w:val="clear" w:color="auto" w:fill="auto"/>
            <w:noWrap/>
            <w:vAlign w:val="bottom"/>
            <w:hideMark/>
          </w:tcPr>
          <w:p w14:paraId="0F55B29D" w14:textId="05F58DD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5B1FA1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77D4220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Новотроицк</w:t>
            </w:r>
          </w:p>
        </w:tc>
        <w:tc>
          <w:tcPr>
            <w:tcW w:w="2127" w:type="dxa"/>
            <w:tcBorders>
              <w:top w:val="nil"/>
              <w:left w:val="nil"/>
              <w:bottom w:val="single" w:sz="4" w:space="0" w:color="auto"/>
              <w:right w:val="single" w:sz="4" w:space="0" w:color="auto"/>
            </w:tcBorders>
            <w:shd w:val="clear" w:color="auto" w:fill="auto"/>
            <w:noWrap/>
            <w:vAlign w:val="bottom"/>
            <w:hideMark/>
          </w:tcPr>
          <w:p w14:paraId="2029CF3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Хабарное</w:t>
            </w:r>
          </w:p>
        </w:tc>
      </w:tr>
      <w:tr w:rsidR="008F6BD7" w:rsidRPr="008F6BD7" w14:paraId="26E479B7"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855BCC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400</w:t>
            </w:r>
          </w:p>
        </w:tc>
        <w:tc>
          <w:tcPr>
            <w:tcW w:w="2745" w:type="dxa"/>
            <w:tcBorders>
              <w:top w:val="nil"/>
              <w:left w:val="nil"/>
              <w:bottom w:val="single" w:sz="4" w:space="0" w:color="auto"/>
              <w:right w:val="single" w:sz="4" w:space="0" w:color="auto"/>
            </w:tcBorders>
            <w:shd w:val="clear" w:color="auto" w:fill="auto"/>
            <w:noWrap/>
            <w:vAlign w:val="bottom"/>
            <w:hideMark/>
          </w:tcPr>
          <w:p w14:paraId="1C38653B" w14:textId="7714CED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A9045B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4BCFBA6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Новотроицк</w:t>
            </w:r>
          </w:p>
        </w:tc>
        <w:tc>
          <w:tcPr>
            <w:tcW w:w="2127" w:type="dxa"/>
            <w:tcBorders>
              <w:top w:val="nil"/>
              <w:left w:val="nil"/>
              <w:bottom w:val="single" w:sz="4" w:space="0" w:color="auto"/>
              <w:right w:val="single" w:sz="4" w:space="0" w:color="auto"/>
            </w:tcBorders>
            <w:shd w:val="clear" w:color="auto" w:fill="auto"/>
            <w:noWrap/>
            <w:vAlign w:val="bottom"/>
            <w:hideMark/>
          </w:tcPr>
          <w:p w14:paraId="7B2DCB7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 Губерля</w:t>
            </w:r>
          </w:p>
        </w:tc>
      </w:tr>
      <w:tr w:rsidR="008F6BD7" w:rsidRPr="008F6BD7" w14:paraId="5D073C85"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61E2C5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401</w:t>
            </w:r>
          </w:p>
        </w:tc>
        <w:tc>
          <w:tcPr>
            <w:tcW w:w="2745" w:type="dxa"/>
            <w:tcBorders>
              <w:top w:val="nil"/>
              <w:left w:val="nil"/>
              <w:bottom w:val="single" w:sz="4" w:space="0" w:color="auto"/>
              <w:right w:val="single" w:sz="4" w:space="0" w:color="auto"/>
            </w:tcBorders>
            <w:shd w:val="clear" w:color="auto" w:fill="auto"/>
            <w:noWrap/>
            <w:vAlign w:val="bottom"/>
            <w:hideMark/>
          </w:tcPr>
          <w:p w14:paraId="6E97A453" w14:textId="20103A4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A87F02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C13CBB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Новотроицк</w:t>
            </w:r>
          </w:p>
        </w:tc>
        <w:tc>
          <w:tcPr>
            <w:tcW w:w="2127" w:type="dxa"/>
            <w:tcBorders>
              <w:top w:val="nil"/>
              <w:left w:val="nil"/>
              <w:bottom w:val="single" w:sz="4" w:space="0" w:color="auto"/>
              <w:right w:val="single" w:sz="4" w:space="0" w:color="auto"/>
            </w:tcBorders>
            <w:shd w:val="clear" w:color="auto" w:fill="auto"/>
            <w:noWrap/>
            <w:vAlign w:val="bottom"/>
            <w:hideMark/>
          </w:tcPr>
          <w:p w14:paraId="7E7B58B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Хабарное</w:t>
            </w:r>
          </w:p>
        </w:tc>
      </w:tr>
      <w:tr w:rsidR="008F6BD7" w:rsidRPr="008F6BD7" w14:paraId="101807C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9A9A4A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402</w:t>
            </w:r>
          </w:p>
        </w:tc>
        <w:tc>
          <w:tcPr>
            <w:tcW w:w="2745" w:type="dxa"/>
            <w:tcBorders>
              <w:top w:val="nil"/>
              <w:left w:val="nil"/>
              <w:bottom w:val="single" w:sz="4" w:space="0" w:color="auto"/>
              <w:right w:val="single" w:sz="4" w:space="0" w:color="auto"/>
            </w:tcBorders>
            <w:shd w:val="clear" w:color="auto" w:fill="auto"/>
            <w:noWrap/>
            <w:vAlign w:val="bottom"/>
            <w:hideMark/>
          </w:tcPr>
          <w:p w14:paraId="7C1DF7C0" w14:textId="5E017D8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4B6686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4CF0CC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Новотроицк</w:t>
            </w:r>
          </w:p>
        </w:tc>
        <w:tc>
          <w:tcPr>
            <w:tcW w:w="2127" w:type="dxa"/>
            <w:tcBorders>
              <w:top w:val="nil"/>
              <w:left w:val="nil"/>
              <w:bottom w:val="single" w:sz="4" w:space="0" w:color="auto"/>
              <w:right w:val="single" w:sz="4" w:space="0" w:color="auto"/>
            </w:tcBorders>
            <w:shd w:val="clear" w:color="auto" w:fill="auto"/>
            <w:noWrap/>
            <w:vAlign w:val="bottom"/>
            <w:hideMark/>
          </w:tcPr>
          <w:p w14:paraId="162B243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Новоникольск</w:t>
            </w:r>
          </w:p>
        </w:tc>
      </w:tr>
      <w:tr w:rsidR="008F6BD7" w:rsidRPr="008F6BD7" w14:paraId="340715A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4EE211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403</w:t>
            </w:r>
          </w:p>
        </w:tc>
        <w:tc>
          <w:tcPr>
            <w:tcW w:w="2745" w:type="dxa"/>
            <w:tcBorders>
              <w:top w:val="nil"/>
              <w:left w:val="nil"/>
              <w:bottom w:val="single" w:sz="4" w:space="0" w:color="auto"/>
              <w:right w:val="single" w:sz="4" w:space="0" w:color="auto"/>
            </w:tcBorders>
            <w:shd w:val="clear" w:color="auto" w:fill="auto"/>
            <w:noWrap/>
            <w:vAlign w:val="bottom"/>
            <w:hideMark/>
          </w:tcPr>
          <w:p w14:paraId="3E77A4F4" w14:textId="35166FA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EFFF0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BB33EC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Новотроицк</w:t>
            </w:r>
          </w:p>
        </w:tc>
        <w:tc>
          <w:tcPr>
            <w:tcW w:w="2127" w:type="dxa"/>
            <w:tcBorders>
              <w:top w:val="nil"/>
              <w:left w:val="nil"/>
              <w:bottom w:val="single" w:sz="4" w:space="0" w:color="auto"/>
              <w:right w:val="single" w:sz="4" w:space="0" w:color="auto"/>
            </w:tcBorders>
            <w:shd w:val="clear" w:color="auto" w:fill="auto"/>
            <w:noWrap/>
            <w:vAlign w:val="bottom"/>
            <w:hideMark/>
          </w:tcPr>
          <w:p w14:paraId="767CFD1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Новорудный</w:t>
            </w:r>
          </w:p>
        </w:tc>
      </w:tr>
      <w:tr w:rsidR="008F6BD7" w:rsidRPr="008F6BD7" w14:paraId="6C29358C"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ED78D7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404</w:t>
            </w:r>
          </w:p>
        </w:tc>
        <w:tc>
          <w:tcPr>
            <w:tcW w:w="2745" w:type="dxa"/>
            <w:tcBorders>
              <w:top w:val="nil"/>
              <w:left w:val="nil"/>
              <w:bottom w:val="single" w:sz="4" w:space="0" w:color="auto"/>
              <w:right w:val="single" w:sz="4" w:space="0" w:color="auto"/>
            </w:tcBorders>
            <w:shd w:val="clear" w:color="auto" w:fill="auto"/>
            <w:noWrap/>
            <w:vAlign w:val="bottom"/>
            <w:hideMark/>
          </w:tcPr>
          <w:p w14:paraId="7E5A5B6D" w14:textId="36541FE1"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B725EF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DB1A84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Новотроицк</w:t>
            </w:r>
          </w:p>
        </w:tc>
        <w:tc>
          <w:tcPr>
            <w:tcW w:w="2127" w:type="dxa"/>
            <w:tcBorders>
              <w:top w:val="nil"/>
              <w:left w:val="nil"/>
              <w:bottom w:val="single" w:sz="4" w:space="0" w:color="auto"/>
              <w:right w:val="single" w:sz="4" w:space="0" w:color="auto"/>
            </w:tcBorders>
            <w:shd w:val="clear" w:color="auto" w:fill="auto"/>
            <w:noWrap/>
            <w:vAlign w:val="bottom"/>
            <w:hideMark/>
          </w:tcPr>
          <w:p w14:paraId="4392A74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Новорудный</w:t>
            </w:r>
          </w:p>
        </w:tc>
      </w:tr>
      <w:tr w:rsidR="008F6BD7" w:rsidRPr="008F6BD7" w14:paraId="217761C9"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3F83060"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405</w:t>
            </w:r>
          </w:p>
        </w:tc>
        <w:tc>
          <w:tcPr>
            <w:tcW w:w="2745" w:type="dxa"/>
            <w:tcBorders>
              <w:top w:val="nil"/>
              <w:left w:val="nil"/>
              <w:bottom w:val="single" w:sz="4" w:space="0" w:color="auto"/>
              <w:right w:val="single" w:sz="4" w:space="0" w:color="auto"/>
            </w:tcBorders>
            <w:shd w:val="clear" w:color="auto" w:fill="auto"/>
            <w:noWrap/>
            <w:vAlign w:val="bottom"/>
            <w:hideMark/>
          </w:tcPr>
          <w:p w14:paraId="636497BB" w14:textId="4563E76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51DDE5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5E8722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город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4170DA6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Каргала</w:t>
            </w:r>
          </w:p>
        </w:tc>
      </w:tr>
      <w:tr w:rsidR="008F6BD7" w:rsidRPr="008F6BD7" w14:paraId="31AACD7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BEF109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406</w:t>
            </w:r>
          </w:p>
        </w:tc>
        <w:tc>
          <w:tcPr>
            <w:tcW w:w="2745" w:type="dxa"/>
            <w:tcBorders>
              <w:top w:val="nil"/>
              <w:left w:val="nil"/>
              <w:bottom w:val="single" w:sz="4" w:space="0" w:color="auto"/>
              <w:right w:val="single" w:sz="4" w:space="0" w:color="auto"/>
            </w:tcBorders>
            <w:shd w:val="clear" w:color="auto" w:fill="auto"/>
            <w:noWrap/>
            <w:vAlign w:val="bottom"/>
            <w:hideMark/>
          </w:tcPr>
          <w:p w14:paraId="1D5D6ADF" w14:textId="2B14EA2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3D9AF0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711C53F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66CF16C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поселок Нижнесакмарский</w:t>
            </w:r>
          </w:p>
        </w:tc>
      </w:tr>
      <w:tr w:rsidR="008F6BD7" w:rsidRPr="008F6BD7" w14:paraId="7CCC514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098B53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407</w:t>
            </w:r>
          </w:p>
        </w:tc>
        <w:tc>
          <w:tcPr>
            <w:tcW w:w="2745" w:type="dxa"/>
            <w:tcBorders>
              <w:top w:val="nil"/>
              <w:left w:val="nil"/>
              <w:bottom w:val="single" w:sz="4" w:space="0" w:color="auto"/>
              <w:right w:val="single" w:sz="4" w:space="0" w:color="auto"/>
            </w:tcBorders>
            <w:shd w:val="clear" w:color="auto" w:fill="auto"/>
            <w:noWrap/>
            <w:vAlign w:val="bottom"/>
            <w:hideMark/>
          </w:tcPr>
          <w:p w14:paraId="7D6C7277" w14:textId="6453CA0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470329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F52D8A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484E3EC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Каргала</w:t>
            </w:r>
          </w:p>
        </w:tc>
      </w:tr>
      <w:tr w:rsidR="008F6BD7" w:rsidRPr="008F6BD7" w14:paraId="03EE8C3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4556247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408</w:t>
            </w:r>
          </w:p>
        </w:tc>
        <w:tc>
          <w:tcPr>
            <w:tcW w:w="2745" w:type="dxa"/>
            <w:tcBorders>
              <w:top w:val="nil"/>
              <w:left w:val="nil"/>
              <w:bottom w:val="single" w:sz="4" w:space="0" w:color="auto"/>
              <w:right w:val="single" w:sz="4" w:space="0" w:color="auto"/>
            </w:tcBorders>
            <w:shd w:val="clear" w:color="auto" w:fill="auto"/>
            <w:noWrap/>
            <w:vAlign w:val="bottom"/>
            <w:hideMark/>
          </w:tcPr>
          <w:p w14:paraId="14C110BE" w14:textId="5AB880E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DAC0F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CC88C3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14B8785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Нижнесакмарский</w:t>
            </w:r>
          </w:p>
        </w:tc>
      </w:tr>
      <w:tr w:rsidR="008F6BD7" w:rsidRPr="008F6BD7" w14:paraId="0EE338E2"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7184BF56"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409</w:t>
            </w:r>
          </w:p>
        </w:tc>
        <w:tc>
          <w:tcPr>
            <w:tcW w:w="2745" w:type="dxa"/>
            <w:tcBorders>
              <w:top w:val="nil"/>
              <w:left w:val="nil"/>
              <w:bottom w:val="single" w:sz="4" w:space="0" w:color="auto"/>
              <w:right w:val="single" w:sz="4" w:space="0" w:color="auto"/>
            </w:tcBorders>
            <w:shd w:val="clear" w:color="auto" w:fill="auto"/>
            <w:noWrap/>
            <w:vAlign w:val="bottom"/>
            <w:hideMark/>
          </w:tcPr>
          <w:p w14:paraId="0CAD4566" w14:textId="17EAB485"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E4C16F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781A1BC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1CA8B2E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мкр. Поселок Ростоши</w:t>
            </w:r>
          </w:p>
        </w:tc>
      </w:tr>
      <w:tr w:rsidR="008F6BD7" w:rsidRPr="008F6BD7" w14:paraId="55651423"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E09F31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410</w:t>
            </w:r>
          </w:p>
        </w:tc>
        <w:tc>
          <w:tcPr>
            <w:tcW w:w="2745" w:type="dxa"/>
            <w:tcBorders>
              <w:top w:val="nil"/>
              <w:left w:val="nil"/>
              <w:bottom w:val="single" w:sz="4" w:space="0" w:color="auto"/>
              <w:right w:val="single" w:sz="4" w:space="0" w:color="auto"/>
            </w:tcBorders>
            <w:shd w:val="clear" w:color="auto" w:fill="auto"/>
            <w:noWrap/>
            <w:vAlign w:val="bottom"/>
            <w:hideMark/>
          </w:tcPr>
          <w:p w14:paraId="1EBFB404" w14:textId="2C94DAB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B69BE3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62B2353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69B1646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 Краснохолм</w:t>
            </w:r>
          </w:p>
        </w:tc>
      </w:tr>
      <w:tr w:rsidR="008F6BD7" w:rsidRPr="008F6BD7" w14:paraId="0779690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1C26B5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411</w:t>
            </w:r>
          </w:p>
        </w:tc>
        <w:tc>
          <w:tcPr>
            <w:tcW w:w="2745" w:type="dxa"/>
            <w:tcBorders>
              <w:top w:val="nil"/>
              <w:left w:val="nil"/>
              <w:bottom w:val="single" w:sz="4" w:space="0" w:color="auto"/>
              <w:right w:val="single" w:sz="4" w:space="0" w:color="auto"/>
            </w:tcBorders>
            <w:shd w:val="clear" w:color="auto" w:fill="auto"/>
            <w:noWrap/>
            <w:vAlign w:val="bottom"/>
            <w:hideMark/>
          </w:tcPr>
          <w:p w14:paraId="3A9BCBC8" w14:textId="56CE41A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5E58AD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20BB25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25C4BC5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мкр. Поселок Кушкуль</w:t>
            </w:r>
          </w:p>
        </w:tc>
      </w:tr>
      <w:tr w:rsidR="008F6BD7" w:rsidRPr="008F6BD7" w14:paraId="0CE4B16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7BF508A"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412</w:t>
            </w:r>
          </w:p>
        </w:tc>
        <w:tc>
          <w:tcPr>
            <w:tcW w:w="2745" w:type="dxa"/>
            <w:tcBorders>
              <w:top w:val="nil"/>
              <w:left w:val="nil"/>
              <w:bottom w:val="single" w:sz="4" w:space="0" w:color="auto"/>
              <w:right w:val="single" w:sz="4" w:space="0" w:color="auto"/>
            </w:tcBorders>
            <w:shd w:val="clear" w:color="auto" w:fill="auto"/>
            <w:noWrap/>
            <w:vAlign w:val="bottom"/>
            <w:hideMark/>
          </w:tcPr>
          <w:p w14:paraId="6181A8E7" w14:textId="2050F084"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6399FE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2BB82FAB"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5409894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Кушкуль</w:t>
            </w:r>
          </w:p>
        </w:tc>
      </w:tr>
      <w:tr w:rsidR="008F6BD7" w:rsidRPr="008F6BD7" w14:paraId="343B6E3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C759361"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413</w:t>
            </w:r>
          </w:p>
        </w:tc>
        <w:tc>
          <w:tcPr>
            <w:tcW w:w="2745" w:type="dxa"/>
            <w:tcBorders>
              <w:top w:val="nil"/>
              <w:left w:val="nil"/>
              <w:bottom w:val="single" w:sz="4" w:space="0" w:color="auto"/>
              <w:right w:val="single" w:sz="4" w:space="0" w:color="auto"/>
            </w:tcBorders>
            <w:shd w:val="clear" w:color="auto" w:fill="auto"/>
            <w:noWrap/>
            <w:vAlign w:val="bottom"/>
            <w:hideMark/>
          </w:tcPr>
          <w:p w14:paraId="05A3D279" w14:textId="7D047D4C"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8CE247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7594E5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581EE4C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Нижнесакмарский</w:t>
            </w:r>
          </w:p>
        </w:tc>
      </w:tr>
      <w:tr w:rsidR="008F6BD7" w:rsidRPr="008F6BD7" w14:paraId="5F08C6A6"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70068EE"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414</w:t>
            </w:r>
          </w:p>
        </w:tc>
        <w:tc>
          <w:tcPr>
            <w:tcW w:w="2745" w:type="dxa"/>
            <w:tcBorders>
              <w:top w:val="nil"/>
              <w:left w:val="nil"/>
              <w:bottom w:val="single" w:sz="4" w:space="0" w:color="auto"/>
              <w:right w:val="single" w:sz="4" w:space="0" w:color="auto"/>
            </w:tcBorders>
            <w:shd w:val="clear" w:color="auto" w:fill="auto"/>
            <w:noWrap/>
            <w:vAlign w:val="bottom"/>
            <w:hideMark/>
          </w:tcPr>
          <w:p w14:paraId="15C665B4" w14:textId="4BA62F09"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7386BC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4A8C874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0C2E15D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Куйбышева</w:t>
            </w:r>
          </w:p>
        </w:tc>
      </w:tr>
      <w:tr w:rsidR="008F6BD7" w:rsidRPr="008F6BD7" w14:paraId="471C8A80"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EB9BD9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415</w:t>
            </w:r>
          </w:p>
        </w:tc>
        <w:tc>
          <w:tcPr>
            <w:tcW w:w="2745" w:type="dxa"/>
            <w:tcBorders>
              <w:top w:val="nil"/>
              <w:left w:val="nil"/>
              <w:bottom w:val="single" w:sz="4" w:space="0" w:color="auto"/>
              <w:right w:val="single" w:sz="4" w:space="0" w:color="auto"/>
            </w:tcBorders>
            <w:shd w:val="clear" w:color="auto" w:fill="auto"/>
            <w:noWrap/>
            <w:vAlign w:val="bottom"/>
            <w:hideMark/>
          </w:tcPr>
          <w:p w14:paraId="66AA8020" w14:textId="3338837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6022FA8"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CEB065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2F5E137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Ростоши</w:t>
            </w:r>
          </w:p>
        </w:tc>
      </w:tr>
      <w:tr w:rsidR="008F6BD7" w:rsidRPr="008F6BD7" w14:paraId="148AE87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CFA300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416</w:t>
            </w:r>
          </w:p>
        </w:tc>
        <w:tc>
          <w:tcPr>
            <w:tcW w:w="2745" w:type="dxa"/>
            <w:tcBorders>
              <w:top w:val="nil"/>
              <w:left w:val="nil"/>
              <w:bottom w:val="single" w:sz="4" w:space="0" w:color="auto"/>
              <w:right w:val="single" w:sz="4" w:space="0" w:color="auto"/>
            </w:tcBorders>
            <w:shd w:val="clear" w:color="auto" w:fill="auto"/>
            <w:noWrap/>
            <w:vAlign w:val="bottom"/>
            <w:hideMark/>
          </w:tcPr>
          <w:p w14:paraId="15119374" w14:textId="532240A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E5275D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C80D6B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мкр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15B9D0C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поселок им Куйбышева</w:t>
            </w:r>
          </w:p>
        </w:tc>
      </w:tr>
      <w:tr w:rsidR="008F6BD7" w:rsidRPr="008F6BD7" w14:paraId="1A671B0A"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003E67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417</w:t>
            </w:r>
          </w:p>
        </w:tc>
        <w:tc>
          <w:tcPr>
            <w:tcW w:w="2745" w:type="dxa"/>
            <w:tcBorders>
              <w:top w:val="nil"/>
              <w:left w:val="nil"/>
              <w:bottom w:val="single" w:sz="4" w:space="0" w:color="auto"/>
              <w:right w:val="single" w:sz="4" w:space="0" w:color="auto"/>
            </w:tcBorders>
            <w:shd w:val="clear" w:color="auto" w:fill="auto"/>
            <w:noWrap/>
            <w:vAlign w:val="bottom"/>
            <w:hideMark/>
          </w:tcPr>
          <w:p w14:paraId="20ADD5B3" w14:textId="68D36F8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47EC05C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44A65D4A"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3D55A9FD"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мкр. Поселок им Куйбышева</w:t>
            </w:r>
          </w:p>
        </w:tc>
      </w:tr>
      <w:tr w:rsidR="008F6BD7" w:rsidRPr="008F6BD7" w14:paraId="6025250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0851718"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418</w:t>
            </w:r>
          </w:p>
        </w:tc>
        <w:tc>
          <w:tcPr>
            <w:tcW w:w="2745" w:type="dxa"/>
            <w:tcBorders>
              <w:top w:val="nil"/>
              <w:left w:val="nil"/>
              <w:bottom w:val="single" w:sz="4" w:space="0" w:color="auto"/>
              <w:right w:val="single" w:sz="4" w:space="0" w:color="auto"/>
            </w:tcBorders>
            <w:shd w:val="clear" w:color="auto" w:fill="auto"/>
            <w:noWrap/>
            <w:vAlign w:val="bottom"/>
            <w:hideMark/>
          </w:tcPr>
          <w:p w14:paraId="0CD399A3" w14:textId="2BD78C2B"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2CB9B23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6AF7EA6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43E9170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Каргала</w:t>
            </w:r>
          </w:p>
        </w:tc>
      </w:tr>
      <w:tr w:rsidR="008F6BD7" w:rsidRPr="008F6BD7" w14:paraId="27DF304E"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C0B8F29"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419</w:t>
            </w:r>
          </w:p>
        </w:tc>
        <w:tc>
          <w:tcPr>
            <w:tcW w:w="2745" w:type="dxa"/>
            <w:tcBorders>
              <w:top w:val="nil"/>
              <w:left w:val="nil"/>
              <w:bottom w:val="single" w:sz="4" w:space="0" w:color="auto"/>
              <w:right w:val="single" w:sz="4" w:space="0" w:color="auto"/>
            </w:tcBorders>
            <w:shd w:val="clear" w:color="auto" w:fill="auto"/>
            <w:noWrap/>
            <w:vAlign w:val="bottom"/>
            <w:hideMark/>
          </w:tcPr>
          <w:p w14:paraId="327FE226" w14:textId="4FADD91E"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F13A5D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5FCF1C3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277AAA2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мкр. 18 разъезд</w:t>
            </w:r>
          </w:p>
        </w:tc>
      </w:tr>
      <w:tr w:rsidR="008F6BD7" w:rsidRPr="008F6BD7" w14:paraId="50D38A6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384CDD67"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420</w:t>
            </w:r>
          </w:p>
        </w:tc>
        <w:tc>
          <w:tcPr>
            <w:tcW w:w="2745" w:type="dxa"/>
            <w:tcBorders>
              <w:top w:val="nil"/>
              <w:left w:val="nil"/>
              <w:bottom w:val="single" w:sz="4" w:space="0" w:color="auto"/>
              <w:right w:val="single" w:sz="4" w:space="0" w:color="auto"/>
            </w:tcBorders>
            <w:shd w:val="clear" w:color="auto" w:fill="auto"/>
            <w:noWrap/>
            <w:vAlign w:val="bottom"/>
            <w:hideMark/>
          </w:tcPr>
          <w:p w14:paraId="77D693AD" w14:textId="54C44B9D"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DEC5D3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6FBFF8B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32B47AB0"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Красный Партизан</w:t>
            </w:r>
          </w:p>
        </w:tc>
      </w:tr>
      <w:tr w:rsidR="008F6BD7" w:rsidRPr="008F6BD7" w14:paraId="7CFDBBC4"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E72654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421</w:t>
            </w:r>
          </w:p>
        </w:tc>
        <w:tc>
          <w:tcPr>
            <w:tcW w:w="2745" w:type="dxa"/>
            <w:tcBorders>
              <w:top w:val="nil"/>
              <w:left w:val="nil"/>
              <w:bottom w:val="single" w:sz="4" w:space="0" w:color="auto"/>
              <w:right w:val="single" w:sz="4" w:space="0" w:color="auto"/>
            </w:tcBorders>
            <w:shd w:val="clear" w:color="auto" w:fill="auto"/>
            <w:noWrap/>
            <w:vAlign w:val="bottom"/>
            <w:hideMark/>
          </w:tcPr>
          <w:p w14:paraId="65A4C516" w14:textId="4DB2B412"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D29CAD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4757588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7CEBCBFE"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Ростоши</w:t>
            </w:r>
          </w:p>
        </w:tc>
      </w:tr>
      <w:tr w:rsidR="008F6BD7" w:rsidRPr="008F6BD7" w14:paraId="2FE0D9E8"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2D194F02"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422</w:t>
            </w:r>
          </w:p>
        </w:tc>
        <w:tc>
          <w:tcPr>
            <w:tcW w:w="2745" w:type="dxa"/>
            <w:tcBorders>
              <w:top w:val="nil"/>
              <w:left w:val="nil"/>
              <w:bottom w:val="single" w:sz="4" w:space="0" w:color="auto"/>
              <w:right w:val="single" w:sz="4" w:space="0" w:color="auto"/>
            </w:tcBorders>
            <w:shd w:val="clear" w:color="auto" w:fill="auto"/>
            <w:noWrap/>
            <w:vAlign w:val="bottom"/>
            <w:hideMark/>
          </w:tcPr>
          <w:p w14:paraId="3EF8BC7E" w14:textId="7B0FE728"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6764138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54DEF2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19DC34C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мкр Поселок Ростоши</w:t>
            </w:r>
          </w:p>
        </w:tc>
      </w:tr>
      <w:tr w:rsidR="008F6BD7" w:rsidRPr="008F6BD7" w14:paraId="527E43ED"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6014748B"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423</w:t>
            </w:r>
          </w:p>
        </w:tc>
        <w:tc>
          <w:tcPr>
            <w:tcW w:w="2745" w:type="dxa"/>
            <w:tcBorders>
              <w:top w:val="nil"/>
              <w:left w:val="nil"/>
              <w:bottom w:val="single" w:sz="4" w:space="0" w:color="auto"/>
              <w:right w:val="single" w:sz="4" w:space="0" w:color="auto"/>
            </w:tcBorders>
            <w:shd w:val="clear" w:color="auto" w:fill="auto"/>
            <w:noWrap/>
            <w:vAlign w:val="bottom"/>
            <w:hideMark/>
          </w:tcPr>
          <w:p w14:paraId="0BC7DB7B" w14:textId="780FCB8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D3BAF2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45BAA70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24A7C00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поселок им Куйбышева</w:t>
            </w:r>
          </w:p>
        </w:tc>
      </w:tr>
      <w:tr w:rsidR="008F6BD7" w:rsidRPr="008F6BD7" w14:paraId="69C89CDB"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100B935"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424</w:t>
            </w:r>
          </w:p>
        </w:tc>
        <w:tc>
          <w:tcPr>
            <w:tcW w:w="2745" w:type="dxa"/>
            <w:tcBorders>
              <w:top w:val="nil"/>
              <w:left w:val="nil"/>
              <w:bottom w:val="single" w:sz="4" w:space="0" w:color="auto"/>
              <w:right w:val="single" w:sz="4" w:space="0" w:color="auto"/>
            </w:tcBorders>
            <w:shd w:val="clear" w:color="auto" w:fill="auto"/>
            <w:noWrap/>
            <w:vAlign w:val="bottom"/>
            <w:hideMark/>
          </w:tcPr>
          <w:p w14:paraId="23CE057D" w14:textId="3D9C2306"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31B5611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65A1FD9"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1A848AAC"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Куйбышева</w:t>
            </w:r>
          </w:p>
        </w:tc>
      </w:tr>
      <w:tr w:rsidR="008F6BD7" w:rsidRPr="008F6BD7" w14:paraId="52E9251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0367C7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lastRenderedPageBreak/>
              <w:t>425</w:t>
            </w:r>
          </w:p>
        </w:tc>
        <w:tc>
          <w:tcPr>
            <w:tcW w:w="2745" w:type="dxa"/>
            <w:tcBorders>
              <w:top w:val="nil"/>
              <w:left w:val="nil"/>
              <w:bottom w:val="single" w:sz="4" w:space="0" w:color="auto"/>
              <w:right w:val="single" w:sz="4" w:space="0" w:color="auto"/>
            </w:tcBorders>
            <w:shd w:val="clear" w:color="auto" w:fill="auto"/>
            <w:noWrap/>
            <w:vAlign w:val="bottom"/>
            <w:hideMark/>
          </w:tcPr>
          <w:p w14:paraId="555295B6" w14:textId="3BE0EDA7"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5C4639D6"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0D25B4F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7A9C229F"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Стройгородок</w:t>
            </w:r>
          </w:p>
        </w:tc>
      </w:tr>
      <w:tr w:rsidR="008F6BD7" w:rsidRPr="008F6BD7" w14:paraId="7C19F48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5541FDBD"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426</w:t>
            </w:r>
          </w:p>
        </w:tc>
        <w:tc>
          <w:tcPr>
            <w:tcW w:w="2745" w:type="dxa"/>
            <w:tcBorders>
              <w:top w:val="nil"/>
              <w:left w:val="nil"/>
              <w:bottom w:val="single" w:sz="4" w:space="0" w:color="auto"/>
              <w:right w:val="single" w:sz="4" w:space="0" w:color="auto"/>
            </w:tcBorders>
            <w:shd w:val="clear" w:color="auto" w:fill="auto"/>
            <w:noWrap/>
            <w:vAlign w:val="bottom"/>
            <w:hideMark/>
          </w:tcPr>
          <w:p w14:paraId="5FB00F94" w14:textId="7C73A4DF"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0528B6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79BA4102"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795CE714"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 Стройгородок</w:t>
            </w:r>
          </w:p>
        </w:tc>
      </w:tr>
      <w:tr w:rsidR="008F6BD7" w:rsidRPr="008F6BD7" w14:paraId="05181CF1"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AC5FE04"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427</w:t>
            </w:r>
          </w:p>
        </w:tc>
        <w:tc>
          <w:tcPr>
            <w:tcW w:w="2745" w:type="dxa"/>
            <w:tcBorders>
              <w:top w:val="nil"/>
              <w:left w:val="nil"/>
              <w:bottom w:val="single" w:sz="4" w:space="0" w:color="auto"/>
              <w:right w:val="single" w:sz="4" w:space="0" w:color="auto"/>
            </w:tcBorders>
            <w:shd w:val="clear" w:color="auto" w:fill="auto"/>
            <w:noWrap/>
            <w:vAlign w:val="bottom"/>
            <w:hideMark/>
          </w:tcPr>
          <w:p w14:paraId="68AE8A63" w14:textId="4E9776A0"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0AFFD4E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3967835"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0E8E532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Кушкуль</w:t>
            </w:r>
          </w:p>
        </w:tc>
      </w:tr>
      <w:tr w:rsidR="008F6BD7" w:rsidRPr="008F6BD7" w14:paraId="6C2AB59F" w14:textId="77777777" w:rsidTr="008F6BD7">
        <w:trPr>
          <w:trHeight w:val="300"/>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14:paraId="091AF803" w14:textId="77777777" w:rsidR="008F6BD7" w:rsidRPr="008F6BD7" w:rsidRDefault="008F6BD7" w:rsidP="008F6BD7">
            <w:pPr>
              <w:spacing w:after="0" w:line="240" w:lineRule="auto"/>
              <w:jc w:val="right"/>
              <w:rPr>
                <w:rFonts w:ascii="Calibri" w:eastAsia="Times New Roman" w:hAnsi="Calibri" w:cs="Calibri"/>
                <w:color w:val="000000"/>
                <w:sz w:val="22"/>
              </w:rPr>
            </w:pPr>
            <w:r w:rsidRPr="008F6BD7">
              <w:rPr>
                <w:rFonts w:ascii="Calibri" w:eastAsia="Times New Roman" w:hAnsi="Calibri" w:cs="Calibri"/>
                <w:color w:val="000000"/>
                <w:sz w:val="22"/>
              </w:rPr>
              <w:t>428</w:t>
            </w:r>
          </w:p>
        </w:tc>
        <w:tc>
          <w:tcPr>
            <w:tcW w:w="2745" w:type="dxa"/>
            <w:tcBorders>
              <w:top w:val="nil"/>
              <w:left w:val="nil"/>
              <w:bottom w:val="single" w:sz="4" w:space="0" w:color="auto"/>
              <w:right w:val="single" w:sz="4" w:space="0" w:color="auto"/>
            </w:tcBorders>
            <w:shd w:val="clear" w:color="auto" w:fill="auto"/>
            <w:noWrap/>
            <w:vAlign w:val="bottom"/>
            <w:hideMark/>
          </w:tcPr>
          <w:p w14:paraId="6AA92FE1" w14:textId="008F1B2A" w:rsidR="008F6BD7" w:rsidRPr="008F6BD7" w:rsidRDefault="008F6BD7" w:rsidP="008F6BD7">
            <w:pPr>
              <w:spacing w:after="0" w:line="240" w:lineRule="auto"/>
              <w:rPr>
                <w:rFonts w:ascii="Calibri" w:eastAsia="Times New Roman" w:hAnsi="Calibri" w:cs="Calibri"/>
                <w:color w:val="000000"/>
                <w:sz w:val="22"/>
              </w:rPr>
            </w:pPr>
            <w:r>
              <w:rPr>
                <w:rFonts w:ascii="Calibri" w:eastAsia="Times New Roman" w:hAnsi="Calibri" w:cs="Calibri"/>
                <w:color w:val="000000"/>
                <w:sz w:val="22"/>
              </w:rPr>
              <w:t>Оренбургская область</w:t>
            </w:r>
          </w:p>
        </w:tc>
        <w:tc>
          <w:tcPr>
            <w:tcW w:w="2126" w:type="dxa"/>
            <w:tcBorders>
              <w:top w:val="nil"/>
              <w:left w:val="nil"/>
              <w:bottom w:val="single" w:sz="4" w:space="0" w:color="auto"/>
              <w:right w:val="single" w:sz="4" w:space="0" w:color="auto"/>
            </w:tcBorders>
            <w:shd w:val="clear" w:color="auto" w:fill="auto"/>
            <w:noWrap/>
            <w:vAlign w:val="bottom"/>
            <w:hideMark/>
          </w:tcPr>
          <w:p w14:paraId="779EABB1"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 </w:t>
            </w:r>
          </w:p>
        </w:tc>
        <w:tc>
          <w:tcPr>
            <w:tcW w:w="2268" w:type="dxa"/>
            <w:tcBorders>
              <w:top w:val="nil"/>
              <w:left w:val="nil"/>
              <w:bottom w:val="single" w:sz="4" w:space="0" w:color="auto"/>
              <w:right w:val="single" w:sz="4" w:space="0" w:color="auto"/>
            </w:tcBorders>
            <w:shd w:val="clear" w:color="auto" w:fill="auto"/>
            <w:noWrap/>
            <w:vAlign w:val="bottom"/>
            <w:hideMark/>
          </w:tcPr>
          <w:p w14:paraId="1D2DA727"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г Оренбург</w:t>
            </w:r>
          </w:p>
        </w:tc>
        <w:tc>
          <w:tcPr>
            <w:tcW w:w="2127" w:type="dxa"/>
            <w:tcBorders>
              <w:top w:val="nil"/>
              <w:left w:val="nil"/>
              <w:bottom w:val="single" w:sz="4" w:space="0" w:color="auto"/>
              <w:right w:val="single" w:sz="4" w:space="0" w:color="auto"/>
            </w:tcBorders>
            <w:shd w:val="clear" w:color="auto" w:fill="auto"/>
            <w:noWrap/>
            <w:vAlign w:val="bottom"/>
            <w:hideMark/>
          </w:tcPr>
          <w:p w14:paraId="7B7254C3" w14:textId="77777777" w:rsidR="008F6BD7" w:rsidRPr="008F6BD7" w:rsidRDefault="008F6BD7" w:rsidP="008F6BD7">
            <w:pPr>
              <w:spacing w:after="0" w:line="240" w:lineRule="auto"/>
              <w:rPr>
                <w:rFonts w:ascii="Calibri" w:eastAsia="Times New Roman" w:hAnsi="Calibri" w:cs="Calibri"/>
                <w:color w:val="000000"/>
                <w:sz w:val="22"/>
              </w:rPr>
            </w:pPr>
            <w:r w:rsidRPr="008F6BD7">
              <w:rPr>
                <w:rFonts w:ascii="Calibri" w:eastAsia="Times New Roman" w:hAnsi="Calibri" w:cs="Calibri"/>
                <w:color w:val="000000"/>
                <w:sz w:val="22"/>
              </w:rPr>
              <w:t>поселок Кушкуль</w:t>
            </w:r>
          </w:p>
        </w:tc>
      </w:tr>
    </w:tbl>
    <w:p w14:paraId="77CCB6C9" w14:textId="77777777" w:rsidR="008F6BD7" w:rsidRDefault="008F6BD7" w:rsidP="0063115D">
      <w:pPr>
        <w:spacing w:after="0" w:line="240" w:lineRule="auto"/>
        <w:contextualSpacing/>
        <w:jc w:val="right"/>
        <w:rPr>
          <w:rFonts w:ascii="Tahoma" w:hAnsi="Tahoma" w:cs="Tahoma"/>
          <w:szCs w:val="20"/>
        </w:rPr>
      </w:pPr>
    </w:p>
    <w:p w14:paraId="7A1025B0" w14:textId="77777777" w:rsidR="008F6BD7" w:rsidRDefault="008F6BD7" w:rsidP="0063115D">
      <w:pPr>
        <w:spacing w:after="0" w:line="240" w:lineRule="auto"/>
        <w:contextualSpacing/>
        <w:jc w:val="right"/>
        <w:rPr>
          <w:rFonts w:ascii="Tahoma" w:hAnsi="Tahoma" w:cs="Tahoma"/>
          <w:szCs w:val="20"/>
        </w:rPr>
      </w:pPr>
    </w:p>
    <w:p w14:paraId="64EB7E9E" w14:textId="428AE0BD" w:rsidR="008F6BD7" w:rsidRDefault="008F6BD7" w:rsidP="0063115D">
      <w:pPr>
        <w:spacing w:after="0" w:line="240" w:lineRule="auto"/>
        <w:contextualSpacing/>
        <w:jc w:val="right"/>
        <w:rPr>
          <w:rFonts w:ascii="Tahoma" w:hAnsi="Tahoma" w:cs="Tahoma"/>
          <w:szCs w:val="20"/>
        </w:rPr>
      </w:pPr>
    </w:p>
    <w:p w14:paraId="64DC8F6B" w14:textId="52EC757E" w:rsidR="008F6BD7" w:rsidRPr="008F6BD7" w:rsidRDefault="008F6BD7" w:rsidP="008F6BD7">
      <w:pPr>
        <w:spacing w:after="0" w:line="240" w:lineRule="auto"/>
        <w:contextualSpacing/>
        <w:jc w:val="center"/>
        <w:rPr>
          <w:rFonts w:ascii="Tahoma" w:hAnsi="Tahoma" w:cs="Tahoma"/>
          <w:b/>
          <w:szCs w:val="20"/>
        </w:rPr>
      </w:pPr>
      <w:r w:rsidRPr="008F6BD7">
        <w:rPr>
          <w:rFonts w:ascii="Tahoma" w:hAnsi="Tahoma" w:cs="Tahoma"/>
          <w:b/>
          <w:szCs w:val="20"/>
        </w:rPr>
        <w:t>Свердловский филиал</w:t>
      </w:r>
    </w:p>
    <w:p w14:paraId="6B186F02" w14:textId="0A98834F" w:rsidR="008F6BD7" w:rsidRDefault="008F6BD7" w:rsidP="0063115D">
      <w:pPr>
        <w:spacing w:after="0" w:line="240" w:lineRule="auto"/>
        <w:contextualSpacing/>
        <w:jc w:val="right"/>
        <w:rPr>
          <w:rFonts w:ascii="Tahoma" w:hAnsi="Tahoma" w:cs="Tahoma"/>
          <w:szCs w:val="20"/>
        </w:rPr>
      </w:pPr>
    </w:p>
    <w:tbl>
      <w:tblPr>
        <w:tblW w:w="10060" w:type="dxa"/>
        <w:tblLook w:val="04A0" w:firstRow="1" w:lastRow="0" w:firstColumn="1" w:lastColumn="0" w:noHBand="0" w:noVBand="1"/>
      </w:tblPr>
      <w:tblGrid>
        <w:gridCol w:w="820"/>
        <w:gridCol w:w="2719"/>
        <w:gridCol w:w="2126"/>
        <w:gridCol w:w="2268"/>
        <w:gridCol w:w="2127"/>
      </w:tblGrid>
      <w:tr w:rsidR="008F6BD7" w:rsidRPr="008F6BD7" w14:paraId="7AE076D3" w14:textId="77777777" w:rsidTr="008F6BD7">
        <w:trPr>
          <w:trHeight w:val="300"/>
        </w:trPr>
        <w:tc>
          <w:tcPr>
            <w:tcW w:w="82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481F01C"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 п/п</w:t>
            </w:r>
          </w:p>
        </w:tc>
        <w:tc>
          <w:tcPr>
            <w:tcW w:w="2719" w:type="dxa"/>
            <w:tcBorders>
              <w:top w:val="single" w:sz="4" w:space="0" w:color="auto"/>
              <w:left w:val="nil"/>
              <w:bottom w:val="single" w:sz="4" w:space="0" w:color="auto"/>
              <w:right w:val="single" w:sz="4" w:space="0" w:color="auto"/>
            </w:tcBorders>
            <w:shd w:val="clear" w:color="000000" w:fill="BFBFBF"/>
            <w:vAlign w:val="center"/>
            <w:hideMark/>
          </w:tcPr>
          <w:p w14:paraId="77E54380"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Регион</w:t>
            </w:r>
          </w:p>
        </w:tc>
        <w:tc>
          <w:tcPr>
            <w:tcW w:w="2126" w:type="dxa"/>
            <w:tcBorders>
              <w:top w:val="single" w:sz="4" w:space="0" w:color="auto"/>
              <w:left w:val="nil"/>
              <w:bottom w:val="single" w:sz="4" w:space="0" w:color="auto"/>
              <w:right w:val="single" w:sz="4" w:space="0" w:color="auto"/>
            </w:tcBorders>
            <w:shd w:val="clear" w:color="000000" w:fill="BFBFBF"/>
            <w:vAlign w:val="center"/>
            <w:hideMark/>
          </w:tcPr>
          <w:p w14:paraId="315B83D5"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Район</w:t>
            </w:r>
          </w:p>
        </w:tc>
        <w:tc>
          <w:tcPr>
            <w:tcW w:w="2268" w:type="dxa"/>
            <w:tcBorders>
              <w:top w:val="single" w:sz="4" w:space="0" w:color="auto"/>
              <w:left w:val="nil"/>
              <w:bottom w:val="single" w:sz="4" w:space="0" w:color="auto"/>
              <w:right w:val="single" w:sz="4" w:space="0" w:color="auto"/>
            </w:tcBorders>
            <w:shd w:val="clear" w:color="000000" w:fill="BFBFBF"/>
            <w:vAlign w:val="center"/>
            <w:hideMark/>
          </w:tcPr>
          <w:p w14:paraId="1EDD3F73"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Город / Населенный пункт 1</w:t>
            </w:r>
          </w:p>
        </w:tc>
        <w:tc>
          <w:tcPr>
            <w:tcW w:w="2127" w:type="dxa"/>
            <w:tcBorders>
              <w:top w:val="single" w:sz="4" w:space="0" w:color="auto"/>
              <w:left w:val="nil"/>
              <w:bottom w:val="single" w:sz="4" w:space="0" w:color="auto"/>
              <w:right w:val="single" w:sz="4" w:space="0" w:color="auto"/>
            </w:tcBorders>
            <w:shd w:val="clear" w:color="000000" w:fill="BFBFBF"/>
            <w:vAlign w:val="center"/>
            <w:hideMark/>
          </w:tcPr>
          <w:p w14:paraId="28D7D3AE"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Населенный пункт 2</w:t>
            </w:r>
          </w:p>
        </w:tc>
      </w:tr>
      <w:tr w:rsidR="008F6BD7" w:rsidRPr="008F6BD7" w14:paraId="6930514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03B7AD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w:t>
            </w:r>
          </w:p>
        </w:tc>
        <w:tc>
          <w:tcPr>
            <w:tcW w:w="2719" w:type="dxa"/>
            <w:tcBorders>
              <w:top w:val="nil"/>
              <w:left w:val="nil"/>
              <w:bottom w:val="single" w:sz="4" w:space="0" w:color="auto"/>
              <w:right w:val="single" w:sz="4" w:space="0" w:color="auto"/>
            </w:tcBorders>
            <w:shd w:val="clear" w:color="auto" w:fill="auto"/>
            <w:noWrap/>
            <w:vAlign w:val="center"/>
            <w:hideMark/>
          </w:tcPr>
          <w:p w14:paraId="54E412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AF18C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4564E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2E0AA3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Асбестовский</w:t>
            </w:r>
          </w:p>
        </w:tc>
      </w:tr>
      <w:tr w:rsidR="008F6BD7" w:rsidRPr="008F6BD7" w14:paraId="54BE6CA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DAAE57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w:t>
            </w:r>
          </w:p>
        </w:tc>
        <w:tc>
          <w:tcPr>
            <w:tcW w:w="2719" w:type="dxa"/>
            <w:tcBorders>
              <w:top w:val="nil"/>
              <w:left w:val="nil"/>
              <w:bottom w:val="single" w:sz="4" w:space="0" w:color="auto"/>
              <w:right w:val="single" w:sz="4" w:space="0" w:color="auto"/>
            </w:tcBorders>
            <w:shd w:val="clear" w:color="auto" w:fill="auto"/>
            <w:noWrap/>
            <w:vAlign w:val="center"/>
            <w:hideMark/>
          </w:tcPr>
          <w:p w14:paraId="2031C3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23D5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9C9A2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777168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Западный</w:t>
            </w:r>
          </w:p>
        </w:tc>
      </w:tr>
      <w:tr w:rsidR="008F6BD7" w:rsidRPr="008F6BD7" w14:paraId="0782CA2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85A9EE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w:t>
            </w:r>
          </w:p>
        </w:tc>
        <w:tc>
          <w:tcPr>
            <w:tcW w:w="2719" w:type="dxa"/>
            <w:tcBorders>
              <w:top w:val="nil"/>
              <w:left w:val="nil"/>
              <w:bottom w:val="single" w:sz="4" w:space="0" w:color="auto"/>
              <w:right w:val="single" w:sz="4" w:space="0" w:color="auto"/>
            </w:tcBorders>
            <w:shd w:val="clear" w:color="auto" w:fill="auto"/>
            <w:noWrap/>
            <w:vAlign w:val="center"/>
            <w:hideMark/>
          </w:tcPr>
          <w:p w14:paraId="378FD1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6AA8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DC3464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576CE4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Асбестовский</w:t>
            </w:r>
          </w:p>
        </w:tc>
      </w:tr>
      <w:tr w:rsidR="008F6BD7" w:rsidRPr="008F6BD7" w14:paraId="7812824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F926E1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w:t>
            </w:r>
          </w:p>
        </w:tc>
        <w:tc>
          <w:tcPr>
            <w:tcW w:w="2719" w:type="dxa"/>
            <w:tcBorders>
              <w:top w:val="nil"/>
              <w:left w:val="nil"/>
              <w:bottom w:val="single" w:sz="4" w:space="0" w:color="auto"/>
              <w:right w:val="single" w:sz="4" w:space="0" w:color="auto"/>
            </w:tcBorders>
            <w:shd w:val="clear" w:color="auto" w:fill="auto"/>
            <w:noWrap/>
            <w:vAlign w:val="center"/>
            <w:hideMark/>
          </w:tcPr>
          <w:p w14:paraId="6F9586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66ED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59FC3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1D198BB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Западный</w:t>
            </w:r>
          </w:p>
        </w:tc>
      </w:tr>
      <w:tr w:rsidR="008F6BD7" w:rsidRPr="008F6BD7" w14:paraId="2D7BACE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91D264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w:t>
            </w:r>
          </w:p>
        </w:tc>
        <w:tc>
          <w:tcPr>
            <w:tcW w:w="2719" w:type="dxa"/>
            <w:tcBorders>
              <w:top w:val="nil"/>
              <w:left w:val="nil"/>
              <w:bottom w:val="single" w:sz="4" w:space="0" w:color="auto"/>
              <w:right w:val="single" w:sz="4" w:space="0" w:color="auto"/>
            </w:tcBorders>
            <w:shd w:val="clear" w:color="auto" w:fill="auto"/>
            <w:noWrap/>
            <w:vAlign w:val="center"/>
            <w:hideMark/>
          </w:tcPr>
          <w:p w14:paraId="6E5334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1245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D06FD3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302C45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Зыряновский</w:t>
            </w:r>
          </w:p>
        </w:tc>
      </w:tr>
      <w:tr w:rsidR="008F6BD7" w:rsidRPr="008F6BD7" w14:paraId="1B48AFD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CA462C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w:t>
            </w:r>
          </w:p>
        </w:tc>
        <w:tc>
          <w:tcPr>
            <w:tcW w:w="2719" w:type="dxa"/>
            <w:tcBorders>
              <w:top w:val="nil"/>
              <w:left w:val="nil"/>
              <w:bottom w:val="single" w:sz="4" w:space="0" w:color="auto"/>
              <w:right w:val="single" w:sz="4" w:space="0" w:color="auto"/>
            </w:tcBorders>
            <w:shd w:val="clear" w:color="auto" w:fill="auto"/>
            <w:noWrap/>
            <w:vAlign w:val="center"/>
            <w:hideMark/>
          </w:tcPr>
          <w:p w14:paraId="496E05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D1C7D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6EC35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1EDCE4F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Нейвинский</w:t>
            </w:r>
          </w:p>
        </w:tc>
      </w:tr>
      <w:tr w:rsidR="008F6BD7" w:rsidRPr="008F6BD7" w14:paraId="702FBBF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E8EE2A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w:t>
            </w:r>
          </w:p>
        </w:tc>
        <w:tc>
          <w:tcPr>
            <w:tcW w:w="2719" w:type="dxa"/>
            <w:tcBorders>
              <w:top w:val="nil"/>
              <w:left w:val="nil"/>
              <w:bottom w:val="single" w:sz="4" w:space="0" w:color="auto"/>
              <w:right w:val="single" w:sz="4" w:space="0" w:color="auto"/>
            </w:tcBorders>
            <w:shd w:val="clear" w:color="auto" w:fill="auto"/>
            <w:noWrap/>
            <w:vAlign w:val="center"/>
            <w:hideMark/>
          </w:tcPr>
          <w:p w14:paraId="5A9B3F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CD8E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8EBAB6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441B8E5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Нейво-Шайтанский</w:t>
            </w:r>
          </w:p>
        </w:tc>
      </w:tr>
      <w:tr w:rsidR="008F6BD7" w:rsidRPr="008F6BD7" w14:paraId="1564655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24A432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w:t>
            </w:r>
          </w:p>
        </w:tc>
        <w:tc>
          <w:tcPr>
            <w:tcW w:w="2719" w:type="dxa"/>
            <w:tcBorders>
              <w:top w:val="nil"/>
              <w:left w:val="nil"/>
              <w:bottom w:val="single" w:sz="4" w:space="0" w:color="auto"/>
              <w:right w:val="single" w:sz="4" w:space="0" w:color="auto"/>
            </w:tcBorders>
            <w:shd w:val="clear" w:color="auto" w:fill="auto"/>
            <w:noWrap/>
            <w:vAlign w:val="center"/>
            <w:hideMark/>
          </w:tcPr>
          <w:p w14:paraId="25FEFBF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1539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35E00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083FDF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Озеро</w:t>
            </w:r>
          </w:p>
        </w:tc>
      </w:tr>
      <w:tr w:rsidR="008F6BD7" w:rsidRPr="008F6BD7" w14:paraId="3C3979D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790218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w:t>
            </w:r>
          </w:p>
        </w:tc>
        <w:tc>
          <w:tcPr>
            <w:tcW w:w="2719" w:type="dxa"/>
            <w:tcBorders>
              <w:top w:val="nil"/>
              <w:left w:val="nil"/>
              <w:bottom w:val="single" w:sz="4" w:space="0" w:color="auto"/>
              <w:right w:val="single" w:sz="4" w:space="0" w:color="auto"/>
            </w:tcBorders>
            <w:shd w:val="clear" w:color="auto" w:fill="auto"/>
            <w:noWrap/>
            <w:vAlign w:val="center"/>
            <w:hideMark/>
          </w:tcPr>
          <w:p w14:paraId="7F6231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10C0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EA69AD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788FB5A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Мелкозерово</w:t>
            </w:r>
          </w:p>
        </w:tc>
      </w:tr>
      <w:tr w:rsidR="008F6BD7" w:rsidRPr="008F6BD7" w14:paraId="28EDF1B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40374B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w:t>
            </w:r>
          </w:p>
        </w:tc>
        <w:tc>
          <w:tcPr>
            <w:tcW w:w="2719" w:type="dxa"/>
            <w:tcBorders>
              <w:top w:val="nil"/>
              <w:left w:val="nil"/>
              <w:bottom w:val="single" w:sz="4" w:space="0" w:color="auto"/>
              <w:right w:val="single" w:sz="4" w:space="0" w:color="auto"/>
            </w:tcBorders>
            <w:shd w:val="clear" w:color="auto" w:fill="auto"/>
            <w:noWrap/>
            <w:vAlign w:val="center"/>
            <w:hideMark/>
          </w:tcPr>
          <w:p w14:paraId="13A0400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C5405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B40E28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w:t>
            </w:r>
          </w:p>
        </w:tc>
        <w:tc>
          <w:tcPr>
            <w:tcW w:w="2127" w:type="dxa"/>
            <w:tcBorders>
              <w:top w:val="nil"/>
              <w:left w:val="nil"/>
              <w:bottom w:val="single" w:sz="4" w:space="0" w:color="auto"/>
              <w:right w:val="single" w:sz="4" w:space="0" w:color="auto"/>
            </w:tcBorders>
            <w:shd w:val="clear" w:color="auto" w:fill="auto"/>
            <w:noWrap/>
            <w:vAlign w:val="bottom"/>
            <w:hideMark/>
          </w:tcPr>
          <w:p w14:paraId="033F27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4EBA57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B60084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w:t>
            </w:r>
          </w:p>
        </w:tc>
        <w:tc>
          <w:tcPr>
            <w:tcW w:w="2719" w:type="dxa"/>
            <w:tcBorders>
              <w:top w:val="nil"/>
              <w:left w:val="nil"/>
              <w:bottom w:val="single" w:sz="4" w:space="0" w:color="auto"/>
              <w:right w:val="single" w:sz="4" w:space="0" w:color="auto"/>
            </w:tcBorders>
            <w:shd w:val="clear" w:color="auto" w:fill="auto"/>
            <w:noWrap/>
            <w:vAlign w:val="center"/>
            <w:hideMark/>
          </w:tcPr>
          <w:p w14:paraId="3E2964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F7E5C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5361C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Арамашево</w:t>
            </w:r>
          </w:p>
        </w:tc>
        <w:tc>
          <w:tcPr>
            <w:tcW w:w="2127" w:type="dxa"/>
            <w:tcBorders>
              <w:top w:val="nil"/>
              <w:left w:val="nil"/>
              <w:bottom w:val="single" w:sz="4" w:space="0" w:color="auto"/>
              <w:right w:val="single" w:sz="4" w:space="0" w:color="auto"/>
            </w:tcBorders>
            <w:shd w:val="clear" w:color="auto" w:fill="auto"/>
            <w:noWrap/>
            <w:vAlign w:val="bottom"/>
            <w:hideMark/>
          </w:tcPr>
          <w:p w14:paraId="47F59F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2B4782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F37445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w:t>
            </w:r>
          </w:p>
        </w:tc>
        <w:tc>
          <w:tcPr>
            <w:tcW w:w="2719" w:type="dxa"/>
            <w:tcBorders>
              <w:top w:val="nil"/>
              <w:left w:val="nil"/>
              <w:bottom w:val="single" w:sz="4" w:space="0" w:color="auto"/>
              <w:right w:val="single" w:sz="4" w:space="0" w:color="auto"/>
            </w:tcBorders>
            <w:shd w:val="clear" w:color="auto" w:fill="auto"/>
            <w:noWrap/>
            <w:vAlign w:val="center"/>
            <w:hideMark/>
          </w:tcPr>
          <w:p w14:paraId="164642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723A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947F3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Бубчиково</w:t>
            </w:r>
          </w:p>
        </w:tc>
        <w:tc>
          <w:tcPr>
            <w:tcW w:w="2127" w:type="dxa"/>
            <w:tcBorders>
              <w:top w:val="nil"/>
              <w:left w:val="nil"/>
              <w:bottom w:val="single" w:sz="4" w:space="0" w:color="auto"/>
              <w:right w:val="single" w:sz="4" w:space="0" w:color="auto"/>
            </w:tcBorders>
            <w:shd w:val="clear" w:color="auto" w:fill="auto"/>
            <w:noWrap/>
            <w:vAlign w:val="bottom"/>
            <w:hideMark/>
          </w:tcPr>
          <w:p w14:paraId="385F7FB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E8A5F9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0738CF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w:t>
            </w:r>
          </w:p>
        </w:tc>
        <w:tc>
          <w:tcPr>
            <w:tcW w:w="2719" w:type="dxa"/>
            <w:tcBorders>
              <w:top w:val="nil"/>
              <w:left w:val="nil"/>
              <w:bottom w:val="single" w:sz="4" w:space="0" w:color="auto"/>
              <w:right w:val="single" w:sz="4" w:space="0" w:color="auto"/>
            </w:tcBorders>
            <w:shd w:val="clear" w:color="auto" w:fill="auto"/>
            <w:noWrap/>
            <w:vAlign w:val="center"/>
            <w:hideMark/>
          </w:tcPr>
          <w:p w14:paraId="0BF313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2CE7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0AE87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Бунькова</w:t>
            </w:r>
          </w:p>
        </w:tc>
        <w:tc>
          <w:tcPr>
            <w:tcW w:w="2127" w:type="dxa"/>
            <w:tcBorders>
              <w:top w:val="nil"/>
              <w:left w:val="nil"/>
              <w:bottom w:val="single" w:sz="4" w:space="0" w:color="auto"/>
              <w:right w:val="single" w:sz="4" w:space="0" w:color="auto"/>
            </w:tcBorders>
            <w:shd w:val="clear" w:color="auto" w:fill="auto"/>
            <w:noWrap/>
            <w:vAlign w:val="bottom"/>
            <w:hideMark/>
          </w:tcPr>
          <w:p w14:paraId="229378B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926B97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D82FC2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w:t>
            </w:r>
          </w:p>
        </w:tc>
        <w:tc>
          <w:tcPr>
            <w:tcW w:w="2719" w:type="dxa"/>
            <w:tcBorders>
              <w:top w:val="nil"/>
              <w:left w:val="nil"/>
              <w:bottom w:val="single" w:sz="4" w:space="0" w:color="auto"/>
              <w:right w:val="single" w:sz="4" w:space="0" w:color="auto"/>
            </w:tcBorders>
            <w:shd w:val="clear" w:color="auto" w:fill="auto"/>
            <w:noWrap/>
            <w:vAlign w:val="center"/>
            <w:hideMark/>
          </w:tcPr>
          <w:p w14:paraId="5510302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913DC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9FDF0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Бучина</w:t>
            </w:r>
          </w:p>
        </w:tc>
        <w:tc>
          <w:tcPr>
            <w:tcW w:w="2127" w:type="dxa"/>
            <w:tcBorders>
              <w:top w:val="nil"/>
              <w:left w:val="nil"/>
              <w:bottom w:val="single" w:sz="4" w:space="0" w:color="auto"/>
              <w:right w:val="single" w:sz="4" w:space="0" w:color="auto"/>
            </w:tcBorders>
            <w:shd w:val="clear" w:color="auto" w:fill="auto"/>
            <w:noWrap/>
            <w:vAlign w:val="bottom"/>
            <w:hideMark/>
          </w:tcPr>
          <w:p w14:paraId="5DFCDF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48D86E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DA629E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w:t>
            </w:r>
          </w:p>
        </w:tc>
        <w:tc>
          <w:tcPr>
            <w:tcW w:w="2719" w:type="dxa"/>
            <w:tcBorders>
              <w:top w:val="nil"/>
              <w:left w:val="nil"/>
              <w:bottom w:val="single" w:sz="4" w:space="0" w:color="auto"/>
              <w:right w:val="single" w:sz="4" w:space="0" w:color="auto"/>
            </w:tcBorders>
            <w:shd w:val="clear" w:color="auto" w:fill="auto"/>
            <w:noWrap/>
            <w:vAlign w:val="center"/>
            <w:hideMark/>
          </w:tcPr>
          <w:p w14:paraId="1AA25F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3D6B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9487C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Синячиха</w:t>
            </w:r>
          </w:p>
        </w:tc>
        <w:tc>
          <w:tcPr>
            <w:tcW w:w="2127" w:type="dxa"/>
            <w:tcBorders>
              <w:top w:val="nil"/>
              <w:left w:val="nil"/>
              <w:bottom w:val="single" w:sz="4" w:space="0" w:color="auto"/>
              <w:right w:val="single" w:sz="4" w:space="0" w:color="auto"/>
            </w:tcBorders>
            <w:shd w:val="clear" w:color="auto" w:fill="auto"/>
            <w:noWrap/>
            <w:vAlign w:val="bottom"/>
            <w:hideMark/>
          </w:tcPr>
          <w:p w14:paraId="1CE3A7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901A49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47C2CB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w:t>
            </w:r>
          </w:p>
        </w:tc>
        <w:tc>
          <w:tcPr>
            <w:tcW w:w="2719" w:type="dxa"/>
            <w:tcBorders>
              <w:top w:val="nil"/>
              <w:left w:val="nil"/>
              <w:bottom w:val="single" w:sz="4" w:space="0" w:color="auto"/>
              <w:right w:val="single" w:sz="4" w:space="0" w:color="auto"/>
            </w:tcBorders>
            <w:shd w:val="clear" w:color="auto" w:fill="auto"/>
            <w:noWrap/>
            <w:vAlign w:val="center"/>
            <w:hideMark/>
          </w:tcPr>
          <w:p w14:paraId="4ACB83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6E7F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62326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Голубковское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7D84C1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460DA0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F1456E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w:t>
            </w:r>
          </w:p>
        </w:tc>
        <w:tc>
          <w:tcPr>
            <w:tcW w:w="2719" w:type="dxa"/>
            <w:tcBorders>
              <w:top w:val="nil"/>
              <w:left w:val="nil"/>
              <w:bottom w:val="single" w:sz="4" w:space="0" w:color="auto"/>
              <w:right w:val="single" w:sz="4" w:space="0" w:color="auto"/>
            </w:tcBorders>
            <w:shd w:val="clear" w:color="auto" w:fill="auto"/>
            <w:noWrap/>
            <w:vAlign w:val="center"/>
            <w:hideMark/>
          </w:tcPr>
          <w:p w14:paraId="4A5797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623F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D26584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Ельничная</w:t>
            </w:r>
          </w:p>
        </w:tc>
        <w:tc>
          <w:tcPr>
            <w:tcW w:w="2127" w:type="dxa"/>
            <w:tcBorders>
              <w:top w:val="nil"/>
              <w:left w:val="nil"/>
              <w:bottom w:val="single" w:sz="4" w:space="0" w:color="auto"/>
              <w:right w:val="single" w:sz="4" w:space="0" w:color="auto"/>
            </w:tcBorders>
            <w:shd w:val="clear" w:color="auto" w:fill="auto"/>
            <w:noWrap/>
            <w:vAlign w:val="bottom"/>
            <w:hideMark/>
          </w:tcPr>
          <w:p w14:paraId="2315BF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75FD7E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2985B4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w:t>
            </w:r>
          </w:p>
        </w:tc>
        <w:tc>
          <w:tcPr>
            <w:tcW w:w="2719" w:type="dxa"/>
            <w:tcBorders>
              <w:top w:val="nil"/>
              <w:left w:val="nil"/>
              <w:bottom w:val="single" w:sz="4" w:space="0" w:color="auto"/>
              <w:right w:val="single" w:sz="4" w:space="0" w:color="auto"/>
            </w:tcBorders>
            <w:shd w:val="clear" w:color="auto" w:fill="auto"/>
            <w:noWrap/>
            <w:vAlign w:val="center"/>
            <w:hideMark/>
          </w:tcPr>
          <w:p w14:paraId="09F1FF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EB07C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A9685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Измоденово</w:t>
            </w:r>
          </w:p>
        </w:tc>
        <w:tc>
          <w:tcPr>
            <w:tcW w:w="2127" w:type="dxa"/>
            <w:tcBorders>
              <w:top w:val="nil"/>
              <w:left w:val="nil"/>
              <w:bottom w:val="single" w:sz="4" w:space="0" w:color="auto"/>
              <w:right w:val="single" w:sz="4" w:space="0" w:color="auto"/>
            </w:tcBorders>
            <w:shd w:val="clear" w:color="auto" w:fill="auto"/>
            <w:noWrap/>
            <w:vAlign w:val="bottom"/>
            <w:hideMark/>
          </w:tcPr>
          <w:p w14:paraId="4B953D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283C2B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2E983F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w:t>
            </w:r>
          </w:p>
        </w:tc>
        <w:tc>
          <w:tcPr>
            <w:tcW w:w="2719" w:type="dxa"/>
            <w:tcBorders>
              <w:top w:val="nil"/>
              <w:left w:val="nil"/>
              <w:bottom w:val="single" w:sz="4" w:space="0" w:color="auto"/>
              <w:right w:val="single" w:sz="4" w:space="0" w:color="auto"/>
            </w:tcBorders>
            <w:shd w:val="clear" w:color="auto" w:fill="auto"/>
            <w:noWrap/>
            <w:vAlign w:val="center"/>
            <w:hideMark/>
          </w:tcPr>
          <w:p w14:paraId="037881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0E205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5FB6C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Кировское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2981C5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54281E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3D24EF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w:t>
            </w:r>
          </w:p>
        </w:tc>
        <w:tc>
          <w:tcPr>
            <w:tcW w:w="2719" w:type="dxa"/>
            <w:tcBorders>
              <w:top w:val="nil"/>
              <w:left w:val="nil"/>
              <w:bottom w:val="single" w:sz="4" w:space="0" w:color="auto"/>
              <w:right w:val="single" w:sz="4" w:space="0" w:color="auto"/>
            </w:tcBorders>
            <w:shd w:val="clear" w:color="auto" w:fill="auto"/>
            <w:noWrap/>
            <w:vAlign w:val="center"/>
            <w:hideMark/>
          </w:tcPr>
          <w:p w14:paraId="762CE5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6586F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8F6F94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Кишкинское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15C72E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EE685E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37F79A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w:t>
            </w:r>
          </w:p>
        </w:tc>
        <w:tc>
          <w:tcPr>
            <w:tcW w:w="2719" w:type="dxa"/>
            <w:tcBorders>
              <w:top w:val="nil"/>
              <w:left w:val="nil"/>
              <w:bottom w:val="single" w:sz="4" w:space="0" w:color="auto"/>
              <w:right w:val="single" w:sz="4" w:space="0" w:color="auto"/>
            </w:tcBorders>
            <w:shd w:val="clear" w:color="auto" w:fill="auto"/>
            <w:noWrap/>
            <w:vAlign w:val="center"/>
            <w:hideMark/>
          </w:tcPr>
          <w:p w14:paraId="3C6ACE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88539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A071C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Клевакино</w:t>
            </w:r>
          </w:p>
        </w:tc>
        <w:tc>
          <w:tcPr>
            <w:tcW w:w="2127" w:type="dxa"/>
            <w:tcBorders>
              <w:top w:val="nil"/>
              <w:left w:val="nil"/>
              <w:bottom w:val="single" w:sz="4" w:space="0" w:color="auto"/>
              <w:right w:val="single" w:sz="4" w:space="0" w:color="auto"/>
            </w:tcBorders>
            <w:shd w:val="clear" w:color="auto" w:fill="auto"/>
            <w:noWrap/>
            <w:vAlign w:val="bottom"/>
            <w:hideMark/>
          </w:tcPr>
          <w:p w14:paraId="5DCA247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9DB469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CAB0AF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w:t>
            </w:r>
          </w:p>
        </w:tc>
        <w:tc>
          <w:tcPr>
            <w:tcW w:w="2719" w:type="dxa"/>
            <w:tcBorders>
              <w:top w:val="nil"/>
              <w:left w:val="nil"/>
              <w:bottom w:val="single" w:sz="4" w:space="0" w:color="auto"/>
              <w:right w:val="single" w:sz="4" w:space="0" w:color="auto"/>
            </w:tcBorders>
            <w:shd w:val="clear" w:color="auto" w:fill="auto"/>
            <w:noWrap/>
            <w:vAlign w:val="center"/>
            <w:hideMark/>
          </w:tcPr>
          <w:p w14:paraId="28D073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F4AA2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83025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Коптелово</w:t>
            </w:r>
          </w:p>
        </w:tc>
        <w:tc>
          <w:tcPr>
            <w:tcW w:w="2127" w:type="dxa"/>
            <w:tcBorders>
              <w:top w:val="nil"/>
              <w:left w:val="nil"/>
              <w:bottom w:val="single" w:sz="4" w:space="0" w:color="auto"/>
              <w:right w:val="single" w:sz="4" w:space="0" w:color="auto"/>
            </w:tcBorders>
            <w:shd w:val="clear" w:color="auto" w:fill="auto"/>
            <w:noWrap/>
            <w:vAlign w:val="bottom"/>
            <w:hideMark/>
          </w:tcPr>
          <w:p w14:paraId="7A2649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6A487A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C2FFC0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w:t>
            </w:r>
          </w:p>
        </w:tc>
        <w:tc>
          <w:tcPr>
            <w:tcW w:w="2719" w:type="dxa"/>
            <w:tcBorders>
              <w:top w:val="nil"/>
              <w:left w:val="nil"/>
              <w:bottom w:val="single" w:sz="4" w:space="0" w:color="auto"/>
              <w:right w:val="single" w:sz="4" w:space="0" w:color="auto"/>
            </w:tcBorders>
            <w:shd w:val="clear" w:color="auto" w:fill="auto"/>
            <w:noWrap/>
            <w:vAlign w:val="center"/>
            <w:hideMark/>
          </w:tcPr>
          <w:p w14:paraId="37E464F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0262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686AB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Костино</w:t>
            </w:r>
          </w:p>
        </w:tc>
        <w:tc>
          <w:tcPr>
            <w:tcW w:w="2127" w:type="dxa"/>
            <w:tcBorders>
              <w:top w:val="nil"/>
              <w:left w:val="nil"/>
              <w:bottom w:val="single" w:sz="4" w:space="0" w:color="auto"/>
              <w:right w:val="single" w:sz="4" w:space="0" w:color="auto"/>
            </w:tcBorders>
            <w:shd w:val="clear" w:color="auto" w:fill="auto"/>
            <w:noWrap/>
            <w:vAlign w:val="bottom"/>
            <w:hideMark/>
          </w:tcPr>
          <w:p w14:paraId="7769F33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131FF0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0F5097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w:t>
            </w:r>
          </w:p>
        </w:tc>
        <w:tc>
          <w:tcPr>
            <w:tcW w:w="2719" w:type="dxa"/>
            <w:tcBorders>
              <w:top w:val="nil"/>
              <w:left w:val="nil"/>
              <w:bottom w:val="single" w:sz="4" w:space="0" w:color="auto"/>
              <w:right w:val="single" w:sz="4" w:space="0" w:color="auto"/>
            </w:tcBorders>
            <w:shd w:val="clear" w:color="auto" w:fill="auto"/>
            <w:noWrap/>
            <w:vAlign w:val="center"/>
            <w:hideMark/>
          </w:tcPr>
          <w:p w14:paraId="337978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03E4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E56B6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Курорт-Самоцвет</w:t>
            </w:r>
          </w:p>
        </w:tc>
        <w:tc>
          <w:tcPr>
            <w:tcW w:w="2127" w:type="dxa"/>
            <w:tcBorders>
              <w:top w:val="nil"/>
              <w:left w:val="nil"/>
              <w:bottom w:val="single" w:sz="4" w:space="0" w:color="auto"/>
              <w:right w:val="single" w:sz="4" w:space="0" w:color="auto"/>
            </w:tcBorders>
            <w:shd w:val="clear" w:color="auto" w:fill="auto"/>
            <w:noWrap/>
            <w:vAlign w:val="bottom"/>
            <w:hideMark/>
          </w:tcPr>
          <w:p w14:paraId="0F9A65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34F323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610C59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w:t>
            </w:r>
          </w:p>
        </w:tc>
        <w:tc>
          <w:tcPr>
            <w:tcW w:w="2719" w:type="dxa"/>
            <w:tcBorders>
              <w:top w:val="nil"/>
              <w:left w:val="nil"/>
              <w:bottom w:val="single" w:sz="4" w:space="0" w:color="auto"/>
              <w:right w:val="single" w:sz="4" w:space="0" w:color="auto"/>
            </w:tcBorders>
            <w:shd w:val="clear" w:color="auto" w:fill="auto"/>
            <w:noWrap/>
            <w:vAlign w:val="center"/>
            <w:hideMark/>
          </w:tcPr>
          <w:p w14:paraId="2C7938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6DF0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1B0D8B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Махнёво</w:t>
            </w:r>
          </w:p>
        </w:tc>
        <w:tc>
          <w:tcPr>
            <w:tcW w:w="2127" w:type="dxa"/>
            <w:tcBorders>
              <w:top w:val="nil"/>
              <w:left w:val="nil"/>
              <w:bottom w:val="single" w:sz="4" w:space="0" w:color="auto"/>
              <w:right w:val="single" w:sz="4" w:space="0" w:color="auto"/>
            </w:tcBorders>
            <w:shd w:val="clear" w:color="auto" w:fill="auto"/>
            <w:noWrap/>
            <w:vAlign w:val="bottom"/>
            <w:hideMark/>
          </w:tcPr>
          <w:p w14:paraId="68759E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9BBC0B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045BF3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w:t>
            </w:r>
          </w:p>
        </w:tc>
        <w:tc>
          <w:tcPr>
            <w:tcW w:w="2719" w:type="dxa"/>
            <w:tcBorders>
              <w:top w:val="nil"/>
              <w:left w:val="nil"/>
              <w:bottom w:val="single" w:sz="4" w:space="0" w:color="auto"/>
              <w:right w:val="single" w:sz="4" w:space="0" w:color="auto"/>
            </w:tcBorders>
            <w:shd w:val="clear" w:color="auto" w:fill="auto"/>
            <w:noWrap/>
            <w:vAlign w:val="center"/>
            <w:hideMark/>
          </w:tcPr>
          <w:p w14:paraId="5EC5A8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D9645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1EAFB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Мугай</w:t>
            </w:r>
          </w:p>
        </w:tc>
        <w:tc>
          <w:tcPr>
            <w:tcW w:w="2127" w:type="dxa"/>
            <w:tcBorders>
              <w:top w:val="nil"/>
              <w:left w:val="nil"/>
              <w:bottom w:val="single" w:sz="4" w:space="0" w:color="auto"/>
              <w:right w:val="single" w:sz="4" w:space="0" w:color="auto"/>
            </w:tcBorders>
            <w:shd w:val="clear" w:color="auto" w:fill="auto"/>
            <w:noWrap/>
            <w:vAlign w:val="bottom"/>
            <w:hideMark/>
          </w:tcPr>
          <w:p w14:paraId="1EC2296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4775A6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2DE0ED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w:t>
            </w:r>
          </w:p>
        </w:tc>
        <w:tc>
          <w:tcPr>
            <w:tcW w:w="2719" w:type="dxa"/>
            <w:tcBorders>
              <w:top w:val="nil"/>
              <w:left w:val="nil"/>
              <w:bottom w:val="single" w:sz="4" w:space="0" w:color="auto"/>
              <w:right w:val="single" w:sz="4" w:space="0" w:color="auto"/>
            </w:tcBorders>
            <w:shd w:val="clear" w:color="auto" w:fill="auto"/>
            <w:noWrap/>
            <w:vAlign w:val="center"/>
            <w:hideMark/>
          </w:tcPr>
          <w:p w14:paraId="2BEB40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B272F4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94E56F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Муратково</w:t>
            </w:r>
          </w:p>
        </w:tc>
        <w:tc>
          <w:tcPr>
            <w:tcW w:w="2127" w:type="dxa"/>
            <w:tcBorders>
              <w:top w:val="nil"/>
              <w:left w:val="nil"/>
              <w:bottom w:val="single" w:sz="4" w:space="0" w:color="auto"/>
              <w:right w:val="single" w:sz="4" w:space="0" w:color="auto"/>
            </w:tcBorders>
            <w:shd w:val="clear" w:color="auto" w:fill="auto"/>
            <w:noWrap/>
            <w:vAlign w:val="bottom"/>
            <w:hideMark/>
          </w:tcPr>
          <w:p w14:paraId="3D6B32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D49D37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1D3BB4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w:t>
            </w:r>
          </w:p>
        </w:tc>
        <w:tc>
          <w:tcPr>
            <w:tcW w:w="2719" w:type="dxa"/>
            <w:tcBorders>
              <w:top w:val="nil"/>
              <w:left w:val="nil"/>
              <w:bottom w:val="single" w:sz="4" w:space="0" w:color="auto"/>
              <w:right w:val="single" w:sz="4" w:space="0" w:color="auto"/>
            </w:tcBorders>
            <w:shd w:val="clear" w:color="auto" w:fill="auto"/>
            <w:noWrap/>
            <w:vAlign w:val="center"/>
            <w:hideMark/>
          </w:tcPr>
          <w:p w14:paraId="32C413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71D4F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A6F3DB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Невьянское</w:t>
            </w:r>
          </w:p>
        </w:tc>
        <w:tc>
          <w:tcPr>
            <w:tcW w:w="2127" w:type="dxa"/>
            <w:tcBorders>
              <w:top w:val="nil"/>
              <w:left w:val="nil"/>
              <w:bottom w:val="single" w:sz="4" w:space="0" w:color="auto"/>
              <w:right w:val="single" w:sz="4" w:space="0" w:color="auto"/>
            </w:tcBorders>
            <w:shd w:val="clear" w:color="auto" w:fill="auto"/>
            <w:noWrap/>
            <w:vAlign w:val="bottom"/>
            <w:hideMark/>
          </w:tcPr>
          <w:p w14:paraId="08A000C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87A679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4415C0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w:t>
            </w:r>
          </w:p>
        </w:tc>
        <w:tc>
          <w:tcPr>
            <w:tcW w:w="2719" w:type="dxa"/>
            <w:tcBorders>
              <w:top w:val="nil"/>
              <w:left w:val="nil"/>
              <w:bottom w:val="single" w:sz="4" w:space="0" w:color="auto"/>
              <w:right w:val="single" w:sz="4" w:space="0" w:color="auto"/>
            </w:tcBorders>
            <w:shd w:val="clear" w:color="auto" w:fill="auto"/>
            <w:noWrap/>
            <w:vAlign w:val="center"/>
            <w:hideMark/>
          </w:tcPr>
          <w:p w14:paraId="2A7491E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0EDD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65859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Синячиха</w:t>
            </w:r>
          </w:p>
        </w:tc>
        <w:tc>
          <w:tcPr>
            <w:tcW w:w="2127" w:type="dxa"/>
            <w:tcBorders>
              <w:top w:val="nil"/>
              <w:left w:val="nil"/>
              <w:bottom w:val="single" w:sz="4" w:space="0" w:color="auto"/>
              <w:right w:val="single" w:sz="4" w:space="0" w:color="auto"/>
            </w:tcBorders>
            <w:shd w:val="clear" w:color="auto" w:fill="auto"/>
            <w:noWrap/>
            <w:vAlign w:val="bottom"/>
            <w:hideMark/>
          </w:tcPr>
          <w:p w14:paraId="765F13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97F9D0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AE5D27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w:t>
            </w:r>
          </w:p>
        </w:tc>
        <w:tc>
          <w:tcPr>
            <w:tcW w:w="2719" w:type="dxa"/>
            <w:tcBorders>
              <w:top w:val="nil"/>
              <w:left w:val="nil"/>
              <w:bottom w:val="single" w:sz="4" w:space="0" w:color="auto"/>
              <w:right w:val="single" w:sz="4" w:space="0" w:color="auto"/>
            </w:tcBorders>
            <w:shd w:val="clear" w:color="auto" w:fill="auto"/>
            <w:noWrap/>
            <w:vAlign w:val="center"/>
            <w:hideMark/>
          </w:tcPr>
          <w:p w14:paraId="6DC816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1A66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FCCC8E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Новоямово</w:t>
            </w:r>
          </w:p>
        </w:tc>
        <w:tc>
          <w:tcPr>
            <w:tcW w:w="2127" w:type="dxa"/>
            <w:tcBorders>
              <w:top w:val="nil"/>
              <w:left w:val="nil"/>
              <w:bottom w:val="single" w:sz="4" w:space="0" w:color="auto"/>
              <w:right w:val="single" w:sz="4" w:space="0" w:color="auto"/>
            </w:tcBorders>
            <w:shd w:val="clear" w:color="auto" w:fill="auto"/>
            <w:noWrap/>
            <w:vAlign w:val="bottom"/>
            <w:hideMark/>
          </w:tcPr>
          <w:p w14:paraId="6E43C8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95AA7C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FB84EF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w:t>
            </w:r>
          </w:p>
        </w:tc>
        <w:tc>
          <w:tcPr>
            <w:tcW w:w="2719" w:type="dxa"/>
            <w:tcBorders>
              <w:top w:val="nil"/>
              <w:left w:val="nil"/>
              <w:bottom w:val="single" w:sz="4" w:space="0" w:color="auto"/>
              <w:right w:val="single" w:sz="4" w:space="0" w:color="auto"/>
            </w:tcBorders>
            <w:shd w:val="clear" w:color="auto" w:fill="auto"/>
            <w:noWrap/>
            <w:vAlign w:val="center"/>
            <w:hideMark/>
          </w:tcPr>
          <w:p w14:paraId="0CBB2F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410A7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DF4FAF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Санкино</w:t>
            </w:r>
          </w:p>
        </w:tc>
        <w:tc>
          <w:tcPr>
            <w:tcW w:w="2127" w:type="dxa"/>
            <w:tcBorders>
              <w:top w:val="nil"/>
              <w:left w:val="nil"/>
              <w:bottom w:val="single" w:sz="4" w:space="0" w:color="auto"/>
              <w:right w:val="single" w:sz="4" w:space="0" w:color="auto"/>
            </w:tcBorders>
            <w:shd w:val="clear" w:color="auto" w:fill="auto"/>
            <w:noWrap/>
            <w:vAlign w:val="bottom"/>
            <w:hideMark/>
          </w:tcPr>
          <w:p w14:paraId="0A4D7A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31A7C4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5E27CA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w:t>
            </w:r>
          </w:p>
        </w:tc>
        <w:tc>
          <w:tcPr>
            <w:tcW w:w="2719" w:type="dxa"/>
            <w:tcBorders>
              <w:top w:val="nil"/>
              <w:left w:val="nil"/>
              <w:bottom w:val="single" w:sz="4" w:space="0" w:color="auto"/>
              <w:right w:val="single" w:sz="4" w:space="0" w:color="auto"/>
            </w:tcBorders>
            <w:shd w:val="clear" w:color="auto" w:fill="auto"/>
            <w:noWrap/>
            <w:vAlign w:val="center"/>
            <w:hideMark/>
          </w:tcPr>
          <w:p w14:paraId="5CD47E2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F7E7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774EF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Строкинка</w:t>
            </w:r>
          </w:p>
        </w:tc>
        <w:tc>
          <w:tcPr>
            <w:tcW w:w="2127" w:type="dxa"/>
            <w:tcBorders>
              <w:top w:val="nil"/>
              <w:left w:val="nil"/>
              <w:bottom w:val="single" w:sz="4" w:space="0" w:color="auto"/>
              <w:right w:val="single" w:sz="4" w:space="0" w:color="auto"/>
            </w:tcBorders>
            <w:shd w:val="clear" w:color="auto" w:fill="auto"/>
            <w:noWrap/>
            <w:vAlign w:val="bottom"/>
            <w:hideMark/>
          </w:tcPr>
          <w:p w14:paraId="0C27EF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347DFC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A1F682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w:t>
            </w:r>
          </w:p>
        </w:tc>
        <w:tc>
          <w:tcPr>
            <w:tcW w:w="2719" w:type="dxa"/>
            <w:tcBorders>
              <w:top w:val="nil"/>
              <w:left w:val="nil"/>
              <w:bottom w:val="single" w:sz="4" w:space="0" w:color="auto"/>
              <w:right w:val="single" w:sz="4" w:space="0" w:color="auto"/>
            </w:tcBorders>
            <w:shd w:val="clear" w:color="auto" w:fill="auto"/>
            <w:noWrap/>
            <w:vAlign w:val="center"/>
            <w:hideMark/>
          </w:tcPr>
          <w:p w14:paraId="01EC1D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3496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E735FE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Ялунинское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1B31DF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DAD3E8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60A32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w:t>
            </w:r>
          </w:p>
        </w:tc>
        <w:tc>
          <w:tcPr>
            <w:tcW w:w="2719" w:type="dxa"/>
            <w:tcBorders>
              <w:top w:val="nil"/>
              <w:left w:val="nil"/>
              <w:bottom w:val="single" w:sz="4" w:space="0" w:color="auto"/>
              <w:right w:val="single" w:sz="4" w:space="0" w:color="auto"/>
            </w:tcBorders>
            <w:shd w:val="clear" w:color="auto" w:fill="auto"/>
            <w:noWrap/>
            <w:vAlign w:val="center"/>
            <w:hideMark/>
          </w:tcPr>
          <w:p w14:paraId="315F91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65FA1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Алапаевский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53716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Ясашная</w:t>
            </w:r>
          </w:p>
        </w:tc>
        <w:tc>
          <w:tcPr>
            <w:tcW w:w="2127" w:type="dxa"/>
            <w:tcBorders>
              <w:top w:val="nil"/>
              <w:left w:val="nil"/>
              <w:bottom w:val="single" w:sz="4" w:space="0" w:color="auto"/>
              <w:right w:val="single" w:sz="4" w:space="0" w:color="auto"/>
            </w:tcBorders>
            <w:shd w:val="clear" w:color="auto" w:fill="auto"/>
            <w:noWrap/>
            <w:vAlign w:val="bottom"/>
            <w:hideMark/>
          </w:tcPr>
          <w:p w14:paraId="5D735C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4BF76A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A4489B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w:t>
            </w:r>
          </w:p>
        </w:tc>
        <w:tc>
          <w:tcPr>
            <w:tcW w:w="2719" w:type="dxa"/>
            <w:tcBorders>
              <w:top w:val="nil"/>
              <w:left w:val="nil"/>
              <w:bottom w:val="single" w:sz="4" w:space="0" w:color="auto"/>
              <w:right w:val="single" w:sz="4" w:space="0" w:color="auto"/>
            </w:tcBorders>
            <w:shd w:val="clear" w:color="auto" w:fill="auto"/>
            <w:noWrap/>
            <w:vAlign w:val="center"/>
            <w:hideMark/>
          </w:tcPr>
          <w:p w14:paraId="62645F6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FAC49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Артемовский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F8713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Артемовский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0C0707B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426DE5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037E4F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w:t>
            </w:r>
          </w:p>
        </w:tc>
        <w:tc>
          <w:tcPr>
            <w:tcW w:w="2719" w:type="dxa"/>
            <w:tcBorders>
              <w:top w:val="nil"/>
              <w:left w:val="nil"/>
              <w:bottom w:val="single" w:sz="4" w:space="0" w:color="auto"/>
              <w:right w:val="single" w:sz="4" w:space="0" w:color="auto"/>
            </w:tcBorders>
            <w:shd w:val="clear" w:color="auto" w:fill="auto"/>
            <w:noWrap/>
            <w:vAlign w:val="center"/>
            <w:hideMark/>
          </w:tcPr>
          <w:p w14:paraId="3B56F0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574CD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Артемовский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D2C3C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Буланаш</w:t>
            </w:r>
          </w:p>
        </w:tc>
        <w:tc>
          <w:tcPr>
            <w:tcW w:w="2127" w:type="dxa"/>
            <w:tcBorders>
              <w:top w:val="nil"/>
              <w:left w:val="nil"/>
              <w:bottom w:val="single" w:sz="4" w:space="0" w:color="auto"/>
              <w:right w:val="single" w:sz="4" w:space="0" w:color="auto"/>
            </w:tcBorders>
            <w:shd w:val="clear" w:color="auto" w:fill="auto"/>
            <w:noWrap/>
            <w:vAlign w:val="bottom"/>
            <w:hideMark/>
          </w:tcPr>
          <w:p w14:paraId="050CB9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C75661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22D522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w:t>
            </w:r>
          </w:p>
        </w:tc>
        <w:tc>
          <w:tcPr>
            <w:tcW w:w="2719" w:type="dxa"/>
            <w:tcBorders>
              <w:top w:val="nil"/>
              <w:left w:val="nil"/>
              <w:bottom w:val="single" w:sz="4" w:space="0" w:color="auto"/>
              <w:right w:val="single" w:sz="4" w:space="0" w:color="auto"/>
            </w:tcBorders>
            <w:shd w:val="clear" w:color="auto" w:fill="auto"/>
            <w:noWrap/>
            <w:vAlign w:val="center"/>
            <w:hideMark/>
          </w:tcPr>
          <w:p w14:paraId="4FB6719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31C2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10129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24B19A3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5F9D5D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EDAD50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w:t>
            </w:r>
          </w:p>
        </w:tc>
        <w:tc>
          <w:tcPr>
            <w:tcW w:w="2719" w:type="dxa"/>
            <w:tcBorders>
              <w:top w:val="nil"/>
              <w:left w:val="nil"/>
              <w:bottom w:val="single" w:sz="4" w:space="0" w:color="auto"/>
              <w:right w:val="single" w:sz="4" w:space="0" w:color="auto"/>
            </w:tcBorders>
            <w:shd w:val="clear" w:color="auto" w:fill="auto"/>
            <w:noWrap/>
            <w:vAlign w:val="center"/>
            <w:hideMark/>
          </w:tcPr>
          <w:p w14:paraId="3C2BBDD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1EDFC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C7CE7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Клевакинское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1EDB81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D91A0A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C8D099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39</w:t>
            </w:r>
          </w:p>
        </w:tc>
        <w:tc>
          <w:tcPr>
            <w:tcW w:w="2719" w:type="dxa"/>
            <w:tcBorders>
              <w:top w:val="nil"/>
              <w:left w:val="nil"/>
              <w:bottom w:val="single" w:sz="4" w:space="0" w:color="auto"/>
              <w:right w:val="single" w:sz="4" w:space="0" w:color="auto"/>
            </w:tcBorders>
            <w:shd w:val="clear" w:color="auto" w:fill="auto"/>
            <w:noWrap/>
            <w:vAlign w:val="center"/>
            <w:hideMark/>
          </w:tcPr>
          <w:p w14:paraId="09B5F5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94E4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F130D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Костоусово</w:t>
            </w:r>
          </w:p>
        </w:tc>
        <w:tc>
          <w:tcPr>
            <w:tcW w:w="2127" w:type="dxa"/>
            <w:tcBorders>
              <w:top w:val="nil"/>
              <w:left w:val="nil"/>
              <w:bottom w:val="single" w:sz="4" w:space="0" w:color="auto"/>
              <w:right w:val="single" w:sz="4" w:space="0" w:color="auto"/>
            </w:tcBorders>
            <w:shd w:val="clear" w:color="auto" w:fill="auto"/>
            <w:noWrap/>
            <w:vAlign w:val="bottom"/>
            <w:hideMark/>
          </w:tcPr>
          <w:p w14:paraId="18EFAB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2B9EA6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6CD689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w:t>
            </w:r>
          </w:p>
        </w:tc>
        <w:tc>
          <w:tcPr>
            <w:tcW w:w="2719" w:type="dxa"/>
            <w:tcBorders>
              <w:top w:val="nil"/>
              <w:left w:val="nil"/>
              <w:bottom w:val="single" w:sz="4" w:space="0" w:color="auto"/>
              <w:right w:val="single" w:sz="4" w:space="0" w:color="auto"/>
            </w:tcBorders>
            <w:shd w:val="clear" w:color="auto" w:fill="auto"/>
            <w:noWrap/>
            <w:vAlign w:val="center"/>
            <w:hideMark/>
          </w:tcPr>
          <w:p w14:paraId="6131F9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3477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Артемовский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8C8F7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Красногвардейский</w:t>
            </w:r>
          </w:p>
        </w:tc>
        <w:tc>
          <w:tcPr>
            <w:tcW w:w="2127" w:type="dxa"/>
            <w:tcBorders>
              <w:top w:val="nil"/>
              <w:left w:val="nil"/>
              <w:bottom w:val="single" w:sz="4" w:space="0" w:color="auto"/>
              <w:right w:val="single" w:sz="4" w:space="0" w:color="auto"/>
            </w:tcBorders>
            <w:shd w:val="clear" w:color="auto" w:fill="auto"/>
            <w:noWrap/>
            <w:vAlign w:val="bottom"/>
            <w:hideMark/>
          </w:tcPr>
          <w:p w14:paraId="30D692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6AEE1F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1624B7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w:t>
            </w:r>
          </w:p>
        </w:tc>
        <w:tc>
          <w:tcPr>
            <w:tcW w:w="2719" w:type="dxa"/>
            <w:tcBorders>
              <w:top w:val="nil"/>
              <w:left w:val="nil"/>
              <w:bottom w:val="single" w:sz="4" w:space="0" w:color="auto"/>
              <w:right w:val="single" w:sz="4" w:space="0" w:color="auto"/>
            </w:tcBorders>
            <w:shd w:val="clear" w:color="auto" w:fill="auto"/>
            <w:noWrap/>
            <w:vAlign w:val="center"/>
            <w:hideMark/>
          </w:tcPr>
          <w:p w14:paraId="52F694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A29B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Артемовский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12F34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Лебёдкино</w:t>
            </w:r>
          </w:p>
        </w:tc>
        <w:tc>
          <w:tcPr>
            <w:tcW w:w="2127" w:type="dxa"/>
            <w:tcBorders>
              <w:top w:val="nil"/>
              <w:left w:val="nil"/>
              <w:bottom w:val="single" w:sz="4" w:space="0" w:color="auto"/>
              <w:right w:val="single" w:sz="4" w:space="0" w:color="auto"/>
            </w:tcBorders>
            <w:shd w:val="clear" w:color="auto" w:fill="auto"/>
            <w:noWrap/>
            <w:vAlign w:val="bottom"/>
            <w:hideMark/>
          </w:tcPr>
          <w:p w14:paraId="3AFDD3B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983FE5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E2001E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w:t>
            </w:r>
          </w:p>
        </w:tc>
        <w:tc>
          <w:tcPr>
            <w:tcW w:w="2719" w:type="dxa"/>
            <w:tcBorders>
              <w:top w:val="nil"/>
              <w:left w:val="nil"/>
              <w:bottom w:val="single" w:sz="4" w:space="0" w:color="auto"/>
              <w:right w:val="single" w:sz="4" w:space="0" w:color="auto"/>
            </w:tcBorders>
            <w:shd w:val="clear" w:color="auto" w:fill="auto"/>
            <w:noWrap/>
            <w:vAlign w:val="center"/>
            <w:hideMark/>
          </w:tcPr>
          <w:p w14:paraId="5CF592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FD1AC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FFA37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Липовка</w:t>
            </w:r>
          </w:p>
        </w:tc>
        <w:tc>
          <w:tcPr>
            <w:tcW w:w="2127" w:type="dxa"/>
            <w:tcBorders>
              <w:top w:val="nil"/>
              <w:left w:val="nil"/>
              <w:bottom w:val="single" w:sz="4" w:space="0" w:color="auto"/>
              <w:right w:val="single" w:sz="4" w:space="0" w:color="auto"/>
            </w:tcBorders>
            <w:shd w:val="clear" w:color="auto" w:fill="auto"/>
            <w:noWrap/>
            <w:vAlign w:val="bottom"/>
            <w:hideMark/>
          </w:tcPr>
          <w:p w14:paraId="2D40C9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E0ABF3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7C1ACD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w:t>
            </w:r>
          </w:p>
        </w:tc>
        <w:tc>
          <w:tcPr>
            <w:tcW w:w="2719" w:type="dxa"/>
            <w:tcBorders>
              <w:top w:val="nil"/>
              <w:left w:val="nil"/>
              <w:bottom w:val="single" w:sz="4" w:space="0" w:color="auto"/>
              <w:right w:val="single" w:sz="4" w:space="0" w:color="auto"/>
            </w:tcBorders>
            <w:shd w:val="clear" w:color="auto" w:fill="auto"/>
            <w:noWrap/>
            <w:vAlign w:val="center"/>
            <w:hideMark/>
          </w:tcPr>
          <w:p w14:paraId="6C11A93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96C59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F279E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Озёрный</w:t>
            </w:r>
          </w:p>
        </w:tc>
        <w:tc>
          <w:tcPr>
            <w:tcW w:w="2127" w:type="dxa"/>
            <w:tcBorders>
              <w:top w:val="nil"/>
              <w:left w:val="nil"/>
              <w:bottom w:val="single" w:sz="4" w:space="0" w:color="auto"/>
              <w:right w:val="single" w:sz="4" w:space="0" w:color="auto"/>
            </w:tcBorders>
            <w:shd w:val="clear" w:color="auto" w:fill="auto"/>
            <w:noWrap/>
            <w:vAlign w:val="bottom"/>
            <w:hideMark/>
          </w:tcPr>
          <w:p w14:paraId="6DFA7F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974E5D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D55FD8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44</w:t>
            </w:r>
          </w:p>
        </w:tc>
        <w:tc>
          <w:tcPr>
            <w:tcW w:w="2719" w:type="dxa"/>
            <w:tcBorders>
              <w:top w:val="nil"/>
              <w:left w:val="nil"/>
              <w:bottom w:val="single" w:sz="4" w:space="0" w:color="auto"/>
              <w:right w:val="single" w:sz="4" w:space="0" w:color="auto"/>
            </w:tcBorders>
            <w:shd w:val="clear" w:color="auto" w:fill="auto"/>
            <w:noWrap/>
            <w:vAlign w:val="center"/>
            <w:hideMark/>
          </w:tcPr>
          <w:p w14:paraId="26EC74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326C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17BDEA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Останино</w:t>
            </w:r>
          </w:p>
        </w:tc>
        <w:tc>
          <w:tcPr>
            <w:tcW w:w="2127" w:type="dxa"/>
            <w:tcBorders>
              <w:top w:val="nil"/>
              <w:left w:val="nil"/>
              <w:bottom w:val="single" w:sz="4" w:space="0" w:color="auto"/>
              <w:right w:val="single" w:sz="4" w:space="0" w:color="auto"/>
            </w:tcBorders>
            <w:shd w:val="clear" w:color="auto" w:fill="auto"/>
            <w:noWrap/>
            <w:vAlign w:val="bottom"/>
            <w:hideMark/>
          </w:tcPr>
          <w:p w14:paraId="281A71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B57AF0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4A2A48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45</w:t>
            </w:r>
          </w:p>
        </w:tc>
        <w:tc>
          <w:tcPr>
            <w:tcW w:w="2719" w:type="dxa"/>
            <w:tcBorders>
              <w:top w:val="nil"/>
              <w:left w:val="nil"/>
              <w:bottom w:val="single" w:sz="4" w:space="0" w:color="auto"/>
              <w:right w:val="single" w:sz="4" w:space="0" w:color="auto"/>
            </w:tcBorders>
            <w:shd w:val="clear" w:color="auto" w:fill="auto"/>
            <w:noWrap/>
            <w:vAlign w:val="center"/>
            <w:hideMark/>
          </w:tcPr>
          <w:p w14:paraId="5E8DA7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B54548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Режевской</w:t>
            </w:r>
          </w:p>
        </w:tc>
        <w:tc>
          <w:tcPr>
            <w:tcW w:w="2268" w:type="dxa"/>
            <w:tcBorders>
              <w:top w:val="nil"/>
              <w:left w:val="nil"/>
              <w:bottom w:val="single" w:sz="4" w:space="0" w:color="auto"/>
              <w:right w:val="single" w:sz="4" w:space="0" w:color="auto"/>
            </w:tcBorders>
            <w:shd w:val="clear" w:color="auto" w:fill="auto"/>
            <w:noWrap/>
            <w:vAlign w:val="center"/>
            <w:hideMark/>
          </w:tcPr>
          <w:p w14:paraId="6D3B825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Ощепково</w:t>
            </w:r>
          </w:p>
        </w:tc>
        <w:tc>
          <w:tcPr>
            <w:tcW w:w="2127" w:type="dxa"/>
            <w:tcBorders>
              <w:top w:val="nil"/>
              <w:left w:val="nil"/>
              <w:bottom w:val="single" w:sz="4" w:space="0" w:color="auto"/>
              <w:right w:val="single" w:sz="4" w:space="0" w:color="auto"/>
            </w:tcBorders>
            <w:shd w:val="clear" w:color="auto" w:fill="auto"/>
            <w:noWrap/>
            <w:vAlign w:val="bottom"/>
            <w:hideMark/>
          </w:tcPr>
          <w:p w14:paraId="1F03AE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755120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DE32EA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46</w:t>
            </w:r>
          </w:p>
        </w:tc>
        <w:tc>
          <w:tcPr>
            <w:tcW w:w="2719" w:type="dxa"/>
            <w:tcBorders>
              <w:top w:val="nil"/>
              <w:left w:val="nil"/>
              <w:bottom w:val="single" w:sz="4" w:space="0" w:color="auto"/>
              <w:right w:val="single" w:sz="4" w:space="0" w:color="auto"/>
            </w:tcBorders>
            <w:shd w:val="clear" w:color="auto" w:fill="auto"/>
            <w:noWrap/>
            <w:vAlign w:val="center"/>
            <w:hideMark/>
          </w:tcPr>
          <w:p w14:paraId="2F80DD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C18A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Артемовский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4DAD8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Покровское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5ABB87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5E105E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5A1282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47</w:t>
            </w:r>
          </w:p>
        </w:tc>
        <w:tc>
          <w:tcPr>
            <w:tcW w:w="2719" w:type="dxa"/>
            <w:tcBorders>
              <w:top w:val="nil"/>
              <w:left w:val="nil"/>
              <w:bottom w:val="single" w:sz="4" w:space="0" w:color="auto"/>
              <w:right w:val="single" w:sz="4" w:space="0" w:color="auto"/>
            </w:tcBorders>
            <w:shd w:val="clear" w:color="auto" w:fill="auto"/>
            <w:noWrap/>
            <w:vAlign w:val="center"/>
            <w:hideMark/>
          </w:tcPr>
          <w:p w14:paraId="528E2D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8565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F88FA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w:t>
            </w:r>
          </w:p>
        </w:tc>
        <w:tc>
          <w:tcPr>
            <w:tcW w:w="2127" w:type="dxa"/>
            <w:tcBorders>
              <w:top w:val="nil"/>
              <w:left w:val="nil"/>
              <w:bottom w:val="single" w:sz="4" w:space="0" w:color="auto"/>
              <w:right w:val="single" w:sz="4" w:space="0" w:color="auto"/>
            </w:tcBorders>
            <w:shd w:val="clear" w:color="auto" w:fill="auto"/>
            <w:noWrap/>
            <w:vAlign w:val="bottom"/>
            <w:hideMark/>
          </w:tcPr>
          <w:p w14:paraId="64ED7C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тер. поселок Кирпичный</w:t>
            </w:r>
          </w:p>
        </w:tc>
      </w:tr>
      <w:tr w:rsidR="008F6BD7" w:rsidRPr="008F6BD7" w14:paraId="71EE01B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4AD0CE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48</w:t>
            </w:r>
          </w:p>
        </w:tc>
        <w:tc>
          <w:tcPr>
            <w:tcW w:w="2719" w:type="dxa"/>
            <w:tcBorders>
              <w:top w:val="nil"/>
              <w:left w:val="nil"/>
              <w:bottom w:val="single" w:sz="4" w:space="0" w:color="auto"/>
              <w:right w:val="single" w:sz="4" w:space="0" w:color="auto"/>
            </w:tcBorders>
            <w:shd w:val="clear" w:color="auto" w:fill="auto"/>
            <w:noWrap/>
            <w:vAlign w:val="center"/>
            <w:hideMark/>
          </w:tcPr>
          <w:p w14:paraId="1DD5799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A5CC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0B46A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w:t>
            </w:r>
          </w:p>
        </w:tc>
        <w:tc>
          <w:tcPr>
            <w:tcW w:w="2127" w:type="dxa"/>
            <w:tcBorders>
              <w:top w:val="nil"/>
              <w:left w:val="nil"/>
              <w:bottom w:val="single" w:sz="4" w:space="0" w:color="auto"/>
              <w:right w:val="single" w:sz="4" w:space="0" w:color="auto"/>
            </w:tcBorders>
            <w:shd w:val="clear" w:color="auto" w:fill="auto"/>
            <w:noWrap/>
            <w:vAlign w:val="bottom"/>
            <w:hideMark/>
          </w:tcPr>
          <w:p w14:paraId="545C3F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тер. поселок Первомайский</w:t>
            </w:r>
          </w:p>
        </w:tc>
      </w:tr>
      <w:tr w:rsidR="008F6BD7" w:rsidRPr="008F6BD7" w14:paraId="6114762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2C5B76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49</w:t>
            </w:r>
          </w:p>
        </w:tc>
        <w:tc>
          <w:tcPr>
            <w:tcW w:w="2719" w:type="dxa"/>
            <w:tcBorders>
              <w:top w:val="nil"/>
              <w:left w:val="nil"/>
              <w:bottom w:val="single" w:sz="4" w:space="0" w:color="auto"/>
              <w:right w:val="single" w:sz="4" w:space="0" w:color="auto"/>
            </w:tcBorders>
            <w:shd w:val="clear" w:color="auto" w:fill="auto"/>
            <w:noWrap/>
            <w:vAlign w:val="center"/>
            <w:hideMark/>
          </w:tcPr>
          <w:p w14:paraId="061AD5E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E8C915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1B0F7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w:t>
            </w:r>
          </w:p>
        </w:tc>
        <w:tc>
          <w:tcPr>
            <w:tcW w:w="2127" w:type="dxa"/>
            <w:tcBorders>
              <w:top w:val="nil"/>
              <w:left w:val="nil"/>
              <w:bottom w:val="single" w:sz="4" w:space="0" w:color="auto"/>
              <w:right w:val="single" w:sz="4" w:space="0" w:color="auto"/>
            </w:tcBorders>
            <w:shd w:val="clear" w:color="auto" w:fill="auto"/>
            <w:noWrap/>
            <w:vAlign w:val="bottom"/>
            <w:hideMark/>
          </w:tcPr>
          <w:p w14:paraId="7D0FC5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2D3669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905AB6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50</w:t>
            </w:r>
          </w:p>
        </w:tc>
        <w:tc>
          <w:tcPr>
            <w:tcW w:w="2719" w:type="dxa"/>
            <w:tcBorders>
              <w:top w:val="nil"/>
              <w:left w:val="nil"/>
              <w:bottom w:val="single" w:sz="4" w:space="0" w:color="auto"/>
              <w:right w:val="single" w:sz="4" w:space="0" w:color="auto"/>
            </w:tcBorders>
            <w:shd w:val="clear" w:color="auto" w:fill="auto"/>
            <w:noWrap/>
            <w:vAlign w:val="center"/>
            <w:hideMark/>
          </w:tcPr>
          <w:p w14:paraId="198E7F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AAD7C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Артемовский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C8B45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Сосновый Бор</w:t>
            </w:r>
          </w:p>
        </w:tc>
        <w:tc>
          <w:tcPr>
            <w:tcW w:w="2127" w:type="dxa"/>
            <w:tcBorders>
              <w:top w:val="nil"/>
              <w:left w:val="nil"/>
              <w:bottom w:val="single" w:sz="4" w:space="0" w:color="auto"/>
              <w:right w:val="single" w:sz="4" w:space="0" w:color="auto"/>
            </w:tcBorders>
            <w:shd w:val="clear" w:color="auto" w:fill="auto"/>
            <w:noWrap/>
            <w:vAlign w:val="bottom"/>
            <w:hideMark/>
          </w:tcPr>
          <w:p w14:paraId="460397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0226BC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31470F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51</w:t>
            </w:r>
          </w:p>
        </w:tc>
        <w:tc>
          <w:tcPr>
            <w:tcW w:w="2719" w:type="dxa"/>
            <w:tcBorders>
              <w:top w:val="nil"/>
              <w:left w:val="nil"/>
              <w:bottom w:val="single" w:sz="4" w:space="0" w:color="auto"/>
              <w:right w:val="single" w:sz="4" w:space="0" w:color="auto"/>
            </w:tcBorders>
            <w:shd w:val="clear" w:color="auto" w:fill="auto"/>
            <w:noWrap/>
            <w:vAlign w:val="center"/>
            <w:hideMark/>
          </w:tcPr>
          <w:p w14:paraId="523ED56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8E8FB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Режевский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B2B2BA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Черемисское</w:t>
            </w:r>
          </w:p>
        </w:tc>
        <w:tc>
          <w:tcPr>
            <w:tcW w:w="2127" w:type="dxa"/>
            <w:tcBorders>
              <w:top w:val="nil"/>
              <w:left w:val="nil"/>
              <w:bottom w:val="single" w:sz="4" w:space="0" w:color="auto"/>
              <w:right w:val="single" w:sz="4" w:space="0" w:color="auto"/>
            </w:tcBorders>
            <w:shd w:val="clear" w:color="auto" w:fill="auto"/>
            <w:noWrap/>
            <w:vAlign w:val="bottom"/>
            <w:hideMark/>
          </w:tcPr>
          <w:p w14:paraId="323681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6EAF01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38CE07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52</w:t>
            </w:r>
          </w:p>
        </w:tc>
        <w:tc>
          <w:tcPr>
            <w:tcW w:w="2719" w:type="dxa"/>
            <w:tcBorders>
              <w:top w:val="nil"/>
              <w:left w:val="nil"/>
              <w:bottom w:val="single" w:sz="4" w:space="0" w:color="auto"/>
              <w:right w:val="single" w:sz="4" w:space="0" w:color="auto"/>
            </w:tcBorders>
            <w:shd w:val="clear" w:color="auto" w:fill="auto"/>
            <w:noWrap/>
            <w:vAlign w:val="center"/>
            <w:hideMark/>
          </w:tcPr>
          <w:p w14:paraId="7E8B4F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7D81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6E11F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Якшина</w:t>
            </w:r>
          </w:p>
        </w:tc>
        <w:tc>
          <w:tcPr>
            <w:tcW w:w="2127" w:type="dxa"/>
            <w:tcBorders>
              <w:top w:val="nil"/>
              <w:left w:val="nil"/>
              <w:bottom w:val="single" w:sz="4" w:space="0" w:color="auto"/>
              <w:right w:val="single" w:sz="4" w:space="0" w:color="auto"/>
            </w:tcBorders>
            <w:shd w:val="clear" w:color="auto" w:fill="auto"/>
            <w:noWrap/>
            <w:vAlign w:val="bottom"/>
            <w:hideMark/>
          </w:tcPr>
          <w:p w14:paraId="0576BA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052980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E08C93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53</w:t>
            </w:r>
          </w:p>
        </w:tc>
        <w:tc>
          <w:tcPr>
            <w:tcW w:w="2719" w:type="dxa"/>
            <w:tcBorders>
              <w:top w:val="nil"/>
              <w:left w:val="nil"/>
              <w:bottom w:val="single" w:sz="4" w:space="0" w:color="auto"/>
              <w:right w:val="single" w:sz="4" w:space="0" w:color="auto"/>
            </w:tcBorders>
            <w:shd w:val="clear" w:color="auto" w:fill="auto"/>
            <w:noWrap/>
            <w:vAlign w:val="center"/>
            <w:hideMark/>
          </w:tcPr>
          <w:p w14:paraId="621B30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2BCD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374240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Асбест</w:t>
            </w:r>
          </w:p>
        </w:tc>
        <w:tc>
          <w:tcPr>
            <w:tcW w:w="2127" w:type="dxa"/>
            <w:tcBorders>
              <w:top w:val="nil"/>
              <w:left w:val="nil"/>
              <w:bottom w:val="single" w:sz="4" w:space="0" w:color="auto"/>
              <w:right w:val="single" w:sz="4" w:space="0" w:color="auto"/>
            </w:tcBorders>
            <w:shd w:val="clear" w:color="auto" w:fill="auto"/>
            <w:noWrap/>
            <w:vAlign w:val="bottom"/>
            <w:hideMark/>
          </w:tcPr>
          <w:p w14:paraId="299766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Белокаменный</w:t>
            </w:r>
          </w:p>
        </w:tc>
      </w:tr>
      <w:tr w:rsidR="008F6BD7" w:rsidRPr="008F6BD7" w14:paraId="4E46CDD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B9E6F7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54</w:t>
            </w:r>
          </w:p>
        </w:tc>
        <w:tc>
          <w:tcPr>
            <w:tcW w:w="2719" w:type="dxa"/>
            <w:tcBorders>
              <w:top w:val="nil"/>
              <w:left w:val="nil"/>
              <w:bottom w:val="single" w:sz="4" w:space="0" w:color="auto"/>
              <w:right w:val="single" w:sz="4" w:space="0" w:color="auto"/>
            </w:tcBorders>
            <w:shd w:val="clear" w:color="auto" w:fill="auto"/>
            <w:noWrap/>
            <w:vAlign w:val="center"/>
            <w:hideMark/>
          </w:tcPr>
          <w:p w14:paraId="382855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5655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1082A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Асбест</w:t>
            </w:r>
          </w:p>
        </w:tc>
        <w:tc>
          <w:tcPr>
            <w:tcW w:w="2127" w:type="dxa"/>
            <w:tcBorders>
              <w:top w:val="nil"/>
              <w:left w:val="nil"/>
              <w:bottom w:val="single" w:sz="4" w:space="0" w:color="auto"/>
              <w:right w:val="single" w:sz="4" w:space="0" w:color="auto"/>
            </w:tcBorders>
            <w:shd w:val="clear" w:color="auto" w:fill="auto"/>
            <w:noWrap/>
            <w:vAlign w:val="bottom"/>
            <w:hideMark/>
          </w:tcPr>
          <w:p w14:paraId="4149FB9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Красноармейский</w:t>
            </w:r>
          </w:p>
        </w:tc>
      </w:tr>
      <w:tr w:rsidR="008F6BD7" w:rsidRPr="008F6BD7" w14:paraId="0105D4D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D538B1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55</w:t>
            </w:r>
          </w:p>
        </w:tc>
        <w:tc>
          <w:tcPr>
            <w:tcW w:w="2719" w:type="dxa"/>
            <w:tcBorders>
              <w:top w:val="nil"/>
              <w:left w:val="nil"/>
              <w:bottom w:val="single" w:sz="4" w:space="0" w:color="auto"/>
              <w:right w:val="single" w:sz="4" w:space="0" w:color="auto"/>
            </w:tcBorders>
            <w:shd w:val="clear" w:color="auto" w:fill="auto"/>
            <w:noWrap/>
            <w:vAlign w:val="center"/>
            <w:hideMark/>
          </w:tcPr>
          <w:p w14:paraId="590BF75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B1C22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16AA2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Асбест</w:t>
            </w:r>
          </w:p>
        </w:tc>
        <w:tc>
          <w:tcPr>
            <w:tcW w:w="2127" w:type="dxa"/>
            <w:tcBorders>
              <w:top w:val="nil"/>
              <w:left w:val="nil"/>
              <w:bottom w:val="single" w:sz="4" w:space="0" w:color="auto"/>
              <w:right w:val="single" w:sz="4" w:space="0" w:color="auto"/>
            </w:tcBorders>
            <w:shd w:val="clear" w:color="auto" w:fill="auto"/>
            <w:noWrap/>
            <w:vAlign w:val="bottom"/>
            <w:hideMark/>
          </w:tcPr>
          <w:p w14:paraId="32F1CB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1C9CFF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C3BA3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56</w:t>
            </w:r>
          </w:p>
        </w:tc>
        <w:tc>
          <w:tcPr>
            <w:tcW w:w="2719" w:type="dxa"/>
            <w:tcBorders>
              <w:top w:val="nil"/>
              <w:left w:val="nil"/>
              <w:bottom w:val="single" w:sz="4" w:space="0" w:color="auto"/>
              <w:right w:val="single" w:sz="4" w:space="0" w:color="auto"/>
            </w:tcBorders>
            <w:shd w:val="clear" w:color="auto" w:fill="auto"/>
            <w:noWrap/>
            <w:vAlign w:val="center"/>
            <w:hideMark/>
          </w:tcPr>
          <w:p w14:paraId="0ACA9B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AD2D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3BE42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Изумруд</w:t>
            </w:r>
          </w:p>
        </w:tc>
        <w:tc>
          <w:tcPr>
            <w:tcW w:w="2127" w:type="dxa"/>
            <w:tcBorders>
              <w:top w:val="nil"/>
              <w:left w:val="nil"/>
              <w:bottom w:val="single" w:sz="4" w:space="0" w:color="auto"/>
              <w:right w:val="single" w:sz="4" w:space="0" w:color="auto"/>
            </w:tcBorders>
            <w:shd w:val="clear" w:color="auto" w:fill="auto"/>
            <w:noWrap/>
            <w:vAlign w:val="bottom"/>
            <w:hideMark/>
          </w:tcPr>
          <w:p w14:paraId="54F6F96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DBC518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63CD6E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57</w:t>
            </w:r>
          </w:p>
        </w:tc>
        <w:tc>
          <w:tcPr>
            <w:tcW w:w="2719" w:type="dxa"/>
            <w:tcBorders>
              <w:top w:val="nil"/>
              <w:left w:val="nil"/>
              <w:bottom w:val="single" w:sz="4" w:space="0" w:color="auto"/>
              <w:right w:val="single" w:sz="4" w:space="0" w:color="auto"/>
            </w:tcBorders>
            <w:shd w:val="clear" w:color="auto" w:fill="auto"/>
            <w:noWrap/>
            <w:vAlign w:val="center"/>
            <w:hideMark/>
          </w:tcPr>
          <w:p w14:paraId="770D4C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383E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CB2E7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Малышева</w:t>
            </w:r>
          </w:p>
        </w:tc>
        <w:tc>
          <w:tcPr>
            <w:tcW w:w="2127" w:type="dxa"/>
            <w:tcBorders>
              <w:top w:val="nil"/>
              <w:left w:val="nil"/>
              <w:bottom w:val="single" w:sz="4" w:space="0" w:color="auto"/>
              <w:right w:val="single" w:sz="4" w:space="0" w:color="auto"/>
            </w:tcBorders>
            <w:shd w:val="clear" w:color="auto" w:fill="auto"/>
            <w:noWrap/>
            <w:vAlign w:val="bottom"/>
            <w:hideMark/>
          </w:tcPr>
          <w:p w14:paraId="465B75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624CD7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C901F5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58</w:t>
            </w:r>
          </w:p>
        </w:tc>
        <w:tc>
          <w:tcPr>
            <w:tcW w:w="2719" w:type="dxa"/>
            <w:tcBorders>
              <w:top w:val="nil"/>
              <w:left w:val="nil"/>
              <w:bottom w:val="single" w:sz="4" w:space="0" w:color="auto"/>
              <w:right w:val="single" w:sz="4" w:space="0" w:color="auto"/>
            </w:tcBorders>
            <w:shd w:val="clear" w:color="auto" w:fill="auto"/>
            <w:noWrap/>
            <w:vAlign w:val="center"/>
            <w:hideMark/>
          </w:tcPr>
          <w:p w14:paraId="400F96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1A73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EC13A3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Рефтинский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35E465D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AC1974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CEB239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59</w:t>
            </w:r>
          </w:p>
        </w:tc>
        <w:tc>
          <w:tcPr>
            <w:tcW w:w="2719" w:type="dxa"/>
            <w:tcBorders>
              <w:top w:val="nil"/>
              <w:left w:val="nil"/>
              <w:bottom w:val="single" w:sz="4" w:space="0" w:color="auto"/>
              <w:right w:val="single" w:sz="4" w:space="0" w:color="auto"/>
            </w:tcBorders>
            <w:shd w:val="clear" w:color="auto" w:fill="auto"/>
            <w:noWrap/>
            <w:vAlign w:val="center"/>
            <w:hideMark/>
          </w:tcPr>
          <w:p w14:paraId="03C093F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F97B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70647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Белореченский</w:t>
            </w:r>
          </w:p>
        </w:tc>
        <w:tc>
          <w:tcPr>
            <w:tcW w:w="2127" w:type="dxa"/>
            <w:tcBorders>
              <w:top w:val="nil"/>
              <w:left w:val="nil"/>
              <w:bottom w:val="single" w:sz="4" w:space="0" w:color="auto"/>
              <w:right w:val="single" w:sz="4" w:space="0" w:color="auto"/>
            </w:tcBorders>
            <w:shd w:val="clear" w:color="auto" w:fill="auto"/>
            <w:noWrap/>
            <w:vAlign w:val="bottom"/>
            <w:hideMark/>
          </w:tcPr>
          <w:p w14:paraId="06FCC9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38B84A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FD588B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60</w:t>
            </w:r>
          </w:p>
        </w:tc>
        <w:tc>
          <w:tcPr>
            <w:tcW w:w="2719" w:type="dxa"/>
            <w:tcBorders>
              <w:top w:val="nil"/>
              <w:left w:val="nil"/>
              <w:bottom w:val="single" w:sz="4" w:space="0" w:color="auto"/>
              <w:right w:val="single" w:sz="4" w:space="0" w:color="auto"/>
            </w:tcBorders>
            <w:shd w:val="clear" w:color="auto" w:fill="auto"/>
            <w:noWrap/>
            <w:vAlign w:val="center"/>
            <w:hideMark/>
          </w:tcPr>
          <w:p w14:paraId="1DEB7D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3A4BD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D7DA8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127" w:type="dxa"/>
            <w:tcBorders>
              <w:top w:val="nil"/>
              <w:left w:val="nil"/>
              <w:bottom w:val="single" w:sz="4" w:space="0" w:color="auto"/>
              <w:right w:val="single" w:sz="4" w:space="0" w:color="auto"/>
            </w:tcBorders>
            <w:shd w:val="clear" w:color="auto" w:fill="auto"/>
            <w:noWrap/>
            <w:vAlign w:val="bottom"/>
            <w:hideMark/>
          </w:tcPr>
          <w:p w14:paraId="68C6F4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FC4505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A6D070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61</w:t>
            </w:r>
          </w:p>
        </w:tc>
        <w:tc>
          <w:tcPr>
            <w:tcW w:w="2719" w:type="dxa"/>
            <w:tcBorders>
              <w:top w:val="nil"/>
              <w:left w:val="nil"/>
              <w:bottom w:val="single" w:sz="4" w:space="0" w:color="auto"/>
              <w:right w:val="single" w:sz="4" w:space="0" w:color="auto"/>
            </w:tcBorders>
            <w:shd w:val="clear" w:color="auto" w:fill="auto"/>
            <w:noWrap/>
            <w:vAlign w:val="center"/>
            <w:hideMark/>
          </w:tcPr>
          <w:p w14:paraId="13B2B9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8C2B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7E641A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Бобровский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616521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D113BE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94C30E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62</w:t>
            </w:r>
          </w:p>
        </w:tc>
        <w:tc>
          <w:tcPr>
            <w:tcW w:w="2719" w:type="dxa"/>
            <w:tcBorders>
              <w:top w:val="nil"/>
              <w:left w:val="nil"/>
              <w:bottom w:val="single" w:sz="4" w:space="0" w:color="auto"/>
              <w:right w:val="single" w:sz="4" w:space="0" w:color="auto"/>
            </w:tcBorders>
            <w:shd w:val="clear" w:color="auto" w:fill="auto"/>
            <w:noWrap/>
            <w:vAlign w:val="center"/>
            <w:hideMark/>
          </w:tcPr>
          <w:p w14:paraId="6AFD6A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6DD6E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7D678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Большебрусянское</w:t>
            </w:r>
          </w:p>
        </w:tc>
        <w:tc>
          <w:tcPr>
            <w:tcW w:w="2127" w:type="dxa"/>
            <w:tcBorders>
              <w:top w:val="nil"/>
              <w:left w:val="nil"/>
              <w:bottom w:val="single" w:sz="4" w:space="0" w:color="auto"/>
              <w:right w:val="single" w:sz="4" w:space="0" w:color="auto"/>
            </w:tcBorders>
            <w:shd w:val="clear" w:color="auto" w:fill="auto"/>
            <w:noWrap/>
            <w:vAlign w:val="bottom"/>
            <w:hideMark/>
          </w:tcPr>
          <w:p w14:paraId="09CA32F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94641B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9345D3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63</w:t>
            </w:r>
          </w:p>
        </w:tc>
        <w:tc>
          <w:tcPr>
            <w:tcW w:w="2719" w:type="dxa"/>
            <w:tcBorders>
              <w:top w:val="nil"/>
              <w:left w:val="nil"/>
              <w:bottom w:val="single" w:sz="4" w:space="0" w:color="auto"/>
              <w:right w:val="single" w:sz="4" w:space="0" w:color="auto"/>
            </w:tcBorders>
            <w:shd w:val="clear" w:color="auto" w:fill="auto"/>
            <w:noWrap/>
            <w:vAlign w:val="center"/>
            <w:hideMark/>
          </w:tcPr>
          <w:p w14:paraId="38E905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8BEA5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8A99D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Верхнее Дуброво</w:t>
            </w:r>
          </w:p>
        </w:tc>
        <w:tc>
          <w:tcPr>
            <w:tcW w:w="2127" w:type="dxa"/>
            <w:tcBorders>
              <w:top w:val="nil"/>
              <w:left w:val="nil"/>
              <w:bottom w:val="single" w:sz="4" w:space="0" w:color="auto"/>
              <w:right w:val="single" w:sz="4" w:space="0" w:color="auto"/>
            </w:tcBorders>
            <w:shd w:val="clear" w:color="auto" w:fill="auto"/>
            <w:noWrap/>
            <w:vAlign w:val="bottom"/>
            <w:hideMark/>
          </w:tcPr>
          <w:p w14:paraId="5E1DD3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2EDE5F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52E56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64</w:t>
            </w:r>
          </w:p>
        </w:tc>
        <w:tc>
          <w:tcPr>
            <w:tcW w:w="2719" w:type="dxa"/>
            <w:tcBorders>
              <w:top w:val="nil"/>
              <w:left w:val="nil"/>
              <w:bottom w:val="single" w:sz="4" w:space="0" w:color="auto"/>
              <w:right w:val="single" w:sz="4" w:space="0" w:color="auto"/>
            </w:tcBorders>
            <w:shd w:val="clear" w:color="auto" w:fill="auto"/>
            <w:noWrap/>
            <w:vAlign w:val="center"/>
            <w:hideMark/>
          </w:tcPr>
          <w:p w14:paraId="2236E8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8BC2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FBCFD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Гагарский</w:t>
            </w:r>
          </w:p>
        </w:tc>
        <w:tc>
          <w:tcPr>
            <w:tcW w:w="2127" w:type="dxa"/>
            <w:tcBorders>
              <w:top w:val="nil"/>
              <w:left w:val="nil"/>
              <w:bottom w:val="single" w:sz="4" w:space="0" w:color="auto"/>
              <w:right w:val="single" w:sz="4" w:space="0" w:color="auto"/>
            </w:tcBorders>
            <w:shd w:val="clear" w:color="auto" w:fill="auto"/>
            <w:noWrap/>
            <w:vAlign w:val="bottom"/>
            <w:hideMark/>
          </w:tcPr>
          <w:p w14:paraId="3043C5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768344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B9D0FC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65</w:t>
            </w:r>
          </w:p>
        </w:tc>
        <w:tc>
          <w:tcPr>
            <w:tcW w:w="2719" w:type="dxa"/>
            <w:tcBorders>
              <w:top w:val="nil"/>
              <w:left w:val="nil"/>
              <w:bottom w:val="single" w:sz="4" w:space="0" w:color="auto"/>
              <w:right w:val="single" w:sz="4" w:space="0" w:color="auto"/>
            </w:tcBorders>
            <w:shd w:val="clear" w:color="auto" w:fill="auto"/>
            <w:noWrap/>
            <w:vAlign w:val="center"/>
            <w:hideMark/>
          </w:tcPr>
          <w:p w14:paraId="0373ECB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4DCA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053FC6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Екатеринбург</w:t>
            </w:r>
          </w:p>
        </w:tc>
        <w:tc>
          <w:tcPr>
            <w:tcW w:w="2127" w:type="dxa"/>
            <w:tcBorders>
              <w:top w:val="nil"/>
              <w:left w:val="nil"/>
              <w:bottom w:val="single" w:sz="4" w:space="0" w:color="auto"/>
              <w:right w:val="single" w:sz="4" w:space="0" w:color="auto"/>
            </w:tcBorders>
            <w:shd w:val="clear" w:color="auto" w:fill="auto"/>
            <w:noWrap/>
            <w:vAlign w:val="bottom"/>
            <w:hideMark/>
          </w:tcPr>
          <w:p w14:paraId="61077D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Глубокое</w:t>
            </w:r>
          </w:p>
        </w:tc>
      </w:tr>
      <w:tr w:rsidR="008F6BD7" w:rsidRPr="008F6BD7" w14:paraId="28373B7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3A99DF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66</w:t>
            </w:r>
          </w:p>
        </w:tc>
        <w:tc>
          <w:tcPr>
            <w:tcW w:w="2719" w:type="dxa"/>
            <w:tcBorders>
              <w:top w:val="nil"/>
              <w:left w:val="nil"/>
              <w:bottom w:val="single" w:sz="4" w:space="0" w:color="auto"/>
              <w:right w:val="single" w:sz="4" w:space="0" w:color="auto"/>
            </w:tcBorders>
            <w:shd w:val="clear" w:color="auto" w:fill="auto"/>
            <w:noWrap/>
            <w:vAlign w:val="center"/>
            <w:hideMark/>
          </w:tcPr>
          <w:p w14:paraId="4D1F07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63CE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1FA923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Екатеринбург</w:t>
            </w:r>
          </w:p>
        </w:tc>
        <w:tc>
          <w:tcPr>
            <w:tcW w:w="2127" w:type="dxa"/>
            <w:tcBorders>
              <w:top w:val="nil"/>
              <w:left w:val="nil"/>
              <w:bottom w:val="single" w:sz="4" w:space="0" w:color="auto"/>
              <w:right w:val="single" w:sz="4" w:space="0" w:color="auto"/>
            </w:tcBorders>
            <w:shd w:val="clear" w:color="auto" w:fill="auto"/>
            <w:noWrap/>
            <w:vAlign w:val="bottom"/>
            <w:hideMark/>
          </w:tcPr>
          <w:p w14:paraId="24C803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0EE82D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9F1352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67</w:t>
            </w:r>
          </w:p>
        </w:tc>
        <w:tc>
          <w:tcPr>
            <w:tcW w:w="2719" w:type="dxa"/>
            <w:tcBorders>
              <w:top w:val="nil"/>
              <w:left w:val="nil"/>
              <w:bottom w:val="single" w:sz="4" w:space="0" w:color="auto"/>
              <w:right w:val="single" w:sz="4" w:space="0" w:color="auto"/>
            </w:tcBorders>
            <w:shd w:val="clear" w:color="auto" w:fill="auto"/>
            <w:noWrap/>
            <w:vAlign w:val="center"/>
            <w:hideMark/>
          </w:tcPr>
          <w:p w14:paraId="6590C2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7DD9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00760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Заречный</w:t>
            </w:r>
          </w:p>
        </w:tc>
        <w:tc>
          <w:tcPr>
            <w:tcW w:w="2127" w:type="dxa"/>
            <w:tcBorders>
              <w:top w:val="nil"/>
              <w:left w:val="nil"/>
              <w:bottom w:val="single" w:sz="4" w:space="0" w:color="auto"/>
              <w:right w:val="single" w:sz="4" w:space="0" w:color="auto"/>
            </w:tcBorders>
            <w:shd w:val="clear" w:color="auto" w:fill="auto"/>
            <w:noWrap/>
            <w:vAlign w:val="bottom"/>
            <w:hideMark/>
          </w:tcPr>
          <w:p w14:paraId="160A37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Гагарка</w:t>
            </w:r>
          </w:p>
        </w:tc>
      </w:tr>
      <w:tr w:rsidR="008F6BD7" w:rsidRPr="008F6BD7" w14:paraId="71CAF76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91EC79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68</w:t>
            </w:r>
          </w:p>
        </w:tc>
        <w:tc>
          <w:tcPr>
            <w:tcW w:w="2719" w:type="dxa"/>
            <w:tcBorders>
              <w:top w:val="nil"/>
              <w:left w:val="nil"/>
              <w:bottom w:val="single" w:sz="4" w:space="0" w:color="auto"/>
              <w:right w:val="single" w:sz="4" w:space="0" w:color="auto"/>
            </w:tcBorders>
            <w:shd w:val="clear" w:color="auto" w:fill="auto"/>
            <w:noWrap/>
            <w:vAlign w:val="center"/>
            <w:hideMark/>
          </w:tcPr>
          <w:p w14:paraId="2CDB3F3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21457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16CB5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Заречный</w:t>
            </w:r>
          </w:p>
        </w:tc>
        <w:tc>
          <w:tcPr>
            <w:tcW w:w="2127" w:type="dxa"/>
            <w:tcBorders>
              <w:top w:val="nil"/>
              <w:left w:val="nil"/>
              <w:bottom w:val="single" w:sz="4" w:space="0" w:color="auto"/>
              <w:right w:val="single" w:sz="4" w:space="0" w:color="auto"/>
            </w:tcBorders>
            <w:shd w:val="clear" w:color="auto" w:fill="auto"/>
            <w:noWrap/>
            <w:vAlign w:val="bottom"/>
            <w:hideMark/>
          </w:tcPr>
          <w:p w14:paraId="128ACC4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Курманка</w:t>
            </w:r>
          </w:p>
        </w:tc>
      </w:tr>
      <w:tr w:rsidR="008F6BD7" w:rsidRPr="008F6BD7" w14:paraId="3ED951E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282658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69</w:t>
            </w:r>
          </w:p>
        </w:tc>
        <w:tc>
          <w:tcPr>
            <w:tcW w:w="2719" w:type="dxa"/>
            <w:tcBorders>
              <w:top w:val="nil"/>
              <w:left w:val="nil"/>
              <w:bottom w:val="single" w:sz="4" w:space="0" w:color="auto"/>
              <w:right w:val="single" w:sz="4" w:space="0" w:color="auto"/>
            </w:tcBorders>
            <w:shd w:val="clear" w:color="auto" w:fill="auto"/>
            <w:noWrap/>
            <w:vAlign w:val="center"/>
            <w:hideMark/>
          </w:tcPr>
          <w:p w14:paraId="2F7D41D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5464A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7A5F1F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Заречный</w:t>
            </w:r>
          </w:p>
        </w:tc>
        <w:tc>
          <w:tcPr>
            <w:tcW w:w="2127" w:type="dxa"/>
            <w:tcBorders>
              <w:top w:val="nil"/>
              <w:left w:val="nil"/>
              <w:bottom w:val="single" w:sz="4" w:space="0" w:color="auto"/>
              <w:right w:val="single" w:sz="4" w:space="0" w:color="auto"/>
            </w:tcBorders>
            <w:shd w:val="clear" w:color="auto" w:fill="auto"/>
            <w:noWrap/>
            <w:vAlign w:val="bottom"/>
            <w:hideMark/>
          </w:tcPr>
          <w:p w14:paraId="0440A3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Мезенское</w:t>
            </w:r>
          </w:p>
        </w:tc>
      </w:tr>
      <w:tr w:rsidR="008F6BD7" w:rsidRPr="008F6BD7" w14:paraId="41E40AA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22807F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70</w:t>
            </w:r>
          </w:p>
        </w:tc>
        <w:tc>
          <w:tcPr>
            <w:tcW w:w="2719" w:type="dxa"/>
            <w:tcBorders>
              <w:top w:val="nil"/>
              <w:left w:val="nil"/>
              <w:bottom w:val="single" w:sz="4" w:space="0" w:color="auto"/>
              <w:right w:val="single" w:sz="4" w:space="0" w:color="auto"/>
            </w:tcBorders>
            <w:shd w:val="clear" w:color="auto" w:fill="auto"/>
            <w:noWrap/>
            <w:vAlign w:val="center"/>
            <w:hideMark/>
          </w:tcPr>
          <w:p w14:paraId="44C6BB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70ECB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DAD82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Заречный</w:t>
            </w:r>
          </w:p>
        </w:tc>
        <w:tc>
          <w:tcPr>
            <w:tcW w:w="2127" w:type="dxa"/>
            <w:tcBorders>
              <w:top w:val="nil"/>
              <w:left w:val="nil"/>
              <w:bottom w:val="single" w:sz="4" w:space="0" w:color="auto"/>
              <w:right w:val="single" w:sz="4" w:space="0" w:color="auto"/>
            </w:tcBorders>
            <w:shd w:val="clear" w:color="auto" w:fill="auto"/>
            <w:noWrap/>
            <w:vAlign w:val="bottom"/>
            <w:hideMark/>
          </w:tcPr>
          <w:p w14:paraId="747B86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099F48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478C7C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71</w:t>
            </w:r>
          </w:p>
        </w:tc>
        <w:tc>
          <w:tcPr>
            <w:tcW w:w="2719" w:type="dxa"/>
            <w:tcBorders>
              <w:top w:val="nil"/>
              <w:left w:val="nil"/>
              <w:bottom w:val="single" w:sz="4" w:space="0" w:color="auto"/>
              <w:right w:val="single" w:sz="4" w:space="0" w:color="auto"/>
            </w:tcBorders>
            <w:shd w:val="clear" w:color="auto" w:fill="auto"/>
            <w:noWrap/>
            <w:vAlign w:val="center"/>
            <w:hideMark/>
          </w:tcPr>
          <w:p w14:paraId="089549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2537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8CB9ED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Камышево</w:t>
            </w:r>
          </w:p>
        </w:tc>
        <w:tc>
          <w:tcPr>
            <w:tcW w:w="2127" w:type="dxa"/>
            <w:tcBorders>
              <w:top w:val="nil"/>
              <w:left w:val="nil"/>
              <w:bottom w:val="single" w:sz="4" w:space="0" w:color="auto"/>
              <w:right w:val="single" w:sz="4" w:space="0" w:color="auto"/>
            </w:tcBorders>
            <w:shd w:val="clear" w:color="auto" w:fill="auto"/>
            <w:noWrap/>
            <w:vAlign w:val="bottom"/>
            <w:hideMark/>
          </w:tcPr>
          <w:p w14:paraId="4699AD4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D6A0D6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D45E60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72</w:t>
            </w:r>
          </w:p>
        </w:tc>
        <w:tc>
          <w:tcPr>
            <w:tcW w:w="2719" w:type="dxa"/>
            <w:tcBorders>
              <w:top w:val="nil"/>
              <w:left w:val="nil"/>
              <w:bottom w:val="single" w:sz="4" w:space="0" w:color="auto"/>
              <w:right w:val="single" w:sz="4" w:space="0" w:color="auto"/>
            </w:tcBorders>
            <w:shd w:val="clear" w:color="auto" w:fill="auto"/>
            <w:noWrap/>
            <w:vAlign w:val="center"/>
            <w:hideMark/>
          </w:tcPr>
          <w:p w14:paraId="7D96B3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7897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26BCD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Колюткино</w:t>
            </w:r>
          </w:p>
        </w:tc>
        <w:tc>
          <w:tcPr>
            <w:tcW w:w="2127" w:type="dxa"/>
            <w:tcBorders>
              <w:top w:val="nil"/>
              <w:left w:val="nil"/>
              <w:bottom w:val="single" w:sz="4" w:space="0" w:color="auto"/>
              <w:right w:val="single" w:sz="4" w:space="0" w:color="auto"/>
            </w:tcBorders>
            <w:shd w:val="clear" w:color="auto" w:fill="auto"/>
            <w:noWrap/>
            <w:vAlign w:val="bottom"/>
            <w:hideMark/>
          </w:tcPr>
          <w:p w14:paraId="3CB7AC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4DBBD0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890D3E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73</w:t>
            </w:r>
          </w:p>
        </w:tc>
        <w:tc>
          <w:tcPr>
            <w:tcW w:w="2719" w:type="dxa"/>
            <w:tcBorders>
              <w:top w:val="nil"/>
              <w:left w:val="nil"/>
              <w:bottom w:val="single" w:sz="4" w:space="0" w:color="auto"/>
              <w:right w:val="single" w:sz="4" w:space="0" w:color="auto"/>
            </w:tcBorders>
            <w:shd w:val="clear" w:color="auto" w:fill="auto"/>
            <w:noWrap/>
            <w:vAlign w:val="center"/>
            <w:hideMark/>
          </w:tcPr>
          <w:p w14:paraId="071D1FB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56026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5A5E96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Косулино</w:t>
            </w:r>
          </w:p>
        </w:tc>
        <w:tc>
          <w:tcPr>
            <w:tcW w:w="2127" w:type="dxa"/>
            <w:tcBorders>
              <w:top w:val="nil"/>
              <w:left w:val="nil"/>
              <w:bottom w:val="single" w:sz="4" w:space="0" w:color="auto"/>
              <w:right w:val="single" w:sz="4" w:space="0" w:color="auto"/>
            </w:tcBorders>
            <w:shd w:val="clear" w:color="auto" w:fill="auto"/>
            <w:noWrap/>
            <w:vAlign w:val="bottom"/>
            <w:hideMark/>
          </w:tcPr>
          <w:p w14:paraId="18F6F32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19C8D8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CEF411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74</w:t>
            </w:r>
          </w:p>
        </w:tc>
        <w:tc>
          <w:tcPr>
            <w:tcW w:w="2719" w:type="dxa"/>
            <w:tcBorders>
              <w:top w:val="nil"/>
              <w:left w:val="nil"/>
              <w:bottom w:val="single" w:sz="4" w:space="0" w:color="auto"/>
              <w:right w:val="single" w:sz="4" w:space="0" w:color="auto"/>
            </w:tcBorders>
            <w:shd w:val="clear" w:color="auto" w:fill="auto"/>
            <w:noWrap/>
            <w:vAlign w:val="center"/>
            <w:hideMark/>
          </w:tcPr>
          <w:p w14:paraId="51A09B6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773B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E2234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Кочневское</w:t>
            </w:r>
          </w:p>
        </w:tc>
        <w:tc>
          <w:tcPr>
            <w:tcW w:w="2127" w:type="dxa"/>
            <w:tcBorders>
              <w:top w:val="nil"/>
              <w:left w:val="nil"/>
              <w:bottom w:val="single" w:sz="4" w:space="0" w:color="auto"/>
              <w:right w:val="single" w:sz="4" w:space="0" w:color="auto"/>
            </w:tcBorders>
            <w:shd w:val="clear" w:color="auto" w:fill="auto"/>
            <w:noWrap/>
            <w:vAlign w:val="bottom"/>
            <w:hideMark/>
          </w:tcPr>
          <w:p w14:paraId="5149A71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67D61D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DED476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75</w:t>
            </w:r>
          </w:p>
        </w:tc>
        <w:tc>
          <w:tcPr>
            <w:tcW w:w="2719" w:type="dxa"/>
            <w:tcBorders>
              <w:top w:val="nil"/>
              <w:left w:val="nil"/>
              <w:bottom w:val="single" w:sz="4" w:space="0" w:color="auto"/>
              <w:right w:val="single" w:sz="4" w:space="0" w:color="auto"/>
            </w:tcBorders>
            <w:shd w:val="clear" w:color="auto" w:fill="auto"/>
            <w:noWrap/>
            <w:vAlign w:val="center"/>
            <w:hideMark/>
          </w:tcPr>
          <w:p w14:paraId="52D94D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58A965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0B5DA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Марамзино</w:t>
            </w:r>
          </w:p>
        </w:tc>
        <w:tc>
          <w:tcPr>
            <w:tcW w:w="2127" w:type="dxa"/>
            <w:tcBorders>
              <w:top w:val="nil"/>
              <w:left w:val="nil"/>
              <w:bottom w:val="single" w:sz="4" w:space="0" w:color="auto"/>
              <w:right w:val="single" w:sz="4" w:space="0" w:color="auto"/>
            </w:tcBorders>
            <w:shd w:val="clear" w:color="auto" w:fill="auto"/>
            <w:noWrap/>
            <w:vAlign w:val="bottom"/>
            <w:hideMark/>
          </w:tcPr>
          <w:p w14:paraId="3B94CCB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3A40DE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31F502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76</w:t>
            </w:r>
          </w:p>
        </w:tc>
        <w:tc>
          <w:tcPr>
            <w:tcW w:w="2719" w:type="dxa"/>
            <w:tcBorders>
              <w:top w:val="nil"/>
              <w:left w:val="nil"/>
              <w:bottom w:val="single" w:sz="4" w:space="0" w:color="auto"/>
              <w:right w:val="single" w:sz="4" w:space="0" w:color="auto"/>
            </w:tcBorders>
            <w:shd w:val="clear" w:color="auto" w:fill="auto"/>
            <w:noWrap/>
            <w:vAlign w:val="center"/>
            <w:hideMark/>
          </w:tcPr>
          <w:p w14:paraId="035269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BA6D12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9B1D99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Некрасово</w:t>
            </w:r>
          </w:p>
        </w:tc>
        <w:tc>
          <w:tcPr>
            <w:tcW w:w="2127" w:type="dxa"/>
            <w:tcBorders>
              <w:top w:val="nil"/>
              <w:left w:val="nil"/>
              <w:bottom w:val="single" w:sz="4" w:space="0" w:color="auto"/>
              <w:right w:val="single" w:sz="4" w:space="0" w:color="auto"/>
            </w:tcBorders>
            <w:shd w:val="clear" w:color="auto" w:fill="auto"/>
            <w:noWrap/>
            <w:vAlign w:val="bottom"/>
            <w:hideMark/>
          </w:tcPr>
          <w:p w14:paraId="56F4AD2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817801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7B4EB7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77</w:t>
            </w:r>
          </w:p>
        </w:tc>
        <w:tc>
          <w:tcPr>
            <w:tcW w:w="2719" w:type="dxa"/>
            <w:tcBorders>
              <w:top w:val="nil"/>
              <w:left w:val="nil"/>
              <w:bottom w:val="single" w:sz="4" w:space="0" w:color="auto"/>
              <w:right w:val="single" w:sz="4" w:space="0" w:color="auto"/>
            </w:tcBorders>
            <w:shd w:val="clear" w:color="auto" w:fill="auto"/>
            <w:noWrap/>
            <w:vAlign w:val="center"/>
            <w:hideMark/>
          </w:tcPr>
          <w:p w14:paraId="02BB25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9C77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DADBF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Поварня</w:t>
            </w:r>
          </w:p>
        </w:tc>
        <w:tc>
          <w:tcPr>
            <w:tcW w:w="2127" w:type="dxa"/>
            <w:tcBorders>
              <w:top w:val="nil"/>
              <w:left w:val="nil"/>
              <w:bottom w:val="single" w:sz="4" w:space="0" w:color="auto"/>
              <w:right w:val="single" w:sz="4" w:space="0" w:color="auto"/>
            </w:tcBorders>
            <w:shd w:val="clear" w:color="auto" w:fill="auto"/>
            <w:noWrap/>
            <w:vAlign w:val="bottom"/>
            <w:hideMark/>
          </w:tcPr>
          <w:p w14:paraId="3D8C3D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492F27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89AE8F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78</w:t>
            </w:r>
          </w:p>
        </w:tc>
        <w:tc>
          <w:tcPr>
            <w:tcW w:w="2719" w:type="dxa"/>
            <w:tcBorders>
              <w:top w:val="nil"/>
              <w:left w:val="nil"/>
              <w:bottom w:val="single" w:sz="4" w:space="0" w:color="auto"/>
              <w:right w:val="single" w:sz="4" w:space="0" w:color="auto"/>
            </w:tcBorders>
            <w:shd w:val="clear" w:color="auto" w:fill="auto"/>
            <w:noWrap/>
            <w:vAlign w:val="center"/>
            <w:hideMark/>
          </w:tcPr>
          <w:p w14:paraId="79E9604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1F04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5FE1B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Прохладный</w:t>
            </w:r>
          </w:p>
        </w:tc>
        <w:tc>
          <w:tcPr>
            <w:tcW w:w="2127" w:type="dxa"/>
            <w:tcBorders>
              <w:top w:val="nil"/>
              <w:left w:val="nil"/>
              <w:bottom w:val="single" w:sz="4" w:space="0" w:color="auto"/>
              <w:right w:val="single" w:sz="4" w:space="0" w:color="auto"/>
            </w:tcBorders>
            <w:shd w:val="clear" w:color="auto" w:fill="auto"/>
            <w:noWrap/>
            <w:vAlign w:val="bottom"/>
            <w:hideMark/>
          </w:tcPr>
          <w:p w14:paraId="006F9AD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E7B0E9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46C44A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79</w:t>
            </w:r>
          </w:p>
        </w:tc>
        <w:tc>
          <w:tcPr>
            <w:tcW w:w="2719" w:type="dxa"/>
            <w:tcBorders>
              <w:top w:val="nil"/>
              <w:left w:val="nil"/>
              <w:bottom w:val="single" w:sz="4" w:space="0" w:color="auto"/>
              <w:right w:val="single" w:sz="4" w:space="0" w:color="auto"/>
            </w:tcBorders>
            <w:shd w:val="clear" w:color="auto" w:fill="auto"/>
            <w:noWrap/>
            <w:vAlign w:val="center"/>
            <w:hideMark/>
          </w:tcPr>
          <w:p w14:paraId="689196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44A7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8D87D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Растущий</w:t>
            </w:r>
          </w:p>
        </w:tc>
        <w:tc>
          <w:tcPr>
            <w:tcW w:w="2127" w:type="dxa"/>
            <w:tcBorders>
              <w:top w:val="nil"/>
              <w:left w:val="nil"/>
              <w:bottom w:val="single" w:sz="4" w:space="0" w:color="auto"/>
              <w:right w:val="single" w:sz="4" w:space="0" w:color="auto"/>
            </w:tcBorders>
            <w:shd w:val="clear" w:color="auto" w:fill="auto"/>
            <w:noWrap/>
            <w:vAlign w:val="bottom"/>
            <w:hideMark/>
          </w:tcPr>
          <w:p w14:paraId="345B52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DC19E5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1EAA99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80</w:t>
            </w:r>
          </w:p>
        </w:tc>
        <w:tc>
          <w:tcPr>
            <w:tcW w:w="2719" w:type="dxa"/>
            <w:tcBorders>
              <w:top w:val="nil"/>
              <w:left w:val="nil"/>
              <w:bottom w:val="single" w:sz="4" w:space="0" w:color="auto"/>
              <w:right w:val="single" w:sz="4" w:space="0" w:color="auto"/>
            </w:tcBorders>
            <w:shd w:val="clear" w:color="auto" w:fill="auto"/>
            <w:noWrap/>
            <w:vAlign w:val="center"/>
            <w:hideMark/>
          </w:tcPr>
          <w:p w14:paraId="6279DD2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26EB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0831ED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Режик</w:t>
            </w:r>
          </w:p>
        </w:tc>
        <w:tc>
          <w:tcPr>
            <w:tcW w:w="2127" w:type="dxa"/>
            <w:tcBorders>
              <w:top w:val="nil"/>
              <w:left w:val="nil"/>
              <w:bottom w:val="single" w:sz="4" w:space="0" w:color="auto"/>
              <w:right w:val="single" w:sz="4" w:space="0" w:color="auto"/>
            </w:tcBorders>
            <w:shd w:val="clear" w:color="auto" w:fill="auto"/>
            <w:noWrap/>
            <w:vAlign w:val="bottom"/>
            <w:hideMark/>
          </w:tcPr>
          <w:p w14:paraId="7E7A880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496BA7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7E3ED6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81</w:t>
            </w:r>
          </w:p>
        </w:tc>
        <w:tc>
          <w:tcPr>
            <w:tcW w:w="2719" w:type="dxa"/>
            <w:tcBorders>
              <w:top w:val="nil"/>
              <w:left w:val="nil"/>
              <w:bottom w:val="single" w:sz="4" w:space="0" w:color="auto"/>
              <w:right w:val="single" w:sz="4" w:space="0" w:color="auto"/>
            </w:tcBorders>
            <w:shd w:val="clear" w:color="auto" w:fill="auto"/>
            <w:noWrap/>
            <w:vAlign w:val="center"/>
            <w:hideMark/>
          </w:tcPr>
          <w:p w14:paraId="0E188AE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956FA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25E901D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Совхозный</w:t>
            </w:r>
          </w:p>
        </w:tc>
        <w:tc>
          <w:tcPr>
            <w:tcW w:w="2127" w:type="dxa"/>
            <w:tcBorders>
              <w:top w:val="nil"/>
              <w:left w:val="nil"/>
              <w:bottom w:val="single" w:sz="4" w:space="0" w:color="auto"/>
              <w:right w:val="single" w:sz="4" w:space="0" w:color="auto"/>
            </w:tcBorders>
            <w:shd w:val="clear" w:color="auto" w:fill="auto"/>
            <w:noWrap/>
            <w:vAlign w:val="bottom"/>
            <w:hideMark/>
          </w:tcPr>
          <w:p w14:paraId="76F809A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7913B1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57B16D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82</w:t>
            </w:r>
          </w:p>
        </w:tc>
        <w:tc>
          <w:tcPr>
            <w:tcW w:w="2719" w:type="dxa"/>
            <w:tcBorders>
              <w:top w:val="nil"/>
              <w:left w:val="nil"/>
              <w:bottom w:val="single" w:sz="4" w:space="0" w:color="auto"/>
              <w:right w:val="single" w:sz="4" w:space="0" w:color="auto"/>
            </w:tcBorders>
            <w:shd w:val="clear" w:color="auto" w:fill="auto"/>
            <w:noWrap/>
            <w:vAlign w:val="center"/>
            <w:hideMark/>
          </w:tcPr>
          <w:p w14:paraId="1E28A3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25A9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7D7A9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Студенческий</w:t>
            </w:r>
          </w:p>
        </w:tc>
        <w:tc>
          <w:tcPr>
            <w:tcW w:w="2127" w:type="dxa"/>
            <w:tcBorders>
              <w:top w:val="nil"/>
              <w:left w:val="nil"/>
              <w:bottom w:val="single" w:sz="4" w:space="0" w:color="auto"/>
              <w:right w:val="single" w:sz="4" w:space="0" w:color="auto"/>
            </w:tcBorders>
            <w:shd w:val="clear" w:color="auto" w:fill="auto"/>
            <w:noWrap/>
            <w:vAlign w:val="bottom"/>
            <w:hideMark/>
          </w:tcPr>
          <w:p w14:paraId="279F5B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01CF66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9957C2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83</w:t>
            </w:r>
          </w:p>
        </w:tc>
        <w:tc>
          <w:tcPr>
            <w:tcW w:w="2719" w:type="dxa"/>
            <w:tcBorders>
              <w:top w:val="nil"/>
              <w:left w:val="nil"/>
              <w:bottom w:val="single" w:sz="4" w:space="0" w:color="auto"/>
              <w:right w:val="single" w:sz="4" w:space="0" w:color="auto"/>
            </w:tcBorders>
            <w:shd w:val="clear" w:color="auto" w:fill="auto"/>
            <w:noWrap/>
            <w:vAlign w:val="center"/>
            <w:hideMark/>
          </w:tcPr>
          <w:p w14:paraId="46C811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4608D9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724ADB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Уральский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25288F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D98278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224BDD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84</w:t>
            </w:r>
          </w:p>
        </w:tc>
        <w:tc>
          <w:tcPr>
            <w:tcW w:w="2719" w:type="dxa"/>
            <w:tcBorders>
              <w:top w:val="nil"/>
              <w:left w:val="nil"/>
              <w:bottom w:val="single" w:sz="4" w:space="0" w:color="auto"/>
              <w:right w:val="single" w:sz="4" w:space="0" w:color="auto"/>
            </w:tcBorders>
            <w:shd w:val="clear" w:color="auto" w:fill="auto"/>
            <w:noWrap/>
            <w:vAlign w:val="center"/>
            <w:hideMark/>
          </w:tcPr>
          <w:p w14:paraId="269453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5420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D67284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Хризолитовый</w:t>
            </w:r>
          </w:p>
        </w:tc>
        <w:tc>
          <w:tcPr>
            <w:tcW w:w="2127" w:type="dxa"/>
            <w:tcBorders>
              <w:top w:val="nil"/>
              <w:left w:val="nil"/>
              <w:bottom w:val="single" w:sz="4" w:space="0" w:color="auto"/>
              <w:right w:val="single" w:sz="4" w:space="0" w:color="auto"/>
            </w:tcBorders>
            <w:shd w:val="clear" w:color="auto" w:fill="auto"/>
            <w:noWrap/>
            <w:vAlign w:val="bottom"/>
            <w:hideMark/>
          </w:tcPr>
          <w:p w14:paraId="2980CF2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BBE8E9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131DC8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85</w:t>
            </w:r>
          </w:p>
        </w:tc>
        <w:tc>
          <w:tcPr>
            <w:tcW w:w="2719" w:type="dxa"/>
            <w:tcBorders>
              <w:top w:val="nil"/>
              <w:left w:val="nil"/>
              <w:bottom w:val="single" w:sz="4" w:space="0" w:color="auto"/>
              <w:right w:val="single" w:sz="4" w:space="0" w:color="auto"/>
            </w:tcBorders>
            <w:shd w:val="clear" w:color="auto" w:fill="auto"/>
            <w:noWrap/>
            <w:vAlign w:val="center"/>
            <w:hideMark/>
          </w:tcPr>
          <w:p w14:paraId="50E7245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E6A78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Белоярский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5A522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Черноусово</w:t>
            </w:r>
          </w:p>
        </w:tc>
        <w:tc>
          <w:tcPr>
            <w:tcW w:w="2127" w:type="dxa"/>
            <w:tcBorders>
              <w:top w:val="nil"/>
              <w:left w:val="nil"/>
              <w:bottom w:val="single" w:sz="4" w:space="0" w:color="auto"/>
              <w:right w:val="single" w:sz="4" w:space="0" w:color="auto"/>
            </w:tcBorders>
            <w:shd w:val="clear" w:color="auto" w:fill="auto"/>
            <w:noWrap/>
            <w:vAlign w:val="bottom"/>
            <w:hideMark/>
          </w:tcPr>
          <w:p w14:paraId="0B3C84C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C3EA76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871684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86</w:t>
            </w:r>
          </w:p>
        </w:tc>
        <w:tc>
          <w:tcPr>
            <w:tcW w:w="2719" w:type="dxa"/>
            <w:tcBorders>
              <w:top w:val="nil"/>
              <w:left w:val="nil"/>
              <w:bottom w:val="single" w:sz="4" w:space="0" w:color="auto"/>
              <w:right w:val="single" w:sz="4" w:space="0" w:color="auto"/>
            </w:tcBorders>
            <w:shd w:val="clear" w:color="auto" w:fill="auto"/>
            <w:noWrap/>
            <w:vAlign w:val="center"/>
            <w:hideMark/>
          </w:tcPr>
          <w:p w14:paraId="41BA972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459CD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3F9DDC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Байны</w:t>
            </w:r>
          </w:p>
        </w:tc>
        <w:tc>
          <w:tcPr>
            <w:tcW w:w="2127" w:type="dxa"/>
            <w:tcBorders>
              <w:top w:val="nil"/>
              <w:left w:val="nil"/>
              <w:bottom w:val="single" w:sz="4" w:space="0" w:color="auto"/>
              <w:right w:val="single" w:sz="4" w:space="0" w:color="auto"/>
            </w:tcBorders>
            <w:shd w:val="clear" w:color="auto" w:fill="auto"/>
            <w:noWrap/>
            <w:vAlign w:val="bottom"/>
            <w:hideMark/>
          </w:tcPr>
          <w:p w14:paraId="261204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28FC6D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AA9BE3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87</w:t>
            </w:r>
          </w:p>
        </w:tc>
        <w:tc>
          <w:tcPr>
            <w:tcW w:w="2719" w:type="dxa"/>
            <w:tcBorders>
              <w:top w:val="nil"/>
              <w:left w:val="nil"/>
              <w:bottom w:val="single" w:sz="4" w:space="0" w:color="auto"/>
              <w:right w:val="single" w:sz="4" w:space="0" w:color="auto"/>
            </w:tcBorders>
            <w:shd w:val="clear" w:color="auto" w:fill="auto"/>
            <w:noWrap/>
            <w:vAlign w:val="center"/>
            <w:hideMark/>
          </w:tcPr>
          <w:p w14:paraId="4CF21D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53CE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4D13E3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Бараба</w:t>
            </w:r>
          </w:p>
        </w:tc>
        <w:tc>
          <w:tcPr>
            <w:tcW w:w="2127" w:type="dxa"/>
            <w:tcBorders>
              <w:top w:val="nil"/>
              <w:left w:val="nil"/>
              <w:bottom w:val="single" w:sz="4" w:space="0" w:color="auto"/>
              <w:right w:val="single" w:sz="4" w:space="0" w:color="auto"/>
            </w:tcBorders>
            <w:shd w:val="clear" w:color="auto" w:fill="auto"/>
            <w:noWrap/>
            <w:vAlign w:val="bottom"/>
            <w:hideMark/>
          </w:tcPr>
          <w:p w14:paraId="0F058A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23B61E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0CBCCD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88</w:t>
            </w:r>
          </w:p>
        </w:tc>
        <w:tc>
          <w:tcPr>
            <w:tcW w:w="2719" w:type="dxa"/>
            <w:tcBorders>
              <w:top w:val="nil"/>
              <w:left w:val="nil"/>
              <w:bottom w:val="single" w:sz="4" w:space="0" w:color="auto"/>
              <w:right w:val="single" w:sz="4" w:space="0" w:color="auto"/>
            </w:tcBorders>
            <w:shd w:val="clear" w:color="auto" w:fill="auto"/>
            <w:noWrap/>
            <w:vAlign w:val="center"/>
            <w:hideMark/>
          </w:tcPr>
          <w:p w14:paraId="657E50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EE12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D46A10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w:t>
            </w:r>
          </w:p>
        </w:tc>
        <w:tc>
          <w:tcPr>
            <w:tcW w:w="2127" w:type="dxa"/>
            <w:tcBorders>
              <w:top w:val="nil"/>
              <w:left w:val="nil"/>
              <w:bottom w:val="single" w:sz="4" w:space="0" w:color="auto"/>
              <w:right w:val="single" w:sz="4" w:space="0" w:color="auto"/>
            </w:tcBorders>
            <w:shd w:val="clear" w:color="auto" w:fill="auto"/>
            <w:noWrap/>
            <w:vAlign w:val="bottom"/>
            <w:hideMark/>
          </w:tcPr>
          <w:p w14:paraId="199CDF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80A451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B289D6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89</w:t>
            </w:r>
          </w:p>
        </w:tc>
        <w:tc>
          <w:tcPr>
            <w:tcW w:w="2719" w:type="dxa"/>
            <w:tcBorders>
              <w:top w:val="nil"/>
              <w:left w:val="nil"/>
              <w:bottom w:val="single" w:sz="4" w:space="0" w:color="auto"/>
              <w:right w:val="single" w:sz="4" w:space="0" w:color="auto"/>
            </w:tcBorders>
            <w:shd w:val="clear" w:color="auto" w:fill="auto"/>
            <w:noWrap/>
            <w:vAlign w:val="center"/>
            <w:hideMark/>
          </w:tcPr>
          <w:p w14:paraId="502B96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3D09B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47AA18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Волковское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638D1F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E9DDFE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D09EEC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90</w:t>
            </w:r>
          </w:p>
        </w:tc>
        <w:tc>
          <w:tcPr>
            <w:tcW w:w="2719" w:type="dxa"/>
            <w:tcBorders>
              <w:top w:val="nil"/>
              <w:left w:val="nil"/>
              <w:bottom w:val="single" w:sz="4" w:space="0" w:color="auto"/>
              <w:right w:val="single" w:sz="4" w:space="0" w:color="auto"/>
            </w:tcBorders>
            <w:shd w:val="clear" w:color="auto" w:fill="auto"/>
            <w:noWrap/>
            <w:vAlign w:val="center"/>
            <w:hideMark/>
          </w:tcPr>
          <w:p w14:paraId="011A3D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B854C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4898B7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Грязновская</w:t>
            </w:r>
          </w:p>
        </w:tc>
        <w:tc>
          <w:tcPr>
            <w:tcW w:w="2127" w:type="dxa"/>
            <w:tcBorders>
              <w:top w:val="nil"/>
              <w:left w:val="nil"/>
              <w:bottom w:val="single" w:sz="4" w:space="0" w:color="auto"/>
              <w:right w:val="single" w:sz="4" w:space="0" w:color="auto"/>
            </w:tcBorders>
            <w:shd w:val="clear" w:color="auto" w:fill="auto"/>
            <w:noWrap/>
            <w:vAlign w:val="bottom"/>
            <w:hideMark/>
          </w:tcPr>
          <w:p w14:paraId="25C195D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C94F6B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9A44EE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91</w:t>
            </w:r>
          </w:p>
        </w:tc>
        <w:tc>
          <w:tcPr>
            <w:tcW w:w="2719" w:type="dxa"/>
            <w:tcBorders>
              <w:top w:val="nil"/>
              <w:left w:val="nil"/>
              <w:bottom w:val="single" w:sz="4" w:space="0" w:color="auto"/>
              <w:right w:val="single" w:sz="4" w:space="0" w:color="auto"/>
            </w:tcBorders>
            <w:shd w:val="clear" w:color="auto" w:fill="auto"/>
            <w:noWrap/>
            <w:vAlign w:val="center"/>
            <w:hideMark/>
          </w:tcPr>
          <w:p w14:paraId="0F72E80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3C29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D171F6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Ильинское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4B1D42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BA9D89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9CA9A7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92</w:t>
            </w:r>
          </w:p>
        </w:tc>
        <w:tc>
          <w:tcPr>
            <w:tcW w:w="2719" w:type="dxa"/>
            <w:tcBorders>
              <w:top w:val="nil"/>
              <w:left w:val="nil"/>
              <w:bottom w:val="single" w:sz="4" w:space="0" w:color="auto"/>
              <w:right w:val="single" w:sz="4" w:space="0" w:color="auto"/>
            </w:tcBorders>
            <w:shd w:val="clear" w:color="auto" w:fill="auto"/>
            <w:noWrap/>
            <w:vAlign w:val="center"/>
            <w:hideMark/>
          </w:tcPr>
          <w:p w14:paraId="2C9466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31E61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Сухоложский</w:t>
            </w:r>
          </w:p>
        </w:tc>
        <w:tc>
          <w:tcPr>
            <w:tcW w:w="2268" w:type="dxa"/>
            <w:tcBorders>
              <w:top w:val="nil"/>
              <w:left w:val="nil"/>
              <w:bottom w:val="single" w:sz="4" w:space="0" w:color="auto"/>
              <w:right w:val="single" w:sz="4" w:space="0" w:color="auto"/>
            </w:tcBorders>
            <w:shd w:val="clear" w:color="auto" w:fill="auto"/>
            <w:noWrap/>
            <w:vAlign w:val="center"/>
            <w:hideMark/>
          </w:tcPr>
          <w:p w14:paraId="1954AB4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Курьи</w:t>
            </w:r>
          </w:p>
        </w:tc>
        <w:tc>
          <w:tcPr>
            <w:tcW w:w="2127" w:type="dxa"/>
            <w:tcBorders>
              <w:top w:val="nil"/>
              <w:left w:val="nil"/>
              <w:bottom w:val="single" w:sz="4" w:space="0" w:color="auto"/>
              <w:right w:val="single" w:sz="4" w:space="0" w:color="auto"/>
            </w:tcBorders>
            <w:shd w:val="clear" w:color="auto" w:fill="auto"/>
            <w:noWrap/>
            <w:vAlign w:val="bottom"/>
            <w:hideMark/>
          </w:tcPr>
          <w:p w14:paraId="603C12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7FBEF2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DE66FA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93</w:t>
            </w:r>
          </w:p>
        </w:tc>
        <w:tc>
          <w:tcPr>
            <w:tcW w:w="2719" w:type="dxa"/>
            <w:tcBorders>
              <w:top w:val="nil"/>
              <w:left w:val="nil"/>
              <w:bottom w:val="single" w:sz="4" w:space="0" w:color="auto"/>
              <w:right w:val="single" w:sz="4" w:space="0" w:color="auto"/>
            </w:tcBorders>
            <w:shd w:val="clear" w:color="auto" w:fill="auto"/>
            <w:noWrap/>
            <w:vAlign w:val="center"/>
            <w:hideMark/>
          </w:tcPr>
          <w:p w14:paraId="4C55EA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718D1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2E2DEA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Полдневой</w:t>
            </w:r>
          </w:p>
        </w:tc>
        <w:tc>
          <w:tcPr>
            <w:tcW w:w="2127" w:type="dxa"/>
            <w:tcBorders>
              <w:top w:val="nil"/>
              <w:left w:val="nil"/>
              <w:bottom w:val="single" w:sz="4" w:space="0" w:color="auto"/>
              <w:right w:val="single" w:sz="4" w:space="0" w:color="auto"/>
            </w:tcBorders>
            <w:shd w:val="clear" w:color="auto" w:fill="auto"/>
            <w:noWrap/>
            <w:vAlign w:val="bottom"/>
            <w:hideMark/>
          </w:tcPr>
          <w:p w14:paraId="327F48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E692F6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713134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94</w:t>
            </w:r>
          </w:p>
        </w:tc>
        <w:tc>
          <w:tcPr>
            <w:tcW w:w="2719" w:type="dxa"/>
            <w:tcBorders>
              <w:top w:val="nil"/>
              <w:left w:val="nil"/>
              <w:bottom w:val="single" w:sz="4" w:space="0" w:color="auto"/>
              <w:right w:val="single" w:sz="4" w:space="0" w:color="auto"/>
            </w:tcBorders>
            <w:shd w:val="clear" w:color="auto" w:fill="auto"/>
            <w:noWrap/>
            <w:vAlign w:val="center"/>
            <w:hideMark/>
          </w:tcPr>
          <w:p w14:paraId="31D819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62F3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Сухоложский</w:t>
            </w:r>
          </w:p>
        </w:tc>
        <w:tc>
          <w:tcPr>
            <w:tcW w:w="2268" w:type="dxa"/>
            <w:tcBorders>
              <w:top w:val="nil"/>
              <w:left w:val="nil"/>
              <w:bottom w:val="single" w:sz="4" w:space="0" w:color="auto"/>
              <w:right w:val="single" w:sz="4" w:space="0" w:color="auto"/>
            </w:tcBorders>
            <w:shd w:val="clear" w:color="auto" w:fill="auto"/>
            <w:noWrap/>
            <w:vAlign w:val="center"/>
            <w:hideMark/>
          </w:tcPr>
          <w:p w14:paraId="513335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Сухой Лог</w:t>
            </w:r>
          </w:p>
        </w:tc>
        <w:tc>
          <w:tcPr>
            <w:tcW w:w="2127" w:type="dxa"/>
            <w:tcBorders>
              <w:top w:val="nil"/>
              <w:left w:val="nil"/>
              <w:bottom w:val="single" w:sz="4" w:space="0" w:color="auto"/>
              <w:right w:val="single" w:sz="4" w:space="0" w:color="auto"/>
            </w:tcBorders>
            <w:shd w:val="clear" w:color="auto" w:fill="auto"/>
            <w:noWrap/>
            <w:vAlign w:val="bottom"/>
            <w:hideMark/>
          </w:tcPr>
          <w:p w14:paraId="349AB6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78BD49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44BE22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95</w:t>
            </w:r>
          </w:p>
        </w:tc>
        <w:tc>
          <w:tcPr>
            <w:tcW w:w="2719" w:type="dxa"/>
            <w:tcBorders>
              <w:top w:val="nil"/>
              <w:left w:val="nil"/>
              <w:bottom w:val="single" w:sz="4" w:space="0" w:color="auto"/>
              <w:right w:val="single" w:sz="4" w:space="0" w:color="auto"/>
            </w:tcBorders>
            <w:shd w:val="clear" w:color="auto" w:fill="auto"/>
            <w:noWrap/>
            <w:vAlign w:val="center"/>
            <w:hideMark/>
          </w:tcPr>
          <w:p w14:paraId="3E2EB4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CD7C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063DEE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Троицкое</w:t>
            </w:r>
          </w:p>
        </w:tc>
        <w:tc>
          <w:tcPr>
            <w:tcW w:w="2127" w:type="dxa"/>
            <w:tcBorders>
              <w:top w:val="nil"/>
              <w:left w:val="nil"/>
              <w:bottom w:val="single" w:sz="4" w:space="0" w:color="auto"/>
              <w:right w:val="single" w:sz="4" w:space="0" w:color="auto"/>
            </w:tcBorders>
            <w:shd w:val="clear" w:color="auto" w:fill="auto"/>
            <w:noWrap/>
            <w:vAlign w:val="bottom"/>
            <w:hideMark/>
          </w:tcPr>
          <w:p w14:paraId="10EEE3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AB9ABD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A682EE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96</w:t>
            </w:r>
          </w:p>
        </w:tc>
        <w:tc>
          <w:tcPr>
            <w:tcW w:w="2719" w:type="dxa"/>
            <w:tcBorders>
              <w:top w:val="nil"/>
              <w:left w:val="nil"/>
              <w:bottom w:val="single" w:sz="4" w:space="0" w:color="auto"/>
              <w:right w:val="single" w:sz="4" w:space="0" w:color="auto"/>
            </w:tcBorders>
            <w:shd w:val="clear" w:color="auto" w:fill="auto"/>
            <w:noWrap/>
            <w:vAlign w:val="center"/>
            <w:hideMark/>
          </w:tcPr>
          <w:p w14:paraId="59DD142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5B4F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Богдановичский</w:t>
            </w:r>
          </w:p>
        </w:tc>
        <w:tc>
          <w:tcPr>
            <w:tcW w:w="2268" w:type="dxa"/>
            <w:tcBorders>
              <w:top w:val="nil"/>
              <w:left w:val="nil"/>
              <w:bottom w:val="single" w:sz="4" w:space="0" w:color="auto"/>
              <w:right w:val="single" w:sz="4" w:space="0" w:color="auto"/>
            </w:tcBorders>
            <w:shd w:val="clear" w:color="auto" w:fill="auto"/>
            <w:noWrap/>
            <w:vAlign w:val="center"/>
            <w:hideMark/>
          </w:tcPr>
          <w:p w14:paraId="7704A1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Тыгиш</w:t>
            </w:r>
          </w:p>
        </w:tc>
        <w:tc>
          <w:tcPr>
            <w:tcW w:w="2127" w:type="dxa"/>
            <w:tcBorders>
              <w:top w:val="nil"/>
              <w:left w:val="nil"/>
              <w:bottom w:val="single" w:sz="4" w:space="0" w:color="auto"/>
              <w:right w:val="single" w:sz="4" w:space="0" w:color="auto"/>
            </w:tcBorders>
            <w:shd w:val="clear" w:color="auto" w:fill="auto"/>
            <w:noWrap/>
            <w:vAlign w:val="bottom"/>
            <w:hideMark/>
          </w:tcPr>
          <w:p w14:paraId="07C70FE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6ADC22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00152C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97</w:t>
            </w:r>
          </w:p>
        </w:tc>
        <w:tc>
          <w:tcPr>
            <w:tcW w:w="2719" w:type="dxa"/>
            <w:tcBorders>
              <w:top w:val="nil"/>
              <w:left w:val="nil"/>
              <w:bottom w:val="single" w:sz="4" w:space="0" w:color="auto"/>
              <w:right w:val="single" w:sz="4" w:space="0" w:color="auto"/>
            </w:tcBorders>
            <w:shd w:val="clear" w:color="auto" w:fill="auto"/>
            <w:noWrap/>
            <w:vAlign w:val="center"/>
            <w:hideMark/>
          </w:tcPr>
          <w:p w14:paraId="0DD1A5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EBAF6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Байкаловский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59B2A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Байкалово</w:t>
            </w:r>
          </w:p>
        </w:tc>
        <w:tc>
          <w:tcPr>
            <w:tcW w:w="2127" w:type="dxa"/>
            <w:tcBorders>
              <w:top w:val="nil"/>
              <w:left w:val="nil"/>
              <w:bottom w:val="single" w:sz="4" w:space="0" w:color="auto"/>
              <w:right w:val="single" w:sz="4" w:space="0" w:color="auto"/>
            </w:tcBorders>
            <w:shd w:val="clear" w:color="auto" w:fill="auto"/>
            <w:noWrap/>
            <w:vAlign w:val="bottom"/>
            <w:hideMark/>
          </w:tcPr>
          <w:p w14:paraId="4CC9D99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28807D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2FF6BB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98</w:t>
            </w:r>
          </w:p>
        </w:tc>
        <w:tc>
          <w:tcPr>
            <w:tcW w:w="2719" w:type="dxa"/>
            <w:tcBorders>
              <w:top w:val="nil"/>
              <w:left w:val="nil"/>
              <w:bottom w:val="single" w:sz="4" w:space="0" w:color="auto"/>
              <w:right w:val="single" w:sz="4" w:space="0" w:color="auto"/>
            </w:tcBorders>
            <w:shd w:val="clear" w:color="auto" w:fill="auto"/>
            <w:noWrap/>
            <w:vAlign w:val="center"/>
            <w:hideMark/>
          </w:tcPr>
          <w:p w14:paraId="1BD492B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0D4F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AB563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Благовещенское</w:t>
            </w:r>
          </w:p>
        </w:tc>
        <w:tc>
          <w:tcPr>
            <w:tcW w:w="2127" w:type="dxa"/>
            <w:tcBorders>
              <w:top w:val="nil"/>
              <w:left w:val="nil"/>
              <w:bottom w:val="single" w:sz="4" w:space="0" w:color="auto"/>
              <w:right w:val="single" w:sz="4" w:space="0" w:color="auto"/>
            </w:tcBorders>
            <w:shd w:val="clear" w:color="auto" w:fill="auto"/>
            <w:noWrap/>
            <w:vAlign w:val="bottom"/>
            <w:hideMark/>
          </w:tcPr>
          <w:p w14:paraId="0BBBE6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502A05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7A07B9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99</w:t>
            </w:r>
          </w:p>
        </w:tc>
        <w:tc>
          <w:tcPr>
            <w:tcW w:w="2719" w:type="dxa"/>
            <w:tcBorders>
              <w:top w:val="nil"/>
              <w:left w:val="nil"/>
              <w:bottom w:val="single" w:sz="4" w:space="0" w:color="auto"/>
              <w:right w:val="single" w:sz="4" w:space="0" w:color="auto"/>
            </w:tcBorders>
            <w:shd w:val="clear" w:color="auto" w:fill="auto"/>
            <w:noWrap/>
            <w:vAlign w:val="center"/>
            <w:hideMark/>
          </w:tcPr>
          <w:p w14:paraId="62B1750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E3FB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1266D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Гаёва</w:t>
            </w:r>
          </w:p>
        </w:tc>
        <w:tc>
          <w:tcPr>
            <w:tcW w:w="2127" w:type="dxa"/>
            <w:tcBorders>
              <w:top w:val="nil"/>
              <w:left w:val="nil"/>
              <w:bottom w:val="single" w:sz="4" w:space="0" w:color="auto"/>
              <w:right w:val="single" w:sz="4" w:space="0" w:color="auto"/>
            </w:tcBorders>
            <w:shd w:val="clear" w:color="auto" w:fill="auto"/>
            <w:noWrap/>
            <w:vAlign w:val="bottom"/>
            <w:hideMark/>
          </w:tcPr>
          <w:p w14:paraId="1A39C3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463191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0CF275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100</w:t>
            </w:r>
          </w:p>
        </w:tc>
        <w:tc>
          <w:tcPr>
            <w:tcW w:w="2719" w:type="dxa"/>
            <w:tcBorders>
              <w:top w:val="nil"/>
              <w:left w:val="nil"/>
              <w:bottom w:val="single" w:sz="4" w:space="0" w:color="auto"/>
              <w:right w:val="single" w:sz="4" w:space="0" w:color="auto"/>
            </w:tcBorders>
            <w:shd w:val="clear" w:color="auto" w:fill="auto"/>
            <w:noWrap/>
            <w:vAlign w:val="center"/>
            <w:hideMark/>
          </w:tcPr>
          <w:p w14:paraId="662606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C9F1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D3EF2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Горки</w:t>
            </w:r>
          </w:p>
        </w:tc>
        <w:tc>
          <w:tcPr>
            <w:tcW w:w="2127" w:type="dxa"/>
            <w:tcBorders>
              <w:top w:val="nil"/>
              <w:left w:val="nil"/>
              <w:bottom w:val="single" w:sz="4" w:space="0" w:color="auto"/>
              <w:right w:val="single" w:sz="4" w:space="0" w:color="auto"/>
            </w:tcBorders>
            <w:shd w:val="clear" w:color="auto" w:fill="auto"/>
            <w:noWrap/>
            <w:vAlign w:val="bottom"/>
            <w:hideMark/>
          </w:tcPr>
          <w:p w14:paraId="22F5A26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F9FF50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8C7380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101</w:t>
            </w:r>
          </w:p>
        </w:tc>
        <w:tc>
          <w:tcPr>
            <w:tcW w:w="2719" w:type="dxa"/>
            <w:tcBorders>
              <w:top w:val="nil"/>
              <w:left w:val="nil"/>
              <w:bottom w:val="single" w:sz="4" w:space="0" w:color="auto"/>
              <w:right w:val="single" w:sz="4" w:space="0" w:color="auto"/>
            </w:tcBorders>
            <w:shd w:val="clear" w:color="auto" w:fill="auto"/>
            <w:noWrap/>
            <w:vAlign w:val="center"/>
            <w:hideMark/>
          </w:tcPr>
          <w:p w14:paraId="7DBCBA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3AAB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Байкаловский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1D866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Городище</w:t>
            </w:r>
          </w:p>
        </w:tc>
        <w:tc>
          <w:tcPr>
            <w:tcW w:w="2127" w:type="dxa"/>
            <w:tcBorders>
              <w:top w:val="nil"/>
              <w:left w:val="nil"/>
              <w:bottom w:val="single" w:sz="4" w:space="0" w:color="auto"/>
              <w:right w:val="single" w:sz="4" w:space="0" w:color="auto"/>
            </w:tcBorders>
            <w:shd w:val="clear" w:color="auto" w:fill="auto"/>
            <w:noWrap/>
            <w:vAlign w:val="bottom"/>
            <w:hideMark/>
          </w:tcPr>
          <w:p w14:paraId="65F0BD6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013227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68937F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102</w:t>
            </w:r>
          </w:p>
        </w:tc>
        <w:tc>
          <w:tcPr>
            <w:tcW w:w="2719" w:type="dxa"/>
            <w:tcBorders>
              <w:top w:val="nil"/>
              <w:left w:val="nil"/>
              <w:bottom w:val="single" w:sz="4" w:space="0" w:color="auto"/>
              <w:right w:val="single" w:sz="4" w:space="0" w:color="auto"/>
            </w:tcBorders>
            <w:shd w:val="clear" w:color="auto" w:fill="auto"/>
            <w:noWrap/>
            <w:vAlign w:val="center"/>
            <w:hideMark/>
          </w:tcPr>
          <w:p w14:paraId="2934A7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049F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206E9F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Дубская</w:t>
            </w:r>
          </w:p>
        </w:tc>
        <w:tc>
          <w:tcPr>
            <w:tcW w:w="2127" w:type="dxa"/>
            <w:tcBorders>
              <w:top w:val="nil"/>
              <w:left w:val="nil"/>
              <w:bottom w:val="single" w:sz="4" w:space="0" w:color="auto"/>
              <w:right w:val="single" w:sz="4" w:space="0" w:color="auto"/>
            </w:tcBorders>
            <w:shd w:val="clear" w:color="auto" w:fill="auto"/>
            <w:noWrap/>
            <w:vAlign w:val="bottom"/>
            <w:hideMark/>
          </w:tcPr>
          <w:p w14:paraId="4EE3B1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6CB47A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91DF6A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103</w:t>
            </w:r>
          </w:p>
        </w:tc>
        <w:tc>
          <w:tcPr>
            <w:tcW w:w="2719" w:type="dxa"/>
            <w:tcBorders>
              <w:top w:val="nil"/>
              <w:left w:val="nil"/>
              <w:bottom w:val="single" w:sz="4" w:space="0" w:color="auto"/>
              <w:right w:val="single" w:sz="4" w:space="0" w:color="auto"/>
            </w:tcBorders>
            <w:shd w:val="clear" w:color="auto" w:fill="auto"/>
            <w:noWrap/>
            <w:vAlign w:val="center"/>
            <w:hideMark/>
          </w:tcPr>
          <w:p w14:paraId="1D8BA9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E034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15A67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Дымковское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6430FF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F20556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F89E50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104</w:t>
            </w:r>
          </w:p>
        </w:tc>
        <w:tc>
          <w:tcPr>
            <w:tcW w:w="2719" w:type="dxa"/>
            <w:tcBorders>
              <w:top w:val="nil"/>
              <w:left w:val="nil"/>
              <w:bottom w:val="single" w:sz="4" w:space="0" w:color="auto"/>
              <w:right w:val="single" w:sz="4" w:space="0" w:color="auto"/>
            </w:tcBorders>
            <w:shd w:val="clear" w:color="auto" w:fill="auto"/>
            <w:noWrap/>
            <w:vAlign w:val="center"/>
            <w:hideMark/>
          </w:tcPr>
          <w:p w14:paraId="68234EC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92D6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7540B5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Зайково</w:t>
            </w:r>
          </w:p>
        </w:tc>
        <w:tc>
          <w:tcPr>
            <w:tcW w:w="2127" w:type="dxa"/>
            <w:tcBorders>
              <w:top w:val="nil"/>
              <w:left w:val="nil"/>
              <w:bottom w:val="single" w:sz="4" w:space="0" w:color="auto"/>
              <w:right w:val="single" w:sz="4" w:space="0" w:color="auto"/>
            </w:tcBorders>
            <w:shd w:val="clear" w:color="auto" w:fill="auto"/>
            <w:noWrap/>
            <w:vAlign w:val="bottom"/>
            <w:hideMark/>
          </w:tcPr>
          <w:p w14:paraId="4E76657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CB0639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6787CC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105</w:t>
            </w:r>
          </w:p>
        </w:tc>
        <w:tc>
          <w:tcPr>
            <w:tcW w:w="2719" w:type="dxa"/>
            <w:tcBorders>
              <w:top w:val="nil"/>
              <w:left w:val="nil"/>
              <w:bottom w:val="single" w:sz="4" w:space="0" w:color="auto"/>
              <w:right w:val="single" w:sz="4" w:space="0" w:color="auto"/>
            </w:tcBorders>
            <w:shd w:val="clear" w:color="auto" w:fill="auto"/>
            <w:noWrap/>
            <w:vAlign w:val="center"/>
            <w:hideMark/>
          </w:tcPr>
          <w:p w14:paraId="5758830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A7E3C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Байкаловский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8DB597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Захарова</w:t>
            </w:r>
          </w:p>
        </w:tc>
        <w:tc>
          <w:tcPr>
            <w:tcW w:w="2127" w:type="dxa"/>
            <w:tcBorders>
              <w:top w:val="nil"/>
              <w:left w:val="nil"/>
              <w:bottom w:val="single" w:sz="4" w:space="0" w:color="auto"/>
              <w:right w:val="single" w:sz="4" w:space="0" w:color="auto"/>
            </w:tcBorders>
            <w:shd w:val="clear" w:color="auto" w:fill="auto"/>
            <w:noWrap/>
            <w:vAlign w:val="bottom"/>
            <w:hideMark/>
          </w:tcPr>
          <w:p w14:paraId="5204C9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BCF485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5E88D0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106</w:t>
            </w:r>
          </w:p>
        </w:tc>
        <w:tc>
          <w:tcPr>
            <w:tcW w:w="2719" w:type="dxa"/>
            <w:tcBorders>
              <w:top w:val="nil"/>
              <w:left w:val="nil"/>
              <w:bottom w:val="single" w:sz="4" w:space="0" w:color="auto"/>
              <w:right w:val="single" w:sz="4" w:space="0" w:color="auto"/>
            </w:tcBorders>
            <w:shd w:val="clear" w:color="auto" w:fill="auto"/>
            <w:noWrap/>
            <w:vAlign w:val="center"/>
            <w:hideMark/>
          </w:tcPr>
          <w:p w14:paraId="3576960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66D1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07959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Знаменское</w:t>
            </w:r>
          </w:p>
        </w:tc>
        <w:tc>
          <w:tcPr>
            <w:tcW w:w="2127" w:type="dxa"/>
            <w:tcBorders>
              <w:top w:val="nil"/>
              <w:left w:val="nil"/>
              <w:bottom w:val="single" w:sz="4" w:space="0" w:color="auto"/>
              <w:right w:val="single" w:sz="4" w:space="0" w:color="auto"/>
            </w:tcBorders>
            <w:shd w:val="clear" w:color="auto" w:fill="auto"/>
            <w:noWrap/>
            <w:vAlign w:val="bottom"/>
            <w:hideMark/>
          </w:tcPr>
          <w:p w14:paraId="4A6124D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3EEE07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A16F6B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107</w:t>
            </w:r>
          </w:p>
        </w:tc>
        <w:tc>
          <w:tcPr>
            <w:tcW w:w="2719" w:type="dxa"/>
            <w:tcBorders>
              <w:top w:val="nil"/>
              <w:left w:val="nil"/>
              <w:bottom w:val="single" w:sz="4" w:space="0" w:color="auto"/>
              <w:right w:val="single" w:sz="4" w:space="0" w:color="auto"/>
            </w:tcBorders>
            <w:shd w:val="clear" w:color="auto" w:fill="auto"/>
            <w:noWrap/>
            <w:vAlign w:val="center"/>
            <w:hideMark/>
          </w:tcPr>
          <w:p w14:paraId="4E02A9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3D1F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EF4BC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w:t>
            </w:r>
          </w:p>
        </w:tc>
        <w:tc>
          <w:tcPr>
            <w:tcW w:w="2127" w:type="dxa"/>
            <w:tcBorders>
              <w:top w:val="nil"/>
              <w:left w:val="nil"/>
              <w:bottom w:val="single" w:sz="4" w:space="0" w:color="auto"/>
              <w:right w:val="single" w:sz="4" w:space="0" w:color="auto"/>
            </w:tcBorders>
            <w:shd w:val="clear" w:color="auto" w:fill="auto"/>
            <w:noWrap/>
            <w:vAlign w:val="bottom"/>
            <w:hideMark/>
          </w:tcPr>
          <w:p w14:paraId="6DF67B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7DDD6D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E25DBA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108</w:t>
            </w:r>
          </w:p>
        </w:tc>
        <w:tc>
          <w:tcPr>
            <w:tcW w:w="2719" w:type="dxa"/>
            <w:tcBorders>
              <w:top w:val="nil"/>
              <w:left w:val="nil"/>
              <w:bottom w:val="single" w:sz="4" w:space="0" w:color="auto"/>
              <w:right w:val="single" w:sz="4" w:space="0" w:color="auto"/>
            </w:tcBorders>
            <w:shd w:val="clear" w:color="auto" w:fill="auto"/>
            <w:noWrap/>
            <w:vAlign w:val="center"/>
            <w:hideMark/>
          </w:tcPr>
          <w:p w14:paraId="2D690F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94EB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608ABD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Кибирева</w:t>
            </w:r>
          </w:p>
        </w:tc>
        <w:tc>
          <w:tcPr>
            <w:tcW w:w="2127" w:type="dxa"/>
            <w:tcBorders>
              <w:top w:val="nil"/>
              <w:left w:val="nil"/>
              <w:bottom w:val="single" w:sz="4" w:space="0" w:color="auto"/>
              <w:right w:val="single" w:sz="4" w:space="0" w:color="auto"/>
            </w:tcBorders>
            <w:shd w:val="clear" w:color="auto" w:fill="auto"/>
            <w:noWrap/>
            <w:vAlign w:val="bottom"/>
            <w:hideMark/>
          </w:tcPr>
          <w:p w14:paraId="65B5BB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9F0CF4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488370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109</w:t>
            </w:r>
          </w:p>
        </w:tc>
        <w:tc>
          <w:tcPr>
            <w:tcW w:w="2719" w:type="dxa"/>
            <w:tcBorders>
              <w:top w:val="nil"/>
              <w:left w:val="nil"/>
              <w:bottom w:val="single" w:sz="4" w:space="0" w:color="auto"/>
              <w:right w:val="single" w:sz="4" w:space="0" w:color="auto"/>
            </w:tcBorders>
            <w:shd w:val="clear" w:color="auto" w:fill="auto"/>
            <w:noWrap/>
            <w:vAlign w:val="center"/>
            <w:hideMark/>
          </w:tcPr>
          <w:p w14:paraId="58B496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03A5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5DEE725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Кирга</w:t>
            </w:r>
          </w:p>
        </w:tc>
        <w:tc>
          <w:tcPr>
            <w:tcW w:w="2127" w:type="dxa"/>
            <w:tcBorders>
              <w:top w:val="nil"/>
              <w:left w:val="nil"/>
              <w:bottom w:val="single" w:sz="4" w:space="0" w:color="auto"/>
              <w:right w:val="single" w:sz="4" w:space="0" w:color="auto"/>
            </w:tcBorders>
            <w:shd w:val="clear" w:color="auto" w:fill="auto"/>
            <w:noWrap/>
            <w:vAlign w:val="bottom"/>
            <w:hideMark/>
          </w:tcPr>
          <w:p w14:paraId="1FA50D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7BCCBF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64DCB6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110</w:t>
            </w:r>
          </w:p>
        </w:tc>
        <w:tc>
          <w:tcPr>
            <w:tcW w:w="2719" w:type="dxa"/>
            <w:tcBorders>
              <w:top w:val="nil"/>
              <w:left w:val="nil"/>
              <w:bottom w:val="single" w:sz="4" w:space="0" w:color="auto"/>
              <w:right w:val="single" w:sz="4" w:space="0" w:color="auto"/>
            </w:tcBorders>
            <w:shd w:val="clear" w:color="auto" w:fill="auto"/>
            <w:noWrap/>
            <w:vAlign w:val="center"/>
            <w:hideMark/>
          </w:tcPr>
          <w:p w14:paraId="318160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5DE5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C379C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Кокшариха</w:t>
            </w:r>
          </w:p>
        </w:tc>
        <w:tc>
          <w:tcPr>
            <w:tcW w:w="2127" w:type="dxa"/>
            <w:tcBorders>
              <w:top w:val="nil"/>
              <w:left w:val="nil"/>
              <w:bottom w:val="single" w:sz="4" w:space="0" w:color="auto"/>
              <w:right w:val="single" w:sz="4" w:space="0" w:color="auto"/>
            </w:tcBorders>
            <w:shd w:val="clear" w:color="auto" w:fill="auto"/>
            <w:noWrap/>
            <w:vAlign w:val="bottom"/>
            <w:hideMark/>
          </w:tcPr>
          <w:p w14:paraId="2C68B3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0BF4C4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0E98ED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111</w:t>
            </w:r>
          </w:p>
        </w:tc>
        <w:tc>
          <w:tcPr>
            <w:tcW w:w="2719" w:type="dxa"/>
            <w:tcBorders>
              <w:top w:val="nil"/>
              <w:left w:val="nil"/>
              <w:bottom w:val="single" w:sz="4" w:space="0" w:color="auto"/>
              <w:right w:val="single" w:sz="4" w:space="0" w:color="auto"/>
            </w:tcBorders>
            <w:shd w:val="clear" w:color="auto" w:fill="auto"/>
            <w:noWrap/>
            <w:vAlign w:val="center"/>
            <w:hideMark/>
          </w:tcPr>
          <w:p w14:paraId="0B1A56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7093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5D805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Коркинское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5B51EB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40C921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5DE963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112</w:t>
            </w:r>
          </w:p>
        </w:tc>
        <w:tc>
          <w:tcPr>
            <w:tcW w:w="2719" w:type="dxa"/>
            <w:tcBorders>
              <w:top w:val="nil"/>
              <w:left w:val="nil"/>
              <w:bottom w:val="single" w:sz="4" w:space="0" w:color="auto"/>
              <w:right w:val="single" w:sz="4" w:space="0" w:color="auto"/>
            </w:tcBorders>
            <w:shd w:val="clear" w:color="auto" w:fill="auto"/>
            <w:noWrap/>
            <w:vAlign w:val="center"/>
            <w:hideMark/>
          </w:tcPr>
          <w:p w14:paraId="7736769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70E7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295D00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Крутихинское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6FF062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1F7BAA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14D815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113</w:t>
            </w:r>
          </w:p>
        </w:tc>
        <w:tc>
          <w:tcPr>
            <w:tcW w:w="2719" w:type="dxa"/>
            <w:tcBorders>
              <w:top w:val="nil"/>
              <w:left w:val="nil"/>
              <w:bottom w:val="single" w:sz="4" w:space="0" w:color="auto"/>
              <w:right w:val="single" w:sz="4" w:space="0" w:color="auto"/>
            </w:tcBorders>
            <w:shd w:val="clear" w:color="auto" w:fill="auto"/>
            <w:noWrap/>
            <w:vAlign w:val="center"/>
            <w:hideMark/>
          </w:tcPr>
          <w:p w14:paraId="356843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BEF45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537D9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Кузнецово</w:t>
            </w:r>
          </w:p>
        </w:tc>
        <w:tc>
          <w:tcPr>
            <w:tcW w:w="2127" w:type="dxa"/>
            <w:tcBorders>
              <w:top w:val="nil"/>
              <w:left w:val="nil"/>
              <w:bottom w:val="single" w:sz="4" w:space="0" w:color="auto"/>
              <w:right w:val="single" w:sz="4" w:space="0" w:color="auto"/>
            </w:tcBorders>
            <w:shd w:val="clear" w:color="auto" w:fill="auto"/>
            <w:noWrap/>
            <w:vAlign w:val="bottom"/>
            <w:hideMark/>
          </w:tcPr>
          <w:p w14:paraId="6A96B05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57F452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7C018E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114</w:t>
            </w:r>
          </w:p>
        </w:tc>
        <w:tc>
          <w:tcPr>
            <w:tcW w:w="2719" w:type="dxa"/>
            <w:tcBorders>
              <w:top w:val="nil"/>
              <w:left w:val="nil"/>
              <w:bottom w:val="single" w:sz="4" w:space="0" w:color="auto"/>
              <w:right w:val="single" w:sz="4" w:space="0" w:color="auto"/>
            </w:tcBorders>
            <w:shd w:val="clear" w:color="auto" w:fill="auto"/>
            <w:noWrap/>
            <w:vAlign w:val="center"/>
            <w:hideMark/>
          </w:tcPr>
          <w:p w14:paraId="6F87D1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7FB9B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70455B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Курьинский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2C58CB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740E4A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E8C6E6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115</w:t>
            </w:r>
          </w:p>
        </w:tc>
        <w:tc>
          <w:tcPr>
            <w:tcW w:w="2719" w:type="dxa"/>
            <w:tcBorders>
              <w:top w:val="nil"/>
              <w:left w:val="nil"/>
              <w:bottom w:val="single" w:sz="4" w:space="0" w:color="auto"/>
              <w:right w:val="single" w:sz="4" w:space="0" w:color="auto"/>
            </w:tcBorders>
            <w:shd w:val="clear" w:color="auto" w:fill="auto"/>
            <w:noWrap/>
            <w:vAlign w:val="center"/>
            <w:hideMark/>
          </w:tcPr>
          <w:p w14:paraId="4C74A76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4724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E5EE5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Лесной</w:t>
            </w:r>
          </w:p>
        </w:tc>
        <w:tc>
          <w:tcPr>
            <w:tcW w:w="2127" w:type="dxa"/>
            <w:tcBorders>
              <w:top w:val="nil"/>
              <w:left w:val="nil"/>
              <w:bottom w:val="single" w:sz="4" w:space="0" w:color="auto"/>
              <w:right w:val="single" w:sz="4" w:space="0" w:color="auto"/>
            </w:tcBorders>
            <w:shd w:val="clear" w:color="auto" w:fill="auto"/>
            <w:noWrap/>
            <w:vAlign w:val="bottom"/>
            <w:hideMark/>
          </w:tcPr>
          <w:p w14:paraId="499F81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C83A9C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F9004C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116</w:t>
            </w:r>
          </w:p>
        </w:tc>
        <w:tc>
          <w:tcPr>
            <w:tcW w:w="2719" w:type="dxa"/>
            <w:tcBorders>
              <w:top w:val="nil"/>
              <w:left w:val="nil"/>
              <w:bottom w:val="single" w:sz="4" w:space="0" w:color="auto"/>
              <w:right w:val="single" w:sz="4" w:space="0" w:color="auto"/>
            </w:tcBorders>
            <w:shd w:val="clear" w:color="auto" w:fill="auto"/>
            <w:noWrap/>
            <w:vAlign w:val="center"/>
            <w:hideMark/>
          </w:tcPr>
          <w:p w14:paraId="331500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7B447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A21A6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Липовское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28032A8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4BF4B9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2141EB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117</w:t>
            </w:r>
          </w:p>
        </w:tc>
        <w:tc>
          <w:tcPr>
            <w:tcW w:w="2719" w:type="dxa"/>
            <w:tcBorders>
              <w:top w:val="nil"/>
              <w:left w:val="nil"/>
              <w:bottom w:val="single" w:sz="4" w:space="0" w:color="auto"/>
              <w:right w:val="single" w:sz="4" w:space="0" w:color="auto"/>
            </w:tcBorders>
            <w:shd w:val="clear" w:color="auto" w:fill="auto"/>
            <w:noWrap/>
            <w:vAlign w:val="center"/>
            <w:hideMark/>
          </w:tcPr>
          <w:p w14:paraId="58EC19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96FE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Байкаловский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FA5B8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Ляпуново</w:t>
            </w:r>
          </w:p>
        </w:tc>
        <w:tc>
          <w:tcPr>
            <w:tcW w:w="2127" w:type="dxa"/>
            <w:tcBorders>
              <w:top w:val="nil"/>
              <w:left w:val="nil"/>
              <w:bottom w:val="single" w:sz="4" w:space="0" w:color="auto"/>
              <w:right w:val="single" w:sz="4" w:space="0" w:color="auto"/>
            </w:tcBorders>
            <w:shd w:val="clear" w:color="auto" w:fill="auto"/>
            <w:noWrap/>
            <w:vAlign w:val="bottom"/>
            <w:hideMark/>
          </w:tcPr>
          <w:p w14:paraId="739CE3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3F4E18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9C34F4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118</w:t>
            </w:r>
          </w:p>
        </w:tc>
        <w:tc>
          <w:tcPr>
            <w:tcW w:w="2719" w:type="dxa"/>
            <w:tcBorders>
              <w:top w:val="nil"/>
              <w:left w:val="nil"/>
              <w:bottom w:val="single" w:sz="4" w:space="0" w:color="auto"/>
              <w:right w:val="single" w:sz="4" w:space="0" w:color="auto"/>
            </w:tcBorders>
            <w:shd w:val="clear" w:color="auto" w:fill="auto"/>
            <w:noWrap/>
            <w:vAlign w:val="center"/>
            <w:hideMark/>
          </w:tcPr>
          <w:p w14:paraId="74C5EA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D466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A7C0C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Новое Шишкино</w:t>
            </w:r>
          </w:p>
        </w:tc>
        <w:tc>
          <w:tcPr>
            <w:tcW w:w="2127" w:type="dxa"/>
            <w:tcBorders>
              <w:top w:val="nil"/>
              <w:left w:val="nil"/>
              <w:bottom w:val="single" w:sz="4" w:space="0" w:color="auto"/>
              <w:right w:val="single" w:sz="4" w:space="0" w:color="auto"/>
            </w:tcBorders>
            <w:shd w:val="clear" w:color="auto" w:fill="auto"/>
            <w:noWrap/>
            <w:vAlign w:val="bottom"/>
            <w:hideMark/>
          </w:tcPr>
          <w:p w14:paraId="63EDC6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910978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47D3F8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119</w:t>
            </w:r>
          </w:p>
        </w:tc>
        <w:tc>
          <w:tcPr>
            <w:tcW w:w="2719" w:type="dxa"/>
            <w:tcBorders>
              <w:top w:val="nil"/>
              <w:left w:val="nil"/>
              <w:bottom w:val="single" w:sz="4" w:space="0" w:color="auto"/>
              <w:right w:val="single" w:sz="4" w:space="0" w:color="auto"/>
            </w:tcBorders>
            <w:shd w:val="clear" w:color="auto" w:fill="auto"/>
            <w:noWrap/>
            <w:vAlign w:val="center"/>
            <w:hideMark/>
          </w:tcPr>
          <w:p w14:paraId="63F9FF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8CE57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EFA3D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Пионерский</w:t>
            </w:r>
          </w:p>
        </w:tc>
        <w:tc>
          <w:tcPr>
            <w:tcW w:w="2127" w:type="dxa"/>
            <w:tcBorders>
              <w:top w:val="nil"/>
              <w:left w:val="nil"/>
              <w:bottom w:val="single" w:sz="4" w:space="0" w:color="auto"/>
              <w:right w:val="single" w:sz="4" w:space="0" w:color="auto"/>
            </w:tcBorders>
            <w:shd w:val="clear" w:color="auto" w:fill="auto"/>
            <w:noWrap/>
            <w:vAlign w:val="bottom"/>
            <w:hideMark/>
          </w:tcPr>
          <w:p w14:paraId="111C63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384A65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C91090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120</w:t>
            </w:r>
          </w:p>
        </w:tc>
        <w:tc>
          <w:tcPr>
            <w:tcW w:w="2719" w:type="dxa"/>
            <w:tcBorders>
              <w:top w:val="nil"/>
              <w:left w:val="nil"/>
              <w:bottom w:val="single" w:sz="4" w:space="0" w:color="auto"/>
              <w:right w:val="single" w:sz="4" w:space="0" w:color="auto"/>
            </w:tcBorders>
            <w:shd w:val="clear" w:color="auto" w:fill="auto"/>
            <w:noWrap/>
            <w:vAlign w:val="center"/>
            <w:hideMark/>
          </w:tcPr>
          <w:p w14:paraId="4314313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B156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46443A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Ретнева</w:t>
            </w:r>
          </w:p>
        </w:tc>
        <w:tc>
          <w:tcPr>
            <w:tcW w:w="2127" w:type="dxa"/>
            <w:tcBorders>
              <w:top w:val="nil"/>
              <w:left w:val="nil"/>
              <w:bottom w:val="single" w:sz="4" w:space="0" w:color="auto"/>
              <w:right w:val="single" w:sz="4" w:space="0" w:color="auto"/>
            </w:tcBorders>
            <w:shd w:val="clear" w:color="auto" w:fill="auto"/>
            <w:noWrap/>
            <w:vAlign w:val="bottom"/>
            <w:hideMark/>
          </w:tcPr>
          <w:p w14:paraId="427D146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1FBE77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2EEE35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121</w:t>
            </w:r>
          </w:p>
        </w:tc>
        <w:tc>
          <w:tcPr>
            <w:tcW w:w="2719" w:type="dxa"/>
            <w:tcBorders>
              <w:top w:val="nil"/>
              <w:left w:val="nil"/>
              <w:bottom w:val="single" w:sz="4" w:space="0" w:color="auto"/>
              <w:right w:val="single" w:sz="4" w:space="0" w:color="auto"/>
            </w:tcBorders>
            <w:shd w:val="clear" w:color="auto" w:fill="auto"/>
            <w:noWrap/>
            <w:vAlign w:val="center"/>
            <w:hideMark/>
          </w:tcPr>
          <w:p w14:paraId="4193C1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C6281D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4A1B04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Речкалова</w:t>
            </w:r>
          </w:p>
        </w:tc>
        <w:tc>
          <w:tcPr>
            <w:tcW w:w="2127" w:type="dxa"/>
            <w:tcBorders>
              <w:top w:val="nil"/>
              <w:left w:val="nil"/>
              <w:bottom w:val="single" w:sz="4" w:space="0" w:color="auto"/>
              <w:right w:val="single" w:sz="4" w:space="0" w:color="auto"/>
            </w:tcBorders>
            <w:shd w:val="clear" w:color="auto" w:fill="auto"/>
            <w:noWrap/>
            <w:vAlign w:val="bottom"/>
            <w:hideMark/>
          </w:tcPr>
          <w:p w14:paraId="097CC0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271E60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7EA6B1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122</w:t>
            </w:r>
          </w:p>
        </w:tc>
        <w:tc>
          <w:tcPr>
            <w:tcW w:w="2719" w:type="dxa"/>
            <w:tcBorders>
              <w:top w:val="nil"/>
              <w:left w:val="nil"/>
              <w:bottom w:val="single" w:sz="4" w:space="0" w:color="auto"/>
              <w:right w:val="single" w:sz="4" w:space="0" w:color="auto"/>
            </w:tcBorders>
            <w:shd w:val="clear" w:color="auto" w:fill="auto"/>
            <w:noWrap/>
            <w:vAlign w:val="center"/>
            <w:hideMark/>
          </w:tcPr>
          <w:p w14:paraId="471A01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AD112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497859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Рябиновый</w:t>
            </w:r>
          </w:p>
        </w:tc>
        <w:tc>
          <w:tcPr>
            <w:tcW w:w="2127" w:type="dxa"/>
            <w:tcBorders>
              <w:top w:val="nil"/>
              <w:left w:val="nil"/>
              <w:bottom w:val="single" w:sz="4" w:space="0" w:color="auto"/>
              <w:right w:val="single" w:sz="4" w:space="0" w:color="auto"/>
            </w:tcBorders>
            <w:shd w:val="clear" w:color="auto" w:fill="auto"/>
            <w:noWrap/>
            <w:vAlign w:val="bottom"/>
            <w:hideMark/>
          </w:tcPr>
          <w:p w14:paraId="29202D2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7C6BEE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692436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123</w:t>
            </w:r>
          </w:p>
        </w:tc>
        <w:tc>
          <w:tcPr>
            <w:tcW w:w="2719" w:type="dxa"/>
            <w:tcBorders>
              <w:top w:val="nil"/>
              <w:left w:val="nil"/>
              <w:bottom w:val="single" w:sz="4" w:space="0" w:color="auto"/>
              <w:right w:val="single" w:sz="4" w:space="0" w:color="auto"/>
            </w:tcBorders>
            <w:shd w:val="clear" w:color="auto" w:fill="auto"/>
            <w:noWrap/>
            <w:vAlign w:val="center"/>
            <w:hideMark/>
          </w:tcPr>
          <w:p w14:paraId="642FB9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F9C3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9C72C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Смычка</w:t>
            </w:r>
          </w:p>
        </w:tc>
        <w:tc>
          <w:tcPr>
            <w:tcW w:w="2127" w:type="dxa"/>
            <w:tcBorders>
              <w:top w:val="nil"/>
              <w:left w:val="nil"/>
              <w:bottom w:val="single" w:sz="4" w:space="0" w:color="auto"/>
              <w:right w:val="single" w:sz="4" w:space="0" w:color="auto"/>
            </w:tcBorders>
            <w:shd w:val="clear" w:color="auto" w:fill="auto"/>
            <w:noWrap/>
            <w:vAlign w:val="bottom"/>
            <w:hideMark/>
          </w:tcPr>
          <w:p w14:paraId="59128D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41D8E0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E9720C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124</w:t>
            </w:r>
          </w:p>
        </w:tc>
        <w:tc>
          <w:tcPr>
            <w:tcW w:w="2719" w:type="dxa"/>
            <w:tcBorders>
              <w:top w:val="nil"/>
              <w:left w:val="nil"/>
              <w:bottom w:val="single" w:sz="4" w:space="0" w:color="auto"/>
              <w:right w:val="single" w:sz="4" w:space="0" w:color="auto"/>
            </w:tcBorders>
            <w:shd w:val="clear" w:color="auto" w:fill="auto"/>
            <w:noWrap/>
            <w:vAlign w:val="center"/>
            <w:hideMark/>
          </w:tcPr>
          <w:p w14:paraId="66D233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17964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8ECF9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Сосновка</w:t>
            </w:r>
          </w:p>
        </w:tc>
        <w:tc>
          <w:tcPr>
            <w:tcW w:w="2127" w:type="dxa"/>
            <w:tcBorders>
              <w:top w:val="nil"/>
              <w:left w:val="nil"/>
              <w:bottom w:val="single" w:sz="4" w:space="0" w:color="auto"/>
              <w:right w:val="single" w:sz="4" w:space="0" w:color="auto"/>
            </w:tcBorders>
            <w:shd w:val="clear" w:color="auto" w:fill="auto"/>
            <w:noWrap/>
            <w:vAlign w:val="bottom"/>
            <w:hideMark/>
          </w:tcPr>
          <w:p w14:paraId="0630AB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6EB78D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CDE404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125</w:t>
            </w:r>
          </w:p>
        </w:tc>
        <w:tc>
          <w:tcPr>
            <w:tcW w:w="2719" w:type="dxa"/>
            <w:tcBorders>
              <w:top w:val="nil"/>
              <w:left w:val="nil"/>
              <w:bottom w:val="single" w:sz="4" w:space="0" w:color="auto"/>
              <w:right w:val="single" w:sz="4" w:space="0" w:color="auto"/>
            </w:tcBorders>
            <w:shd w:val="clear" w:color="auto" w:fill="auto"/>
            <w:noWrap/>
            <w:vAlign w:val="center"/>
            <w:hideMark/>
          </w:tcPr>
          <w:p w14:paraId="055534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0DED3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Слободо-Туринский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F64F6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Тимофеево</w:t>
            </w:r>
          </w:p>
        </w:tc>
        <w:tc>
          <w:tcPr>
            <w:tcW w:w="2127" w:type="dxa"/>
            <w:tcBorders>
              <w:top w:val="nil"/>
              <w:left w:val="nil"/>
              <w:bottom w:val="single" w:sz="4" w:space="0" w:color="auto"/>
              <w:right w:val="single" w:sz="4" w:space="0" w:color="auto"/>
            </w:tcBorders>
            <w:shd w:val="clear" w:color="auto" w:fill="auto"/>
            <w:noWrap/>
            <w:vAlign w:val="bottom"/>
            <w:hideMark/>
          </w:tcPr>
          <w:p w14:paraId="0F6092C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8BC472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287B1D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126</w:t>
            </w:r>
          </w:p>
        </w:tc>
        <w:tc>
          <w:tcPr>
            <w:tcW w:w="2719" w:type="dxa"/>
            <w:tcBorders>
              <w:top w:val="nil"/>
              <w:left w:val="nil"/>
              <w:bottom w:val="single" w:sz="4" w:space="0" w:color="auto"/>
              <w:right w:val="single" w:sz="4" w:space="0" w:color="auto"/>
            </w:tcBorders>
            <w:shd w:val="clear" w:color="auto" w:fill="auto"/>
            <w:noWrap/>
            <w:vAlign w:val="center"/>
            <w:hideMark/>
          </w:tcPr>
          <w:p w14:paraId="7ABD4D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4014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45B82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w:t>
            </w:r>
          </w:p>
        </w:tc>
        <w:tc>
          <w:tcPr>
            <w:tcW w:w="2127" w:type="dxa"/>
            <w:tcBorders>
              <w:top w:val="nil"/>
              <w:left w:val="nil"/>
              <w:bottom w:val="single" w:sz="4" w:space="0" w:color="auto"/>
              <w:right w:val="single" w:sz="4" w:space="0" w:color="auto"/>
            </w:tcBorders>
            <w:shd w:val="clear" w:color="auto" w:fill="auto"/>
            <w:noWrap/>
            <w:vAlign w:val="bottom"/>
            <w:hideMark/>
          </w:tcPr>
          <w:p w14:paraId="75B480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082627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A02715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127</w:t>
            </w:r>
          </w:p>
        </w:tc>
        <w:tc>
          <w:tcPr>
            <w:tcW w:w="2719" w:type="dxa"/>
            <w:tcBorders>
              <w:top w:val="nil"/>
              <w:left w:val="nil"/>
              <w:bottom w:val="single" w:sz="4" w:space="0" w:color="auto"/>
              <w:right w:val="single" w:sz="4" w:space="0" w:color="auto"/>
            </w:tcBorders>
            <w:shd w:val="clear" w:color="auto" w:fill="auto"/>
            <w:noWrap/>
            <w:vAlign w:val="center"/>
            <w:hideMark/>
          </w:tcPr>
          <w:p w14:paraId="2AC21B9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A8A6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Слободо-Туринский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8085D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Туринская Слобода</w:t>
            </w:r>
          </w:p>
        </w:tc>
        <w:tc>
          <w:tcPr>
            <w:tcW w:w="2127" w:type="dxa"/>
            <w:tcBorders>
              <w:top w:val="nil"/>
              <w:left w:val="nil"/>
              <w:bottom w:val="single" w:sz="4" w:space="0" w:color="auto"/>
              <w:right w:val="single" w:sz="4" w:space="0" w:color="auto"/>
            </w:tcBorders>
            <w:shd w:val="clear" w:color="auto" w:fill="auto"/>
            <w:noWrap/>
            <w:vAlign w:val="bottom"/>
            <w:hideMark/>
          </w:tcPr>
          <w:p w14:paraId="63E4ED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9B31CE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507C55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128</w:t>
            </w:r>
          </w:p>
        </w:tc>
        <w:tc>
          <w:tcPr>
            <w:tcW w:w="2719" w:type="dxa"/>
            <w:tcBorders>
              <w:top w:val="nil"/>
              <w:left w:val="nil"/>
              <w:bottom w:val="single" w:sz="4" w:space="0" w:color="auto"/>
              <w:right w:val="single" w:sz="4" w:space="0" w:color="auto"/>
            </w:tcBorders>
            <w:shd w:val="clear" w:color="auto" w:fill="auto"/>
            <w:noWrap/>
            <w:vAlign w:val="center"/>
            <w:hideMark/>
          </w:tcPr>
          <w:p w14:paraId="162AAC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2B0A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Слободо-Туринский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433F47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Усть-Ницинское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683739D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9A0070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680F3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129</w:t>
            </w:r>
          </w:p>
        </w:tc>
        <w:tc>
          <w:tcPr>
            <w:tcW w:w="2719" w:type="dxa"/>
            <w:tcBorders>
              <w:top w:val="nil"/>
              <w:left w:val="nil"/>
              <w:bottom w:val="single" w:sz="4" w:space="0" w:color="auto"/>
              <w:right w:val="single" w:sz="4" w:space="0" w:color="auto"/>
            </w:tcBorders>
            <w:shd w:val="clear" w:color="auto" w:fill="auto"/>
            <w:noWrap/>
            <w:vAlign w:val="center"/>
            <w:hideMark/>
          </w:tcPr>
          <w:p w14:paraId="4E1DDB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7986E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3390C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Фабричное</w:t>
            </w:r>
          </w:p>
        </w:tc>
        <w:tc>
          <w:tcPr>
            <w:tcW w:w="2127" w:type="dxa"/>
            <w:tcBorders>
              <w:top w:val="nil"/>
              <w:left w:val="nil"/>
              <w:bottom w:val="single" w:sz="4" w:space="0" w:color="auto"/>
              <w:right w:val="single" w:sz="4" w:space="0" w:color="auto"/>
            </w:tcBorders>
            <w:shd w:val="clear" w:color="auto" w:fill="auto"/>
            <w:noWrap/>
            <w:vAlign w:val="bottom"/>
            <w:hideMark/>
          </w:tcPr>
          <w:p w14:paraId="4EA1A0B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F9D11B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B3AF40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130</w:t>
            </w:r>
          </w:p>
        </w:tc>
        <w:tc>
          <w:tcPr>
            <w:tcW w:w="2719" w:type="dxa"/>
            <w:tcBorders>
              <w:top w:val="nil"/>
              <w:left w:val="nil"/>
              <w:bottom w:val="single" w:sz="4" w:space="0" w:color="auto"/>
              <w:right w:val="single" w:sz="4" w:space="0" w:color="auto"/>
            </w:tcBorders>
            <w:shd w:val="clear" w:color="auto" w:fill="auto"/>
            <w:noWrap/>
            <w:vAlign w:val="center"/>
            <w:hideMark/>
          </w:tcPr>
          <w:p w14:paraId="1FB1ACB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3C4E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Ирбитский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A9423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Харловское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5031552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3AA5FA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7BD4AB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131</w:t>
            </w:r>
          </w:p>
        </w:tc>
        <w:tc>
          <w:tcPr>
            <w:tcW w:w="2719" w:type="dxa"/>
            <w:tcBorders>
              <w:top w:val="nil"/>
              <w:left w:val="nil"/>
              <w:bottom w:val="single" w:sz="4" w:space="0" w:color="auto"/>
              <w:right w:val="single" w:sz="4" w:space="0" w:color="auto"/>
            </w:tcBorders>
            <w:shd w:val="clear" w:color="auto" w:fill="auto"/>
            <w:noWrap/>
            <w:vAlign w:val="center"/>
            <w:hideMark/>
          </w:tcPr>
          <w:p w14:paraId="53E7E8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D171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7FCBE4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Чекуново</w:t>
            </w:r>
          </w:p>
        </w:tc>
        <w:tc>
          <w:tcPr>
            <w:tcW w:w="2127" w:type="dxa"/>
            <w:tcBorders>
              <w:top w:val="nil"/>
              <w:left w:val="nil"/>
              <w:bottom w:val="single" w:sz="4" w:space="0" w:color="auto"/>
              <w:right w:val="single" w:sz="4" w:space="0" w:color="auto"/>
            </w:tcBorders>
            <w:shd w:val="clear" w:color="auto" w:fill="auto"/>
            <w:noWrap/>
            <w:vAlign w:val="bottom"/>
            <w:hideMark/>
          </w:tcPr>
          <w:p w14:paraId="761D78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6697C9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A238FE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132</w:t>
            </w:r>
          </w:p>
        </w:tc>
        <w:tc>
          <w:tcPr>
            <w:tcW w:w="2719" w:type="dxa"/>
            <w:tcBorders>
              <w:top w:val="nil"/>
              <w:left w:val="nil"/>
              <w:bottom w:val="single" w:sz="4" w:space="0" w:color="auto"/>
              <w:right w:val="single" w:sz="4" w:space="0" w:color="auto"/>
            </w:tcBorders>
            <w:shd w:val="clear" w:color="auto" w:fill="auto"/>
            <w:noWrap/>
            <w:vAlign w:val="center"/>
            <w:hideMark/>
          </w:tcPr>
          <w:p w14:paraId="6154B1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91B8C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0F200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Баранникова</w:t>
            </w:r>
          </w:p>
        </w:tc>
        <w:tc>
          <w:tcPr>
            <w:tcW w:w="2127" w:type="dxa"/>
            <w:tcBorders>
              <w:top w:val="nil"/>
              <w:left w:val="nil"/>
              <w:bottom w:val="single" w:sz="4" w:space="0" w:color="auto"/>
              <w:right w:val="single" w:sz="4" w:space="0" w:color="auto"/>
            </w:tcBorders>
            <w:shd w:val="clear" w:color="auto" w:fill="auto"/>
            <w:noWrap/>
            <w:vAlign w:val="bottom"/>
            <w:hideMark/>
          </w:tcPr>
          <w:p w14:paraId="5F0B0F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93EAFD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DCB73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133</w:t>
            </w:r>
          </w:p>
        </w:tc>
        <w:tc>
          <w:tcPr>
            <w:tcW w:w="2719" w:type="dxa"/>
            <w:tcBorders>
              <w:top w:val="nil"/>
              <w:left w:val="nil"/>
              <w:bottom w:val="single" w:sz="4" w:space="0" w:color="auto"/>
              <w:right w:val="single" w:sz="4" w:space="0" w:color="auto"/>
            </w:tcBorders>
            <w:shd w:val="clear" w:color="auto" w:fill="auto"/>
            <w:noWrap/>
            <w:vAlign w:val="center"/>
            <w:hideMark/>
          </w:tcPr>
          <w:p w14:paraId="496DB2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635D6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F026B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Восход</w:t>
            </w:r>
          </w:p>
        </w:tc>
        <w:tc>
          <w:tcPr>
            <w:tcW w:w="2127" w:type="dxa"/>
            <w:tcBorders>
              <w:top w:val="nil"/>
              <w:left w:val="nil"/>
              <w:bottom w:val="single" w:sz="4" w:space="0" w:color="auto"/>
              <w:right w:val="single" w:sz="4" w:space="0" w:color="auto"/>
            </w:tcBorders>
            <w:shd w:val="clear" w:color="auto" w:fill="auto"/>
            <w:noWrap/>
            <w:vAlign w:val="bottom"/>
            <w:hideMark/>
          </w:tcPr>
          <w:p w14:paraId="2AE75F4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649716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4ED63F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134</w:t>
            </w:r>
          </w:p>
        </w:tc>
        <w:tc>
          <w:tcPr>
            <w:tcW w:w="2719" w:type="dxa"/>
            <w:tcBorders>
              <w:top w:val="nil"/>
              <w:left w:val="nil"/>
              <w:bottom w:val="single" w:sz="4" w:space="0" w:color="auto"/>
              <w:right w:val="single" w:sz="4" w:space="0" w:color="auto"/>
            </w:tcBorders>
            <w:shd w:val="clear" w:color="auto" w:fill="auto"/>
            <w:noWrap/>
            <w:vAlign w:val="center"/>
            <w:hideMark/>
          </w:tcPr>
          <w:p w14:paraId="621FBFE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1314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1FA19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Галкинское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62A4C5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D191AF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A91777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135</w:t>
            </w:r>
          </w:p>
        </w:tc>
        <w:tc>
          <w:tcPr>
            <w:tcW w:w="2719" w:type="dxa"/>
            <w:tcBorders>
              <w:top w:val="nil"/>
              <w:left w:val="nil"/>
              <w:bottom w:val="single" w:sz="4" w:space="0" w:color="auto"/>
              <w:right w:val="single" w:sz="4" w:space="0" w:color="auto"/>
            </w:tcBorders>
            <w:shd w:val="clear" w:color="auto" w:fill="auto"/>
            <w:noWrap/>
            <w:vAlign w:val="center"/>
            <w:hideMark/>
          </w:tcPr>
          <w:p w14:paraId="29A1807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C9A2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971C9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Захаровское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7D4EA4E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ADDB36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2C690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136</w:t>
            </w:r>
          </w:p>
        </w:tc>
        <w:tc>
          <w:tcPr>
            <w:tcW w:w="2719" w:type="dxa"/>
            <w:tcBorders>
              <w:top w:val="nil"/>
              <w:left w:val="nil"/>
              <w:bottom w:val="single" w:sz="4" w:space="0" w:color="auto"/>
              <w:right w:val="single" w:sz="4" w:space="0" w:color="auto"/>
            </w:tcBorders>
            <w:shd w:val="clear" w:color="auto" w:fill="auto"/>
            <w:noWrap/>
            <w:vAlign w:val="center"/>
            <w:hideMark/>
          </w:tcPr>
          <w:p w14:paraId="5DC6B9B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D0735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6E55E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w:t>
            </w:r>
          </w:p>
        </w:tc>
        <w:tc>
          <w:tcPr>
            <w:tcW w:w="2127" w:type="dxa"/>
            <w:tcBorders>
              <w:top w:val="nil"/>
              <w:left w:val="nil"/>
              <w:bottom w:val="single" w:sz="4" w:space="0" w:color="auto"/>
              <w:right w:val="single" w:sz="4" w:space="0" w:color="auto"/>
            </w:tcBorders>
            <w:shd w:val="clear" w:color="auto" w:fill="auto"/>
            <w:noWrap/>
            <w:vAlign w:val="bottom"/>
            <w:hideMark/>
          </w:tcPr>
          <w:p w14:paraId="58630C5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87D4BF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63981E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137</w:t>
            </w:r>
          </w:p>
        </w:tc>
        <w:tc>
          <w:tcPr>
            <w:tcW w:w="2719" w:type="dxa"/>
            <w:tcBorders>
              <w:top w:val="nil"/>
              <w:left w:val="nil"/>
              <w:bottom w:val="single" w:sz="4" w:space="0" w:color="auto"/>
              <w:right w:val="single" w:sz="4" w:space="0" w:color="auto"/>
            </w:tcBorders>
            <w:shd w:val="clear" w:color="auto" w:fill="auto"/>
            <w:noWrap/>
            <w:vAlign w:val="center"/>
            <w:hideMark/>
          </w:tcPr>
          <w:p w14:paraId="7738D6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8142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2BDF1B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Квашнинское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293E5CD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96495E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9D95AF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138</w:t>
            </w:r>
          </w:p>
        </w:tc>
        <w:tc>
          <w:tcPr>
            <w:tcW w:w="2719" w:type="dxa"/>
            <w:tcBorders>
              <w:top w:val="nil"/>
              <w:left w:val="nil"/>
              <w:bottom w:val="single" w:sz="4" w:space="0" w:color="auto"/>
              <w:right w:val="single" w:sz="4" w:space="0" w:color="auto"/>
            </w:tcBorders>
            <w:shd w:val="clear" w:color="auto" w:fill="auto"/>
            <w:noWrap/>
            <w:vAlign w:val="center"/>
            <w:hideMark/>
          </w:tcPr>
          <w:p w14:paraId="028299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3C4EE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FAD08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Кокшарова</w:t>
            </w:r>
          </w:p>
        </w:tc>
        <w:tc>
          <w:tcPr>
            <w:tcW w:w="2127" w:type="dxa"/>
            <w:tcBorders>
              <w:top w:val="nil"/>
              <w:left w:val="nil"/>
              <w:bottom w:val="single" w:sz="4" w:space="0" w:color="auto"/>
              <w:right w:val="single" w:sz="4" w:space="0" w:color="auto"/>
            </w:tcBorders>
            <w:shd w:val="clear" w:color="auto" w:fill="auto"/>
            <w:noWrap/>
            <w:vAlign w:val="bottom"/>
            <w:hideMark/>
          </w:tcPr>
          <w:p w14:paraId="7C1915C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BAA7CB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2D8BF6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139</w:t>
            </w:r>
          </w:p>
        </w:tc>
        <w:tc>
          <w:tcPr>
            <w:tcW w:w="2719" w:type="dxa"/>
            <w:tcBorders>
              <w:top w:val="nil"/>
              <w:left w:val="nil"/>
              <w:bottom w:val="single" w:sz="4" w:space="0" w:color="auto"/>
              <w:right w:val="single" w:sz="4" w:space="0" w:color="auto"/>
            </w:tcBorders>
            <w:shd w:val="clear" w:color="auto" w:fill="auto"/>
            <w:noWrap/>
            <w:vAlign w:val="center"/>
            <w:hideMark/>
          </w:tcPr>
          <w:p w14:paraId="60329FA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123214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0BC0A4A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Кокшаровский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787A01F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4E3861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67FF2A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140</w:t>
            </w:r>
          </w:p>
        </w:tc>
        <w:tc>
          <w:tcPr>
            <w:tcW w:w="2719" w:type="dxa"/>
            <w:tcBorders>
              <w:top w:val="nil"/>
              <w:left w:val="nil"/>
              <w:bottom w:val="single" w:sz="4" w:space="0" w:color="auto"/>
              <w:right w:val="single" w:sz="4" w:space="0" w:color="auto"/>
            </w:tcBorders>
            <w:shd w:val="clear" w:color="auto" w:fill="auto"/>
            <w:noWrap/>
            <w:vAlign w:val="center"/>
            <w:hideMark/>
          </w:tcPr>
          <w:p w14:paraId="058D50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60C72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30C4C3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Никольское</w:t>
            </w:r>
          </w:p>
        </w:tc>
        <w:tc>
          <w:tcPr>
            <w:tcW w:w="2127" w:type="dxa"/>
            <w:tcBorders>
              <w:top w:val="nil"/>
              <w:left w:val="nil"/>
              <w:bottom w:val="single" w:sz="4" w:space="0" w:color="auto"/>
              <w:right w:val="single" w:sz="4" w:space="0" w:color="auto"/>
            </w:tcBorders>
            <w:shd w:val="clear" w:color="auto" w:fill="auto"/>
            <w:noWrap/>
            <w:vAlign w:val="bottom"/>
            <w:hideMark/>
          </w:tcPr>
          <w:p w14:paraId="077A2B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4094DA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9B3FB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141</w:t>
            </w:r>
          </w:p>
        </w:tc>
        <w:tc>
          <w:tcPr>
            <w:tcW w:w="2719" w:type="dxa"/>
            <w:tcBorders>
              <w:top w:val="nil"/>
              <w:left w:val="nil"/>
              <w:bottom w:val="single" w:sz="4" w:space="0" w:color="auto"/>
              <w:right w:val="single" w:sz="4" w:space="0" w:color="auto"/>
            </w:tcBorders>
            <w:shd w:val="clear" w:color="auto" w:fill="auto"/>
            <w:noWrap/>
            <w:vAlign w:val="center"/>
            <w:hideMark/>
          </w:tcPr>
          <w:p w14:paraId="79E783E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BB1E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27B39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Обуховское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0C661A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52EE52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3F5FCE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142</w:t>
            </w:r>
          </w:p>
        </w:tc>
        <w:tc>
          <w:tcPr>
            <w:tcW w:w="2719" w:type="dxa"/>
            <w:tcBorders>
              <w:top w:val="nil"/>
              <w:left w:val="nil"/>
              <w:bottom w:val="single" w:sz="4" w:space="0" w:color="auto"/>
              <w:right w:val="single" w:sz="4" w:space="0" w:color="auto"/>
            </w:tcBorders>
            <w:shd w:val="clear" w:color="auto" w:fill="auto"/>
            <w:noWrap/>
            <w:vAlign w:val="center"/>
            <w:hideMark/>
          </w:tcPr>
          <w:p w14:paraId="7EF40A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54EEB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C576F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Ожгиха</w:t>
            </w:r>
          </w:p>
        </w:tc>
        <w:tc>
          <w:tcPr>
            <w:tcW w:w="2127" w:type="dxa"/>
            <w:tcBorders>
              <w:top w:val="nil"/>
              <w:left w:val="nil"/>
              <w:bottom w:val="single" w:sz="4" w:space="0" w:color="auto"/>
              <w:right w:val="single" w:sz="4" w:space="0" w:color="auto"/>
            </w:tcBorders>
            <w:shd w:val="clear" w:color="auto" w:fill="auto"/>
            <w:noWrap/>
            <w:vAlign w:val="bottom"/>
            <w:hideMark/>
          </w:tcPr>
          <w:p w14:paraId="616AB1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4F5D0F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31A08E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143</w:t>
            </w:r>
          </w:p>
        </w:tc>
        <w:tc>
          <w:tcPr>
            <w:tcW w:w="2719" w:type="dxa"/>
            <w:tcBorders>
              <w:top w:val="nil"/>
              <w:left w:val="nil"/>
              <w:bottom w:val="single" w:sz="4" w:space="0" w:color="auto"/>
              <w:right w:val="single" w:sz="4" w:space="0" w:color="auto"/>
            </w:tcBorders>
            <w:shd w:val="clear" w:color="auto" w:fill="auto"/>
            <w:noWrap/>
            <w:vAlign w:val="center"/>
            <w:hideMark/>
          </w:tcPr>
          <w:p w14:paraId="18D513F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6B90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684D8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Октябрьский</w:t>
            </w:r>
          </w:p>
        </w:tc>
        <w:tc>
          <w:tcPr>
            <w:tcW w:w="2127" w:type="dxa"/>
            <w:tcBorders>
              <w:top w:val="nil"/>
              <w:left w:val="nil"/>
              <w:bottom w:val="single" w:sz="4" w:space="0" w:color="auto"/>
              <w:right w:val="single" w:sz="4" w:space="0" w:color="auto"/>
            </w:tcBorders>
            <w:shd w:val="clear" w:color="auto" w:fill="auto"/>
            <w:noWrap/>
            <w:vAlign w:val="bottom"/>
            <w:hideMark/>
          </w:tcPr>
          <w:p w14:paraId="41689A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89E774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55DCFD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144</w:t>
            </w:r>
          </w:p>
        </w:tc>
        <w:tc>
          <w:tcPr>
            <w:tcW w:w="2719" w:type="dxa"/>
            <w:tcBorders>
              <w:top w:val="nil"/>
              <w:left w:val="nil"/>
              <w:bottom w:val="single" w:sz="4" w:space="0" w:color="auto"/>
              <w:right w:val="single" w:sz="4" w:space="0" w:color="auto"/>
            </w:tcBorders>
            <w:shd w:val="clear" w:color="auto" w:fill="auto"/>
            <w:noWrap/>
            <w:vAlign w:val="center"/>
            <w:hideMark/>
          </w:tcPr>
          <w:p w14:paraId="3AFB7B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CCEAA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Камышловский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7F75F4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Шипицына</w:t>
            </w:r>
          </w:p>
        </w:tc>
        <w:tc>
          <w:tcPr>
            <w:tcW w:w="2127" w:type="dxa"/>
            <w:tcBorders>
              <w:top w:val="nil"/>
              <w:left w:val="nil"/>
              <w:bottom w:val="single" w:sz="4" w:space="0" w:color="auto"/>
              <w:right w:val="single" w:sz="4" w:space="0" w:color="auto"/>
            </w:tcBorders>
            <w:shd w:val="clear" w:color="auto" w:fill="auto"/>
            <w:noWrap/>
            <w:vAlign w:val="bottom"/>
            <w:hideMark/>
          </w:tcPr>
          <w:p w14:paraId="6B3699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50FB61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252163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145</w:t>
            </w:r>
          </w:p>
        </w:tc>
        <w:tc>
          <w:tcPr>
            <w:tcW w:w="2719" w:type="dxa"/>
            <w:tcBorders>
              <w:top w:val="nil"/>
              <w:left w:val="nil"/>
              <w:bottom w:val="single" w:sz="4" w:space="0" w:color="auto"/>
              <w:right w:val="single" w:sz="4" w:space="0" w:color="auto"/>
            </w:tcBorders>
            <w:shd w:val="clear" w:color="auto" w:fill="auto"/>
            <w:noWrap/>
            <w:vAlign w:val="center"/>
            <w:hideMark/>
          </w:tcPr>
          <w:p w14:paraId="022A08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A45B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Тавдинский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9482F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Азанка</w:t>
            </w:r>
          </w:p>
        </w:tc>
        <w:tc>
          <w:tcPr>
            <w:tcW w:w="2127" w:type="dxa"/>
            <w:tcBorders>
              <w:top w:val="nil"/>
              <w:left w:val="nil"/>
              <w:bottom w:val="single" w:sz="4" w:space="0" w:color="auto"/>
              <w:right w:val="single" w:sz="4" w:space="0" w:color="auto"/>
            </w:tcBorders>
            <w:shd w:val="clear" w:color="auto" w:fill="auto"/>
            <w:noWrap/>
            <w:vAlign w:val="bottom"/>
            <w:hideMark/>
          </w:tcPr>
          <w:p w14:paraId="214667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632D40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6CA5DA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146</w:t>
            </w:r>
          </w:p>
        </w:tc>
        <w:tc>
          <w:tcPr>
            <w:tcW w:w="2719" w:type="dxa"/>
            <w:tcBorders>
              <w:top w:val="nil"/>
              <w:left w:val="nil"/>
              <w:bottom w:val="single" w:sz="4" w:space="0" w:color="auto"/>
              <w:right w:val="single" w:sz="4" w:space="0" w:color="auto"/>
            </w:tcBorders>
            <w:shd w:val="clear" w:color="auto" w:fill="auto"/>
            <w:noWrap/>
            <w:vAlign w:val="center"/>
            <w:hideMark/>
          </w:tcPr>
          <w:p w14:paraId="7C770DA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53BE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Тавдинский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DCF41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Карьер</w:t>
            </w:r>
          </w:p>
        </w:tc>
        <w:tc>
          <w:tcPr>
            <w:tcW w:w="2127" w:type="dxa"/>
            <w:tcBorders>
              <w:top w:val="nil"/>
              <w:left w:val="nil"/>
              <w:bottom w:val="single" w:sz="4" w:space="0" w:color="auto"/>
              <w:right w:val="single" w:sz="4" w:space="0" w:color="auto"/>
            </w:tcBorders>
            <w:shd w:val="clear" w:color="auto" w:fill="auto"/>
            <w:noWrap/>
            <w:vAlign w:val="bottom"/>
            <w:hideMark/>
          </w:tcPr>
          <w:p w14:paraId="431135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879430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6FDA72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147</w:t>
            </w:r>
          </w:p>
        </w:tc>
        <w:tc>
          <w:tcPr>
            <w:tcW w:w="2719" w:type="dxa"/>
            <w:tcBorders>
              <w:top w:val="nil"/>
              <w:left w:val="nil"/>
              <w:bottom w:val="single" w:sz="4" w:space="0" w:color="auto"/>
              <w:right w:val="single" w:sz="4" w:space="0" w:color="auto"/>
            </w:tcBorders>
            <w:shd w:val="clear" w:color="auto" w:fill="auto"/>
            <w:noWrap/>
            <w:vAlign w:val="center"/>
            <w:hideMark/>
          </w:tcPr>
          <w:p w14:paraId="2C015D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6CE0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Тавдинский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AE98E4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Матюшино</w:t>
            </w:r>
          </w:p>
        </w:tc>
        <w:tc>
          <w:tcPr>
            <w:tcW w:w="2127" w:type="dxa"/>
            <w:tcBorders>
              <w:top w:val="nil"/>
              <w:left w:val="nil"/>
              <w:bottom w:val="single" w:sz="4" w:space="0" w:color="auto"/>
              <w:right w:val="single" w:sz="4" w:space="0" w:color="auto"/>
            </w:tcBorders>
            <w:shd w:val="clear" w:color="auto" w:fill="auto"/>
            <w:noWrap/>
            <w:vAlign w:val="bottom"/>
            <w:hideMark/>
          </w:tcPr>
          <w:p w14:paraId="5D0449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51CBFB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F0E50E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148</w:t>
            </w:r>
          </w:p>
        </w:tc>
        <w:tc>
          <w:tcPr>
            <w:tcW w:w="2719" w:type="dxa"/>
            <w:tcBorders>
              <w:top w:val="nil"/>
              <w:left w:val="nil"/>
              <w:bottom w:val="single" w:sz="4" w:space="0" w:color="auto"/>
              <w:right w:val="single" w:sz="4" w:space="0" w:color="auto"/>
            </w:tcBorders>
            <w:shd w:val="clear" w:color="auto" w:fill="auto"/>
            <w:noWrap/>
            <w:vAlign w:val="center"/>
            <w:hideMark/>
          </w:tcPr>
          <w:p w14:paraId="53422EB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D0808C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Таборинский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845F8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Мягково</w:t>
            </w:r>
          </w:p>
        </w:tc>
        <w:tc>
          <w:tcPr>
            <w:tcW w:w="2127" w:type="dxa"/>
            <w:tcBorders>
              <w:top w:val="nil"/>
              <w:left w:val="nil"/>
              <w:bottom w:val="single" w:sz="4" w:space="0" w:color="auto"/>
              <w:right w:val="single" w:sz="4" w:space="0" w:color="auto"/>
            </w:tcBorders>
            <w:shd w:val="clear" w:color="auto" w:fill="auto"/>
            <w:noWrap/>
            <w:vAlign w:val="bottom"/>
            <w:hideMark/>
          </w:tcPr>
          <w:p w14:paraId="1F4B41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8B1141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AF39EC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149</w:t>
            </w:r>
          </w:p>
        </w:tc>
        <w:tc>
          <w:tcPr>
            <w:tcW w:w="2719" w:type="dxa"/>
            <w:tcBorders>
              <w:top w:val="nil"/>
              <w:left w:val="nil"/>
              <w:bottom w:val="single" w:sz="4" w:space="0" w:color="auto"/>
              <w:right w:val="single" w:sz="4" w:space="0" w:color="auto"/>
            </w:tcBorders>
            <w:shd w:val="clear" w:color="auto" w:fill="auto"/>
            <w:noWrap/>
            <w:vAlign w:val="center"/>
            <w:hideMark/>
          </w:tcPr>
          <w:p w14:paraId="4F1E32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8BB5A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Таборинский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EC56D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Таборы</w:t>
            </w:r>
          </w:p>
        </w:tc>
        <w:tc>
          <w:tcPr>
            <w:tcW w:w="2127" w:type="dxa"/>
            <w:tcBorders>
              <w:top w:val="nil"/>
              <w:left w:val="nil"/>
              <w:bottom w:val="single" w:sz="4" w:space="0" w:color="auto"/>
              <w:right w:val="single" w:sz="4" w:space="0" w:color="auto"/>
            </w:tcBorders>
            <w:shd w:val="clear" w:color="auto" w:fill="auto"/>
            <w:noWrap/>
            <w:vAlign w:val="bottom"/>
            <w:hideMark/>
          </w:tcPr>
          <w:p w14:paraId="470AE9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D360C4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C5D5B7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150</w:t>
            </w:r>
          </w:p>
        </w:tc>
        <w:tc>
          <w:tcPr>
            <w:tcW w:w="2719" w:type="dxa"/>
            <w:tcBorders>
              <w:top w:val="nil"/>
              <w:left w:val="nil"/>
              <w:bottom w:val="single" w:sz="4" w:space="0" w:color="auto"/>
              <w:right w:val="single" w:sz="4" w:space="0" w:color="auto"/>
            </w:tcBorders>
            <w:shd w:val="clear" w:color="auto" w:fill="auto"/>
            <w:noWrap/>
            <w:vAlign w:val="center"/>
            <w:hideMark/>
          </w:tcPr>
          <w:p w14:paraId="748B20F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7CDF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Тавдинский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99712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Тавда</w:t>
            </w:r>
          </w:p>
        </w:tc>
        <w:tc>
          <w:tcPr>
            <w:tcW w:w="2127" w:type="dxa"/>
            <w:tcBorders>
              <w:top w:val="nil"/>
              <w:left w:val="nil"/>
              <w:bottom w:val="single" w:sz="4" w:space="0" w:color="auto"/>
              <w:right w:val="single" w:sz="4" w:space="0" w:color="auto"/>
            </w:tcBorders>
            <w:shd w:val="clear" w:color="auto" w:fill="auto"/>
            <w:noWrap/>
            <w:vAlign w:val="bottom"/>
            <w:hideMark/>
          </w:tcPr>
          <w:p w14:paraId="03BA4D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62311E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D80C09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151</w:t>
            </w:r>
          </w:p>
        </w:tc>
        <w:tc>
          <w:tcPr>
            <w:tcW w:w="2719" w:type="dxa"/>
            <w:tcBorders>
              <w:top w:val="nil"/>
              <w:left w:val="nil"/>
              <w:bottom w:val="single" w:sz="4" w:space="0" w:color="auto"/>
              <w:right w:val="single" w:sz="4" w:space="0" w:color="auto"/>
            </w:tcBorders>
            <w:shd w:val="clear" w:color="auto" w:fill="auto"/>
            <w:noWrap/>
            <w:vAlign w:val="center"/>
            <w:hideMark/>
          </w:tcPr>
          <w:p w14:paraId="0F68B2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E997B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2117E3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Балаир</w:t>
            </w:r>
          </w:p>
        </w:tc>
        <w:tc>
          <w:tcPr>
            <w:tcW w:w="2127" w:type="dxa"/>
            <w:tcBorders>
              <w:top w:val="nil"/>
              <w:left w:val="nil"/>
              <w:bottom w:val="single" w:sz="4" w:space="0" w:color="auto"/>
              <w:right w:val="single" w:sz="4" w:space="0" w:color="auto"/>
            </w:tcBorders>
            <w:shd w:val="clear" w:color="auto" w:fill="auto"/>
            <w:noWrap/>
            <w:vAlign w:val="bottom"/>
            <w:hideMark/>
          </w:tcPr>
          <w:p w14:paraId="2C7380D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4F6D09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A7365B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152</w:t>
            </w:r>
          </w:p>
        </w:tc>
        <w:tc>
          <w:tcPr>
            <w:tcW w:w="2719" w:type="dxa"/>
            <w:tcBorders>
              <w:top w:val="nil"/>
              <w:left w:val="nil"/>
              <w:bottom w:val="single" w:sz="4" w:space="0" w:color="auto"/>
              <w:right w:val="single" w:sz="4" w:space="0" w:color="auto"/>
            </w:tcBorders>
            <w:shd w:val="clear" w:color="auto" w:fill="auto"/>
            <w:noWrap/>
            <w:vAlign w:val="center"/>
            <w:hideMark/>
          </w:tcPr>
          <w:p w14:paraId="68114B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7C3F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0BA2BD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Бутка</w:t>
            </w:r>
          </w:p>
        </w:tc>
        <w:tc>
          <w:tcPr>
            <w:tcW w:w="2127" w:type="dxa"/>
            <w:tcBorders>
              <w:top w:val="nil"/>
              <w:left w:val="nil"/>
              <w:bottom w:val="single" w:sz="4" w:space="0" w:color="auto"/>
              <w:right w:val="single" w:sz="4" w:space="0" w:color="auto"/>
            </w:tcBorders>
            <w:shd w:val="clear" w:color="auto" w:fill="auto"/>
            <w:noWrap/>
            <w:vAlign w:val="bottom"/>
            <w:hideMark/>
          </w:tcPr>
          <w:p w14:paraId="7D4D2E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7AA35F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BABF6F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153</w:t>
            </w:r>
          </w:p>
        </w:tc>
        <w:tc>
          <w:tcPr>
            <w:tcW w:w="2719" w:type="dxa"/>
            <w:tcBorders>
              <w:top w:val="nil"/>
              <w:left w:val="nil"/>
              <w:bottom w:val="single" w:sz="4" w:space="0" w:color="auto"/>
              <w:right w:val="single" w:sz="4" w:space="0" w:color="auto"/>
            </w:tcBorders>
            <w:shd w:val="clear" w:color="auto" w:fill="auto"/>
            <w:noWrap/>
            <w:vAlign w:val="center"/>
            <w:hideMark/>
          </w:tcPr>
          <w:p w14:paraId="6F2DFC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332E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09E96F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Верховино</w:t>
            </w:r>
          </w:p>
        </w:tc>
        <w:tc>
          <w:tcPr>
            <w:tcW w:w="2127" w:type="dxa"/>
            <w:tcBorders>
              <w:top w:val="nil"/>
              <w:left w:val="nil"/>
              <w:bottom w:val="single" w:sz="4" w:space="0" w:color="auto"/>
              <w:right w:val="single" w:sz="4" w:space="0" w:color="auto"/>
            </w:tcBorders>
            <w:shd w:val="clear" w:color="auto" w:fill="auto"/>
            <w:noWrap/>
            <w:vAlign w:val="bottom"/>
            <w:hideMark/>
          </w:tcPr>
          <w:p w14:paraId="2F1299F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6F9F9E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7E5CB6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154</w:t>
            </w:r>
          </w:p>
        </w:tc>
        <w:tc>
          <w:tcPr>
            <w:tcW w:w="2719" w:type="dxa"/>
            <w:tcBorders>
              <w:top w:val="nil"/>
              <w:left w:val="nil"/>
              <w:bottom w:val="single" w:sz="4" w:space="0" w:color="auto"/>
              <w:right w:val="single" w:sz="4" w:space="0" w:color="auto"/>
            </w:tcBorders>
            <w:shd w:val="clear" w:color="auto" w:fill="auto"/>
            <w:noWrap/>
            <w:vAlign w:val="center"/>
            <w:hideMark/>
          </w:tcPr>
          <w:p w14:paraId="25BA0E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CB59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D227C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Гилёва</w:t>
            </w:r>
          </w:p>
        </w:tc>
        <w:tc>
          <w:tcPr>
            <w:tcW w:w="2127" w:type="dxa"/>
            <w:tcBorders>
              <w:top w:val="nil"/>
              <w:left w:val="nil"/>
              <w:bottom w:val="single" w:sz="4" w:space="0" w:color="auto"/>
              <w:right w:val="single" w:sz="4" w:space="0" w:color="auto"/>
            </w:tcBorders>
            <w:shd w:val="clear" w:color="auto" w:fill="auto"/>
            <w:noWrap/>
            <w:vAlign w:val="bottom"/>
            <w:hideMark/>
          </w:tcPr>
          <w:p w14:paraId="1EFC7A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AA2E25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EF6388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155</w:t>
            </w:r>
          </w:p>
        </w:tc>
        <w:tc>
          <w:tcPr>
            <w:tcW w:w="2719" w:type="dxa"/>
            <w:tcBorders>
              <w:top w:val="nil"/>
              <w:left w:val="nil"/>
              <w:bottom w:val="single" w:sz="4" w:space="0" w:color="auto"/>
              <w:right w:val="single" w:sz="4" w:space="0" w:color="auto"/>
            </w:tcBorders>
            <w:shd w:val="clear" w:color="auto" w:fill="auto"/>
            <w:noWrap/>
            <w:vAlign w:val="center"/>
            <w:hideMark/>
          </w:tcPr>
          <w:p w14:paraId="56E3E37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9B3F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01CEAD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Грозина</w:t>
            </w:r>
          </w:p>
        </w:tc>
        <w:tc>
          <w:tcPr>
            <w:tcW w:w="2127" w:type="dxa"/>
            <w:tcBorders>
              <w:top w:val="nil"/>
              <w:left w:val="nil"/>
              <w:bottom w:val="single" w:sz="4" w:space="0" w:color="auto"/>
              <w:right w:val="single" w:sz="4" w:space="0" w:color="auto"/>
            </w:tcBorders>
            <w:shd w:val="clear" w:color="auto" w:fill="auto"/>
            <w:noWrap/>
            <w:vAlign w:val="bottom"/>
            <w:hideMark/>
          </w:tcPr>
          <w:p w14:paraId="70D8DC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601597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5D18A3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156</w:t>
            </w:r>
          </w:p>
        </w:tc>
        <w:tc>
          <w:tcPr>
            <w:tcW w:w="2719" w:type="dxa"/>
            <w:tcBorders>
              <w:top w:val="nil"/>
              <w:left w:val="nil"/>
              <w:bottom w:val="single" w:sz="4" w:space="0" w:color="auto"/>
              <w:right w:val="single" w:sz="4" w:space="0" w:color="auto"/>
            </w:tcBorders>
            <w:shd w:val="clear" w:color="auto" w:fill="auto"/>
            <w:noWrap/>
            <w:vAlign w:val="center"/>
            <w:hideMark/>
          </w:tcPr>
          <w:p w14:paraId="32AFD6F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D789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DC466F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Ертарский</w:t>
            </w:r>
          </w:p>
        </w:tc>
        <w:tc>
          <w:tcPr>
            <w:tcW w:w="2127" w:type="dxa"/>
            <w:tcBorders>
              <w:top w:val="nil"/>
              <w:left w:val="nil"/>
              <w:bottom w:val="single" w:sz="4" w:space="0" w:color="auto"/>
              <w:right w:val="single" w:sz="4" w:space="0" w:color="auto"/>
            </w:tcBorders>
            <w:shd w:val="clear" w:color="auto" w:fill="auto"/>
            <w:noWrap/>
            <w:vAlign w:val="bottom"/>
            <w:hideMark/>
          </w:tcPr>
          <w:p w14:paraId="02AF31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9D0072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CD0FAD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157</w:t>
            </w:r>
          </w:p>
        </w:tc>
        <w:tc>
          <w:tcPr>
            <w:tcW w:w="2719" w:type="dxa"/>
            <w:tcBorders>
              <w:top w:val="nil"/>
              <w:left w:val="nil"/>
              <w:bottom w:val="single" w:sz="4" w:space="0" w:color="auto"/>
              <w:right w:val="single" w:sz="4" w:space="0" w:color="auto"/>
            </w:tcBorders>
            <w:shd w:val="clear" w:color="auto" w:fill="auto"/>
            <w:noWrap/>
            <w:vAlign w:val="center"/>
            <w:hideMark/>
          </w:tcPr>
          <w:p w14:paraId="0833590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EB3C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F774E9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Заводоуспенское</w:t>
            </w:r>
          </w:p>
        </w:tc>
        <w:tc>
          <w:tcPr>
            <w:tcW w:w="2127" w:type="dxa"/>
            <w:tcBorders>
              <w:top w:val="nil"/>
              <w:left w:val="nil"/>
              <w:bottom w:val="single" w:sz="4" w:space="0" w:color="auto"/>
              <w:right w:val="single" w:sz="4" w:space="0" w:color="auto"/>
            </w:tcBorders>
            <w:shd w:val="clear" w:color="auto" w:fill="auto"/>
            <w:noWrap/>
            <w:vAlign w:val="bottom"/>
            <w:hideMark/>
          </w:tcPr>
          <w:p w14:paraId="5F0EE7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B1BE5B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CAF278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158</w:t>
            </w:r>
          </w:p>
        </w:tc>
        <w:tc>
          <w:tcPr>
            <w:tcW w:w="2719" w:type="dxa"/>
            <w:tcBorders>
              <w:top w:val="nil"/>
              <w:left w:val="nil"/>
              <w:bottom w:val="single" w:sz="4" w:space="0" w:color="auto"/>
              <w:right w:val="single" w:sz="4" w:space="0" w:color="auto"/>
            </w:tcBorders>
            <w:shd w:val="clear" w:color="auto" w:fill="auto"/>
            <w:noWrap/>
            <w:vAlign w:val="center"/>
            <w:hideMark/>
          </w:tcPr>
          <w:p w14:paraId="068B4C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0336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B5B12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Зубково</w:t>
            </w:r>
          </w:p>
        </w:tc>
        <w:tc>
          <w:tcPr>
            <w:tcW w:w="2127" w:type="dxa"/>
            <w:tcBorders>
              <w:top w:val="nil"/>
              <w:left w:val="nil"/>
              <w:bottom w:val="single" w:sz="4" w:space="0" w:color="auto"/>
              <w:right w:val="single" w:sz="4" w:space="0" w:color="auto"/>
            </w:tcBorders>
            <w:shd w:val="clear" w:color="auto" w:fill="auto"/>
            <w:noWrap/>
            <w:vAlign w:val="bottom"/>
            <w:hideMark/>
          </w:tcPr>
          <w:p w14:paraId="6FDF786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917AEA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848313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159</w:t>
            </w:r>
          </w:p>
        </w:tc>
        <w:tc>
          <w:tcPr>
            <w:tcW w:w="2719" w:type="dxa"/>
            <w:tcBorders>
              <w:top w:val="nil"/>
              <w:left w:val="nil"/>
              <w:bottom w:val="single" w:sz="4" w:space="0" w:color="auto"/>
              <w:right w:val="single" w:sz="4" w:space="0" w:color="auto"/>
            </w:tcBorders>
            <w:shd w:val="clear" w:color="auto" w:fill="auto"/>
            <w:noWrap/>
            <w:vAlign w:val="center"/>
            <w:hideMark/>
          </w:tcPr>
          <w:p w14:paraId="7493CF9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8F7C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CA6CC7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Кармак</w:t>
            </w:r>
          </w:p>
        </w:tc>
        <w:tc>
          <w:tcPr>
            <w:tcW w:w="2127" w:type="dxa"/>
            <w:tcBorders>
              <w:top w:val="nil"/>
              <w:left w:val="nil"/>
              <w:bottom w:val="single" w:sz="4" w:space="0" w:color="auto"/>
              <w:right w:val="single" w:sz="4" w:space="0" w:color="auto"/>
            </w:tcBorders>
            <w:shd w:val="clear" w:color="auto" w:fill="auto"/>
            <w:noWrap/>
            <w:vAlign w:val="bottom"/>
            <w:hideMark/>
          </w:tcPr>
          <w:p w14:paraId="35FE55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C2FDBD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C93A1F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160</w:t>
            </w:r>
          </w:p>
        </w:tc>
        <w:tc>
          <w:tcPr>
            <w:tcW w:w="2719" w:type="dxa"/>
            <w:tcBorders>
              <w:top w:val="nil"/>
              <w:left w:val="nil"/>
              <w:bottom w:val="single" w:sz="4" w:space="0" w:color="auto"/>
              <w:right w:val="single" w:sz="4" w:space="0" w:color="auto"/>
            </w:tcBorders>
            <w:shd w:val="clear" w:color="auto" w:fill="auto"/>
            <w:noWrap/>
            <w:vAlign w:val="center"/>
            <w:hideMark/>
          </w:tcPr>
          <w:p w14:paraId="66BA74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00FE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334210D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Катарач</w:t>
            </w:r>
          </w:p>
        </w:tc>
        <w:tc>
          <w:tcPr>
            <w:tcW w:w="2127" w:type="dxa"/>
            <w:tcBorders>
              <w:top w:val="nil"/>
              <w:left w:val="nil"/>
              <w:bottom w:val="single" w:sz="4" w:space="0" w:color="auto"/>
              <w:right w:val="single" w:sz="4" w:space="0" w:color="auto"/>
            </w:tcBorders>
            <w:shd w:val="clear" w:color="auto" w:fill="auto"/>
            <w:noWrap/>
            <w:vAlign w:val="bottom"/>
            <w:hideMark/>
          </w:tcPr>
          <w:p w14:paraId="088CCA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CFC39F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311AAC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161</w:t>
            </w:r>
          </w:p>
        </w:tc>
        <w:tc>
          <w:tcPr>
            <w:tcW w:w="2719" w:type="dxa"/>
            <w:tcBorders>
              <w:top w:val="nil"/>
              <w:left w:val="nil"/>
              <w:bottom w:val="single" w:sz="4" w:space="0" w:color="auto"/>
              <w:right w:val="single" w:sz="4" w:space="0" w:color="auto"/>
            </w:tcBorders>
            <w:shd w:val="clear" w:color="auto" w:fill="auto"/>
            <w:noWrap/>
            <w:vAlign w:val="center"/>
            <w:hideMark/>
          </w:tcPr>
          <w:p w14:paraId="07D0C4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14C4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0AC85AC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Комсомольский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434EB1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36B157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3498B7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162</w:t>
            </w:r>
          </w:p>
        </w:tc>
        <w:tc>
          <w:tcPr>
            <w:tcW w:w="2719" w:type="dxa"/>
            <w:tcBorders>
              <w:top w:val="nil"/>
              <w:left w:val="nil"/>
              <w:bottom w:val="single" w:sz="4" w:space="0" w:color="auto"/>
              <w:right w:val="single" w:sz="4" w:space="0" w:color="auto"/>
            </w:tcBorders>
            <w:shd w:val="clear" w:color="auto" w:fill="auto"/>
            <w:noWrap/>
            <w:vAlign w:val="center"/>
            <w:hideMark/>
          </w:tcPr>
          <w:p w14:paraId="2778CF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AD84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BB8EA0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Луговской</w:t>
            </w:r>
          </w:p>
        </w:tc>
        <w:tc>
          <w:tcPr>
            <w:tcW w:w="2127" w:type="dxa"/>
            <w:tcBorders>
              <w:top w:val="nil"/>
              <w:left w:val="nil"/>
              <w:bottom w:val="single" w:sz="4" w:space="0" w:color="auto"/>
              <w:right w:val="single" w:sz="4" w:space="0" w:color="auto"/>
            </w:tcBorders>
            <w:shd w:val="clear" w:color="auto" w:fill="auto"/>
            <w:noWrap/>
            <w:vAlign w:val="bottom"/>
            <w:hideMark/>
          </w:tcPr>
          <w:p w14:paraId="7FF775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EDE737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E22598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163</w:t>
            </w:r>
          </w:p>
        </w:tc>
        <w:tc>
          <w:tcPr>
            <w:tcW w:w="2719" w:type="dxa"/>
            <w:tcBorders>
              <w:top w:val="nil"/>
              <w:left w:val="nil"/>
              <w:bottom w:val="single" w:sz="4" w:space="0" w:color="auto"/>
              <w:right w:val="single" w:sz="4" w:space="0" w:color="auto"/>
            </w:tcBorders>
            <w:shd w:val="clear" w:color="auto" w:fill="auto"/>
            <w:noWrap/>
            <w:vAlign w:val="center"/>
            <w:hideMark/>
          </w:tcPr>
          <w:p w14:paraId="16D27D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2CD8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678320D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Медведкова</w:t>
            </w:r>
          </w:p>
        </w:tc>
        <w:tc>
          <w:tcPr>
            <w:tcW w:w="2127" w:type="dxa"/>
            <w:tcBorders>
              <w:top w:val="nil"/>
              <w:left w:val="nil"/>
              <w:bottom w:val="single" w:sz="4" w:space="0" w:color="auto"/>
              <w:right w:val="single" w:sz="4" w:space="0" w:color="auto"/>
            </w:tcBorders>
            <w:shd w:val="clear" w:color="auto" w:fill="auto"/>
            <w:noWrap/>
            <w:vAlign w:val="bottom"/>
            <w:hideMark/>
          </w:tcPr>
          <w:p w14:paraId="2C9017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3D2780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700FDD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164</w:t>
            </w:r>
          </w:p>
        </w:tc>
        <w:tc>
          <w:tcPr>
            <w:tcW w:w="2719" w:type="dxa"/>
            <w:tcBorders>
              <w:top w:val="nil"/>
              <w:left w:val="nil"/>
              <w:bottom w:val="single" w:sz="4" w:space="0" w:color="auto"/>
              <w:right w:val="single" w:sz="4" w:space="0" w:color="auto"/>
            </w:tcBorders>
            <w:shd w:val="clear" w:color="auto" w:fill="auto"/>
            <w:noWrap/>
            <w:vAlign w:val="center"/>
            <w:hideMark/>
          </w:tcPr>
          <w:p w14:paraId="6C16F7D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300C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766B49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Новая Деревня</w:t>
            </w:r>
          </w:p>
        </w:tc>
        <w:tc>
          <w:tcPr>
            <w:tcW w:w="2127" w:type="dxa"/>
            <w:tcBorders>
              <w:top w:val="nil"/>
              <w:left w:val="nil"/>
              <w:bottom w:val="single" w:sz="4" w:space="0" w:color="auto"/>
              <w:right w:val="single" w:sz="4" w:space="0" w:color="auto"/>
            </w:tcBorders>
            <w:shd w:val="clear" w:color="auto" w:fill="auto"/>
            <w:noWrap/>
            <w:vAlign w:val="bottom"/>
            <w:hideMark/>
          </w:tcPr>
          <w:p w14:paraId="0CED39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11792C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C53981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165</w:t>
            </w:r>
          </w:p>
        </w:tc>
        <w:tc>
          <w:tcPr>
            <w:tcW w:w="2719" w:type="dxa"/>
            <w:tcBorders>
              <w:top w:val="nil"/>
              <w:left w:val="nil"/>
              <w:bottom w:val="single" w:sz="4" w:space="0" w:color="auto"/>
              <w:right w:val="single" w:sz="4" w:space="0" w:color="auto"/>
            </w:tcBorders>
            <w:shd w:val="clear" w:color="auto" w:fill="auto"/>
            <w:noWrap/>
            <w:vAlign w:val="center"/>
            <w:hideMark/>
          </w:tcPr>
          <w:p w14:paraId="6DFE3A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2702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6C90B91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Одина</w:t>
            </w:r>
          </w:p>
        </w:tc>
        <w:tc>
          <w:tcPr>
            <w:tcW w:w="2127" w:type="dxa"/>
            <w:tcBorders>
              <w:top w:val="nil"/>
              <w:left w:val="nil"/>
              <w:bottom w:val="single" w:sz="4" w:space="0" w:color="auto"/>
              <w:right w:val="single" w:sz="4" w:space="0" w:color="auto"/>
            </w:tcBorders>
            <w:shd w:val="clear" w:color="auto" w:fill="auto"/>
            <w:noWrap/>
            <w:vAlign w:val="bottom"/>
            <w:hideMark/>
          </w:tcPr>
          <w:p w14:paraId="07187A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13271A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067348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166</w:t>
            </w:r>
          </w:p>
        </w:tc>
        <w:tc>
          <w:tcPr>
            <w:tcW w:w="2719" w:type="dxa"/>
            <w:tcBorders>
              <w:top w:val="nil"/>
              <w:left w:val="nil"/>
              <w:bottom w:val="single" w:sz="4" w:space="0" w:color="auto"/>
              <w:right w:val="single" w:sz="4" w:space="0" w:color="auto"/>
            </w:tcBorders>
            <w:shd w:val="clear" w:color="auto" w:fill="auto"/>
            <w:noWrap/>
            <w:vAlign w:val="center"/>
            <w:hideMark/>
          </w:tcPr>
          <w:p w14:paraId="62574DD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5275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5863E0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Панова</w:t>
            </w:r>
          </w:p>
        </w:tc>
        <w:tc>
          <w:tcPr>
            <w:tcW w:w="2127" w:type="dxa"/>
            <w:tcBorders>
              <w:top w:val="nil"/>
              <w:left w:val="nil"/>
              <w:bottom w:val="single" w:sz="4" w:space="0" w:color="auto"/>
              <w:right w:val="single" w:sz="4" w:space="0" w:color="auto"/>
            </w:tcBorders>
            <w:shd w:val="clear" w:color="auto" w:fill="auto"/>
            <w:noWrap/>
            <w:vAlign w:val="bottom"/>
            <w:hideMark/>
          </w:tcPr>
          <w:p w14:paraId="0AA1ED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475B1B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73EB62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167</w:t>
            </w:r>
          </w:p>
        </w:tc>
        <w:tc>
          <w:tcPr>
            <w:tcW w:w="2719" w:type="dxa"/>
            <w:tcBorders>
              <w:top w:val="nil"/>
              <w:left w:val="nil"/>
              <w:bottom w:val="single" w:sz="4" w:space="0" w:color="auto"/>
              <w:right w:val="single" w:sz="4" w:space="0" w:color="auto"/>
            </w:tcBorders>
            <w:shd w:val="clear" w:color="auto" w:fill="auto"/>
            <w:noWrap/>
            <w:vAlign w:val="center"/>
            <w:hideMark/>
          </w:tcPr>
          <w:p w14:paraId="0BDE257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5060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Пышминский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A8925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Пышма</w:t>
            </w:r>
          </w:p>
        </w:tc>
        <w:tc>
          <w:tcPr>
            <w:tcW w:w="2127" w:type="dxa"/>
            <w:tcBorders>
              <w:top w:val="nil"/>
              <w:left w:val="nil"/>
              <w:bottom w:val="single" w:sz="4" w:space="0" w:color="auto"/>
              <w:right w:val="single" w:sz="4" w:space="0" w:color="auto"/>
            </w:tcBorders>
            <w:shd w:val="clear" w:color="auto" w:fill="auto"/>
            <w:noWrap/>
            <w:vAlign w:val="bottom"/>
            <w:hideMark/>
          </w:tcPr>
          <w:p w14:paraId="7A6E4C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028BBB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22F3FB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168</w:t>
            </w:r>
          </w:p>
        </w:tc>
        <w:tc>
          <w:tcPr>
            <w:tcW w:w="2719" w:type="dxa"/>
            <w:tcBorders>
              <w:top w:val="nil"/>
              <w:left w:val="nil"/>
              <w:bottom w:val="single" w:sz="4" w:space="0" w:color="auto"/>
              <w:right w:val="single" w:sz="4" w:space="0" w:color="auto"/>
            </w:tcBorders>
            <w:shd w:val="clear" w:color="auto" w:fill="auto"/>
            <w:noWrap/>
            <w:vAlign w:val="center"/>
            <w:hideMark/>
          </w:tcPr>
          <w:p w14:paraId="49AB92D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2E042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3E61F3C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Ретина</w:t>
            </w:r>
          </w:p>
        </w:tc>
        <w:tc>
          <w:tcPr>
            <w:tcW w:w="2127" w:type="dxa"/>
            <w:tcBorders>
              <w:top w:val="nil"/>
              <w:left w:val="nil"/>
              <w:bottom w:val="single" w:sz="4" w:space="0" w:color="auto"/>
              <w:right w:val="single" w:sz="4" w:space="0" w:color="auto"/>
            </w:tcBorders>
            <w:shd w:val="clear" w:color="auto" w:fill="auto"/>
            <w:noWrap/>
            <w:vAlign w:val="bottom"/>
            <w:hideMark/>
          </w:tcPr>
          <w:p w14:paraId="4ED303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B66EF2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5B5A1C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169</w:t>
            </w:r>
          </w:p>
        </w:tc>
        <w:tc>
          <w:tcPr>
            <w:tcW w:w="2719" w:type="dxa"/>
            <w:tcBorders>
              <w:top w:val="nil"/>
              <w:left w:val="nil"/>
              <w:bottom w:val="single" w:sz="4" w:space="0" w:color="auto"/>
              <w:right w:val="single" w:sz="4" w:space="0" w:color="auto"/>
            </w:tcBorders>
            <w:shd w:val="clear" w:color="auto" w:fill="auto"/>
            <w:noWrap/>
            <w:vAlign w:val="center"/>
            <w:hideMark/>
          </w:tcPr>
          <w:p w14:paraId="240C7B1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DB81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Пышминский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90576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Родина</w:t>
            </w:r>
          </w:p>
        </w:tc>
        <w:tc>
          <w:tcPr>
            <w:tcW w:w="2127" w:type="dxa"/>
            <w:tcBorders>
              <w:top w:val="nil"/>
              <w:left w:val="nil"/>
              <w:bottom w:val="single" w:sz="4" w:space="0" w:color="auto"/>
              <w:right w:val="single" w:sz="4" w:space="0" w:color="auto"/>
            </w:tcBorders>
            <w:shd w:val="clear" w:color="auto" w:fill="auto"/>
            <w:noWrap/>
            <w:vAlign w:val="bottom"/>
            <w:hideMark/>
          </w:tcPr>
          <w:p w14:paraId="21B157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049CC8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6F0ED2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170</w:t>
            </w:r>
          </w:p>
        </w:tc>
        <w:tc>
          <w:tcPr>
            <w:tcW w:w="2719" w:type="dxa"/>
            <w:tcBorders>
              <w:top w:val="nil"/>
              <w:left w:val="nil"/>
              <w:bottom w:val="single" w:sz="4" w:space="0" w:color="auto"/>
              <w:right w:val="single" w:sz="4" w:space="0" w:color="auto"/>
            </w:tcBorders>
            <w:shd w:val="clear" w:color="auto" w:fill="auto"/>
            <w:noWrap/>
            <w:vAlign w:val="center"/>
            <w:hideMark/>
          </w:tcPr>
          <w:p w14:paraId="03C5D5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9E05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643559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Серкова</w:t>
            </w:r>
          </w:p>
        </w:tc>
        <w:tc>
          <w:tcPr>
            <w:tcW w:w="2127" w:type="dxa"/>
            <w:tcBorders>
              <w:top w:val="nil"/>
              <w:left w:val="nil"/>
              <w:bottom w:val="single" w:sz="4" w:space="0" w:color="auto"/>
              <w:right w:val="single" w:sz="4" w:space="0" w:color="auto"/>
            </w:tcBorders>
            <w:shd w:val="clear" w:color="auto" w:fill="auto"/>
            <w:noWrap/>
            <w:vAlign w:val="bottom"/>
            <w:hideMark/>
          </w:tcPr>
          <w:p w14:paraId="6DBC6A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CFF8ED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A372C6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171</w:t>
            </w:r>
          </w:p>
        </w:tc>
        <w:tc>
          <w:tcPr>
            <w:tcW w:w="2719" w:type="dxa"/>
            <w:tcBorders>
              <w:top w:val="nil"/>
              <w:left w:val="nil"/>
              <w:bottom w:val="single" w:sz="4" w:space="0" w:color="auto"/>
              <w:right w:val="single" w:sz="4" w:space="0" w:color="auto"/>
            </w:tcBorders>
            <w:shd w:val="clear" w:color="auto" w:fill="auto"/>
            <w:noWrap/>
            <w:vAlign w:val="center"/>
            <w:hideMark/>
          </w:tcPr>
          <w:p w14:paraId="11B0616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94DC3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07D229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Смолинское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247F26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20DA01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316985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172</w:t>
            </w:r>
          </w:p>
        </w:tc>
        <w:tc>
          <w:tcPr>
            <w:tcW w:w="2719" w:type="dxa"/>
            <w:tcBorders>
              <w:top w:val="nil"/>
              <w:left w:val="nil"/>
              <w:bottom w:val="single" w:sz="4" w:space="0" w:color="auto"/>
              <w:right w:val="single" w:sz="4" w:space="0" w:color="auto"/>
            </w:tcBorders>
            <w:shd w:val="clear" w:color="auto" w:fill="auto"/>
            <w:noWrap/>
            <w:vAlign w:val="center"/>
            <w:hideMark/>
          </w:tcPr>
          <w:p w14:paraId="04DEB5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E1A63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61B2E4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Талица</w:t>
            </w:r>
          </w:p>
        </w:tc>
        <w:tc>
          <w:tcPr>
            <w:tcW w:w="2127" w:type="dxa"/>
            <w:tcBorders>
              <w:top w:val="nil"/>
              <w:left w:val="nil"/>
              <w:bottom w:val="single" w:sz="4" w:space="0" w:color="auto"/>
              <w:right w:val="single" w:sz="4" w:space="0" w:color="auto"/>
            </w:tcBorders>
            <w:shd w:val="clear" w:color="auto" w:fill="auto"/>
            <w:noWrap/>
            <w:vAlign w:val="bottom"/>
            <w:hideMark/>
          </w:tcPr>
          <w:p w14:paraId="26ED20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F63BC8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FC288D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173</w:t>
            </w:r>
          </w:p>
        </w:tc>
        <w:tc>
          <w:tcPr>
            <w:tcW w:w="2719" w:type="dxa"/>
            <w:tcBorders>
              <w:top w:val="nil"/>
              <w:left w:val="nil"/>
              <w:bottom w:val="single" w:sz="4" w:space="0" w:color="auto"/>
              <w:right w:val="single" w:sz="4" w:space="0" w:color="auto"/>
            </w:tcBorders>
            <w:shd w:val="clear" w:color="auto" w:fill="auto"/>
            <w:noWrap/>
            <w:vAlign w:val="center"/>
            <w:hideMark/>
          </w:tcPr>
          <w:p w14:paraId="3509544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F351B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Пышминский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E934B4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Тимохинское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63BB9C3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198DCB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044276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174</w:t>
            </w:r>
          </w:p>
        </w:tc>
        <w:tc>
          <w:tcPr>
            <w:tcW w:w="2719" w:type="dxa"/>
            <w:tcBorders>
              <w:top w:val="nil"/>
              <w:left w:val="nil"/>
              <w:bottom w:val="single" w:sz="4" w:space="0" w:color="auto"/>
              <w:right w:val="single" w:sz="4" w:space="0" w:color="auto"/>
            </w:tcBorders>
            <w:shd w:val="clear" w:color="auto" w:fill="auto"/>
            <w:noWrap/>
            <w:vAlign w:val="center"/>
            <w:hideMark/>
          </w:tcPr>
          <w:p w14:paraId="71A8D2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B2362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Пышминский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3D564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Трифоново</w:t>
            </w:r>
          </w:p>
        </w:tc>
        <w:tc>
          <w:tcPr>
            <w:tcW w:w="2127" w:type="dxa"/>
            <w:tcBorders>
              <w:top w:val="nil"/>
              <w:left w:val="nil"/>
              <w:bottom w:val="single" w:sz="4" w:space="0" w:color="auto"/>
              <w:right w:val="single" w:sz="4" w:space="0" w:color="auto"/>
            </w:tcBorders>
            <w:shd w:val="clear" w:color="auto" w:fill="auto"/>
            <w:noWrap/>
            <w:vAlign w:val="bottom"/>
            <w:hideMark/>
          </w:tcPr>
          <w:p w14:paraId="5C82D1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F7ABB5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058520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175</w:t>
            </w:r>
          </w:p>
        </w:tc>
        <w:tc>
          <w:tcPr>
            <w:tcW w:w="2719" w:type="dxa"/>
            <w:tcBorders>
              <w:top w:val="nil"/>
              <w:left w:val="nil"/>
              <w:bottom w:val="single" w:sz="4" w:space="0" w:color="auto"/>
              <w:right w:val="single" w:sz="4" w:space="0" w:color="auto"/>
            </w:tcBorders>
            <w:shd w:val="clear" w:color="auto" w:fill="auto"/>
            <w:noWrap/>
            <w:vAlign w:val="center"/>
            <w:hideMark/>
          </w:tcPr>
          <w:p w14:paraId="574F2EC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3C191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Талицкий</w:t>
            </w:r>
          </w:p>
        </w:tc>
        <w:tc>
          <w:tcPr>
            <w:tcW w:w="2268" w:type="dxa"/>
            <w:tcBorders>
              <w:top w:val="nil"/>
              <w:left w:val="nil"/>
              <w:bottom w:val="single" w:sz="4" w:space="0" w:color="auto"/>
              <w:right w:val="single" w:sz="4" w:space="0" w:color="auto"/>
            </w:tcBorders>
            <w:shd w:val="clear" w:color="auto" w:fill="auto"/>
            <w:noWrap/>
            <w:vAlign w:val="center"/>
            <w:hideMark/>
          </w:tcPr>
          <w:p w14:paraId="03E4DB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Троицкий</w:t>
            </w:r>
          </w:p>
        </w:tc>
        <w:tc>
          <w:tcPr>
            <w:tcW w:w="2127" w:type="dxa"/>
            <w:tcBorders>
              <w:top w:val="nil"/>
              <w:left w:val="nil"/>
              <w:bottom w:val="single" w:sz="4" w:space="0" w:color="auto"/>
              <w:right w:val="single" w:sz="4" w:space="0" w:color="auto"/>
            </w:tcBorders>
            <w:shd w:val="clear" w:color="auto" w:fill="auto"/>
            <w:noWrap/>
            <w:vAlign w:val="bottom"/>
            <w:hideMark/>
          </w:tcPr>
          <w:p w14:paraId="7DC025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E08885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2723A9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176</w:t>
            </w:r>
          </w:p>
        </w:tc>
        <w:tc>
          <w:tcPr>
            <w:tcW w:w="2719" w:type="dxa"/>
            <w:tcBorders>
              <w:top w:val="nil"/>
              <w:left w:val="nil"/>
              <w:bottom w:val="single" w:sz="4" w:space="0" w:color="auto"/>
              <w:right w:val="single" w:sz="4" w:space="0" w:color="auto"/>
            </w:tcBorders>
            <w:shd w:val="clear" w:color="auto" w:fill="auto"/>
            <w:noWrap/>
            <w:vAlign w:val="center"/>
            <w:hideMark/>
          </w:tcPr>
          <w:p w14:paraId="633EBD5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F1E6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320E1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Трошково</w:t>
            </w:r>
          </w:p>
        </w:tc>
        <w:tc>
          <w:tcPr>
            <w:tcW w:w="2127" w:type="dxa"/>
            <w:tcBorders>
              <w:top w:val="nil"/>
              <w:left w:val="nil"/>
              <w:bottom w:val="single" w:sz="4" w:space="0" w:color="auto"/>
              <w:right w:val="single" w:sz="4" w:space="0" w:color="auto"/>
            </w:tcBorders>
            <w:shd w:val="clear" w:color="auto" w:fill="auto"/>
            <w:noWrap/>
            <w:vAlign w:val="bottom"/>
            <w:hideMark/>
          </w:tcPr>
          <w:p w14:paraId="4F7E5E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AE8CBE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8623FB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177</w:t>
            </w:r>
          </w:p>
        </w:tc>
        <w:tc>
          <w:tcPr>
            <w:tcW w:w="2719" w:type="dxa"/>
            <w:tcBorders>
              <w:top w:val="nil"/>
              <w:left w:val="nil"/>
              <w:bottom w:val="single" w:sz="4" w:space="0" w:color="auto"/>
              <w:right w:val="single" w:sz="4" w:space="0" w:color="auto"/>
            </w:tcBorders>
            <w:shd w:val="clear" w:color="auto" w:fill="auto"/>
            <w:noWrap/>
            <w:vAlign w:val="center"/>
            <w:hideMark/>
          </w:tcPr>
          <w:p w14:paraId="1C3394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C808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1E960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w:t>
            </w:r>
          </w:p>
        </w:tc>
        <w:tc>
          <w:tcPr>
            <w:tcW w:w="2127" w:type="dxa"/>
            <w:tcBorders>
              <w:top w:val="nil"/>
              <w:left w:val="nil"/>
              <w:bottom w:val="single" w:sz="4" w:space="0" w:color="auto"/>
              <w:right w:val="single" w:sz="4" w:space="0" w:color="auto"/>
            </w:tcBorders>
            <w:shd w:val="clear" w:color="auto" w:fill="auto"/>
            <w:noWrap/>
            <w:vAlign w:val="bottom"/>
            <w:hideMark/>
          </w:tcPr>
          <w:p w14:paraId="2121DB5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5850DC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FE376A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178</w:t>
            </w:r>
          </w:p>
        </w:tc>
        <w:tc>
          <w:tcPr>
            <w:tcW w:w="2719" w:type="dxa"/>
            <w:tcBorders>
              <w:top w:val="nil"/>
              <w:left w:val="nil"/>
              <w:bottom w:val="single" w:sz="4" w:space="0" w:color="auto"/>
              <w:right w:val="single" w:sz="4" w:space="0" w:color="auto"/>
            </w:tcBorders>
            <w:shd w:val="clear" w:color="auto" w:fill="auto"/>
            <w:noWrap/>
            <w:vAlign w:val="center"/>
            <w:hideMark/>
          </w:tcPr>
          <w:p w14:paraId="144C73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0499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4F921A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Цепошникова</w:t>
            </w:r>
          </w:p>
        </w:tc>
        <w:tc>
          <w:tcPr>
            <w:tcW w:w="2127" w:type="dxa"/>
            <w:tcBorders>
              <w:top w:val="nil"/>
              <w:left w:val="nil"/>
              <w:bottom w:val="single" w:sz="4" w:space="0" w:color="auto"/>
              <w:right w:val="single" w:sz="4" w:space="0" w:color="auto"/>
            </w:tcBorders>
            <w:shd w:val="clear" w:color="auto" w:fill="auto"/>
            <w:noWrap/>
            <w:vAlign w:val="bottom"/>
            <w:hideMark/>
          </w:tcPr>
          <w:p w14:paraId="3309AE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21F370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6F44F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179</w:t>
            </w:r>
          </w:p>
        </w:tc>
        <w:tc>
          <w:tcPr>
            <w:tcW w:w="2719" w:type="dxa"/>
            <w:tcBorders>
              <w:top w:val="nil"/>
              <w:left w:val="nil"/>
              <w:bottom w:val="single" w:sz="4" w:space="0" w:color="auto"/>
              <w:right w:val="single" w:sz="4" w:space="0" w:color="auto"/>
            </w:tcBorders>
            <w:shd w:val="clear" w:color="auto" w:fill="auto"/>
            <w:noWrap/>
            <w:vAlign w:val="center"/>
            <w:hideMark/>
          </w:tcPr>
          <w:p w14:paraId="43B4B8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71F95F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Пышминский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1C992E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Черемыш</w:t>
            </w:r>
          </w:p>
        </w:tc>
        <w:tc>
          <w:tcPr>
            <w:tcW w:w="2127" w:type="dxa"/>
            <w:tcBorders>
              <w:top w:val="nil"/>
              <w:left w:val="nil"/>
              <w:bottom w:val="single" w:sz="4" w:space="0" w:color="auto"/>
              <w:right w:val="single" w:sz="4" w:space="0" w:color="auto"/>
            </w:tcBorders>
            <w:shd w:val="clear" w:color="auto" w:fill="auto"/>
            <w:noWrap/>
            <w:vAlign w:val="bottom"/>
            <w:hideMark/>
          </w:tcPr>
          <w:p w14:paraId="0D1678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4CDB62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28E95E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180</w:t>
            </w:r>
          </w:p>
        </w:tc>
        <w:tc>
          <w:tcPr>
            <w:tcW w:w="2719" w:type="dxa"/>
            <w:tcBorders>
              <w:top w:val="nil"/>
              <w:left w:val="nil"/>
              <w:bottom w:val="single" w:sz="4" w:space="0" w:color="auto"/>
              <w:right w:val="single" w:sz="4" w:space="0" w:color="auto"/>
            </w:tcBorders>
            <w:shd w:val="clear" w:color="auto" w:fill="auto"/>
            <w:noWrap/>
            <w:vAlign w:val="center"/>
            <w:hideMark/>
          </w:tcPr>
          <w:p w14:paraId="631AA0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8C55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5A596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Юшала</w:t>
            </w:r>
          </w:p>
        </w:tc>
        <w:tc>
          <w:tcPr>
            <w:tcW w:w="2127" w:type="dxa"/>
            <w:tcBorders>
              <w:top w:val="nil"/>
              <w:left w:val="nil"/>
              <w:bottom w:val="single" w:sz="4" w:space="0" w:color="auto"/>
              <w:right w:val="single" w:sz="4" w:space="0" w:color="auto"/>
            </w:tcBorders>
            <w:shd w:val="clear" w:color="auto" w:fill="auto"/>
            <w:noWrap/>
            <w:vAlign w:val="bottom"/>
            <w:hideMark/>
          </w:tcPr>
          <w:p w14:paraId="0C7FFB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3A7B6F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2D1A6A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181</w:t>
            </w:r>
          </w:p>
        </w:tc>
        <w:tc>
          <w:tcPr>
            <w:tcW w:w="2719" w:type="dxa"/>
            <w:tcBorders>
              <w:top w:val="nil"/>
              <w:left w:val="nil"/>
              <w:bottom w:val="single" w:sz="4" w:space="0" w:color="auto"/>
              <w:right w:val="single" w:sz="4" w:space="0" w:color="auto"/>
            </w:tcBorders>
            <w:shd w:val="clear" w:color="auto" w:fill="auto"/>
            <w:noWrap/>
            <w:vAlign w:val="center"/>
            <w:hideMark/>
          </w:tcPr>
          <w:p w14:paraId="3FF2F5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CC04C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Тугулымский</w:t>
            </w:r>
          </w:p>
        </w:tc>
        <w:tc>
          <w:tcPr>
            <w:tcW w:w="2268" w:type="dxa"/>
            <w:tcBorders>
              <w:top w:val="nil"/>
              <w:left w:val="nil"/>
              <w:bottom w:val="single" w:sz="4" w:space="0" w:color="auto"/>
              <w:right w:val="single" w:sz="4" w:space="0" w:color="auto"/>
            </w:tcBorders>
            <w:shd w:val="clear" w:color="auto" w:fill="auto"/>
            <w:noWrap/>
            <w:vAlign w:val="center"/>
            <w:hideMark/>
          </w:tcPr>
          <w:p w14:paraId="3BE102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w:t>
            </w:r>
          </w:p>
        </w:tc>
        <w:tc>
          <w:tcPr>
            <w:tcW w:w="2127" w:type="dxa"/>
            <w:tcBorders>
              <w:top w:val="nil"/>
              <w:left w:val="nil"/>
              <w:bottom w:val="single" w:sz="4" w:space="0" w:color="auto"/>
              <w:right w:val="single" w:sz="4" w:space="0" w:color="auto"/>
            </w:tcBorders>
            <w:shd w:val="clear" w:color="auto" w:fill="auto"/>
            <w:noWrap/>
            <w:vAlign w:val="bottom"/>
            <w:hideMark/>
          </w:tcPr>
          <w:p w14:paraId="423202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448267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421D16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182</w:t>
            </w:r>
          </w:p>
        </w:tc>
        <w:tc>
          <w:tcPr>
            <w:tcW w:w="2719" w:type="dxa"/>
            <w:tcBorders>
              <w:top w:val="nil"/>
              <w:left w:val="nil"/>
              <w:bottom w:val="single" w:sz="4" w:space="0" w:color="auto"/>
              <w:right w:val="single" w:sz="4" w:space="0" w:color="auto"/>
            </w:tcBorders>
            <w:shd w:val="clear" w:color="auto" w:fill="auto"/>
            <w:noWrap/>
            <w:vAlign w:val="center"/>
            <w:hideMark/>
          </w:tcPr>
          <w:p w14:paraId="406C44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8501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D999EA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Кушва</w:t>
            </w:r>
          </w:p>
        </w:tc>
        <w:tc>
          <w:tcPr>
            <w:tcW w:w="2127" w:type="dxa"/>
            <w:tcBorders>
              <w:top w:val="nil"/>
              <w:left w:val="nil"/>
              <w:bottom w:val="single" w:sz="4" w:space="0" w:color="auto"/>
              <w:right w:val="single" w:sz="4" w:space="0" w:color="auto"/>
            </w:tcBorders>
            <w:shd w:val="clear" w:color="auto" w:fill="auto"/>
            <w:noWrap/>
            <w:vAlign w:val="bottom"/>
            <w:hideMark/>
          </w:tcPr>
          <w:p w14:paraId="1967F5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Баранчинский</w:t>
            </w:r>
          </w:p>
        </w:tc>
      </w:tr>
      <w:tr w:rsidR="008F6BD7" w:rsidRPr="008F6BD7" w14:paraId="512E3C0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EF792E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183</w:t>
            </w:r>
          </w:p>
        </w:tc>
        <w:tc>
          <w:tcPr>
            <w:tcW w:w="2719" w:type="dxa"/>
            <w:tcBorders>
              <w:top w:val="nil"/>
              <w:left w:val="nil"/>
              <w:bottom w:val="single" w:sz="4" w:space="0" w:color="auto"/>
              <w:right w:val="single" w:sz="4" w:space="0" w:color="auto"/>
            </w:tcBorders>
            <w:shd w:val="clear" w:color="auto" w:fill="auto"/>
            <w:noWrap/>
            <w:vAlign w:val="center"/>
            <w:hideMark/>
          </w:tcPr>
          <w:p w14:paraId="1ACC21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286DB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E04B34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555FA4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Надымовка</w:t>
            </w:r>
          </w:p>
        </w:tc>
      </w:tr>
      <w:tr w:rsidR="008F6BD7" w:rsidRPr="008F6BD7" w14:paraId="6BFD88B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5C23C5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184</w:t>
            </w:r>
          </w:p>
        </w:tc>
        <w:tc>
          <w:tcPr>
            <w:tcW w:w="2719" w:type="dxa"/>
            <w:tcBorders>
              <w:top w:val="nil"/>
              <w:left w:val="nil"/>
              <w:bottom w:val="single" w:sz="4" w:space="0" w:color="auto"/>
              <w:right w:val="single" w:sz="4" w:space="0" w:color="auto"/>
            </w:tcBorders>
            <w:shd w:val="clear" w:color="auto" w:fill="auto"/>
            <w:noWrap/>
            <w:vAlign w:val="center"/>
            <w:hideMark/>
          </w:tcPr>
          <w:p w14:paraId="37911D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1976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CE7EC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786F96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Маслово</w:t>
            </w:r>
          </w:p>
        </w:tc>
      </w:tr>
      <w:tr w:rsidR="008F6BD7" w:rsidRPr="008F6BD7" w14:paraId="60E57E6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871C78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185</w:t>
            </w:r>
          </w:p>
        </w:tc>
        <w:tc>
          <w:tcPr>
            <w:tcW w:w="2719" w:type="dxa"/>
            <w:tcBorders>
              <w:top w:val="nil"/>
              <w:left w:val="nil"/>
              <w:bottom w:val="single" w:sz="4" w:space="0" w:color="auto"/>
              <w:right w:val="single" w:sz="4" w:space="0" w:color="auto"/>
            </w:tcBorders>
            <w:shd w:val="clear" w:color="auto" w:fill="auto"/>
            <w:noWrap/>
            <w:vAlign w:val="center"/>
            <w:hideMark/>
          </w:tcPr>
          <w:p w14:paraId="4000DFD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98D5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E550C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6FCB2F6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Надымовка</w:t>
            </w:r>
          </w:p>
        </w:tc>
      </w:tr>
      <w:tr w:rsidR="008F6BD7" w:rsidRPr="008F6BD7" w14:paraId="495BA72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F2EC0B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186</w:t>
            </w:r>
          </w:p>
        </w:tc>
        <w:tc>
          <w:tcPr>
            <w:tcW w:w="2719" w:type="dxa"/>
            <w:tcBorders>
              <w:top w:val="nil"/>
              <w:left w:val="nil"/>
              <w:bottom w:val="single" w:sz="4" w:space="0" w:color="auto"/>
              <w:right w:val="single" w:sz="4" w:space="0" w:color="auto"/>
            </w:tcBorders>
            <w:shd w:val="clear" w:color="auto" w:fill="auto"/>
            <w:noWrap/>
            <w:vAlign w:val="center"/>
            <w:hideMark/>
          </w:tcPr>
          <w:p w14:paraId="1FA4B0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07C4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101C3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5BB1A6D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Полуночное</w:t>
            </w:r>
          </w:p>
        </w:tc>
      </w:tr>
      <w:tr w:rsidR="008F6BD7" w:rsidRPr="008F6BD7" w14:paraId="0B4EE96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C2883D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187</w:t>
            </w:r>
          </w:p>
        </w:tc>
        <w:tc>
          <w:tcPr>
            <w:tcW w:w="2719" w:type="dxa"/>
            <w:tcBorders>
              <w:top w:val="nil"/>
              <w:left w:val="nil"/>
              <w:bottom w:val="single" w:sz="4" w:space="0" w:color="auto"/>
              <w:right w:val="single" w:sz="4" w:space="0" w:color="auto"/>
            </w:tcBorders>
            <w:shd w:val="clear" w:color="auto" w:fill="auto"/>
            <w:noWrap/>
            <w:vAlign w:val="center"/>
            <w:hideMark/>
          </w:tcPr>
          <w:p w14:paraId="1955E4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2850D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8B0E5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5567D4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Северный</w:t>
            </w:r>
          </w:p>
        </w:tc>
      </w:tr>
      <w:tr w:rsidR="008F6BD7" w:rsidRPr="008F6BD7" w14:paraId="30B7F56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D5C8D7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188</w:t>
            </w:r>
          </w:p>
        </w:tc>
        <w:tc>
          <w:tcPr>
            <w:tcW w:w="2719" w:type="dxa"/>
            <w:tcBorders>
              <w:top w:val="nil"/>
              <w:left w:val="nil"/>
              <w:bottom w:val="single" w:sz="4" w:space="0" w:color="auto"/>
              <w:right w:val="single" w:sz="4" w:space="0" w:color="auto"/>
            </w:tcBorders>
            <w:shd w:val="clear" w:color="auto" w:fill="auto"/>
            <w:noWrap/>
            <w:vAlign w:val="center"/>
            <w:hideMark/>
          </w:tcPr>
          <w:p w14:paraId="12AB52B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91EE1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6686C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4F1D43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пгт Пелым</w:t>
            </w:r>
          </w:p>
        </w:tc>
      </w:tr>
      <w:tr w:rsidR="008F6BD7" w:rsidRPr="008F6BD7" w14:paraId="625F85C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C4DD3D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189</w:t>
            </w:r>
          </w:p>
        </w:tc>
        <w:tc>
          <w:tcPr>
            <w:tcW w:w="2719" w:type="dxa"/>
            <w:tcBorders>
              <w:top w:val="nil"/>
              <w:left w:val="nil"/>
              <w:bottom w:val="single" w:sz="4" w:space="0" w:color="auto"/>
              <w:right w:val="single" w:sz="4" w:space="0" w:color="auto"/>
            </w:tcBorders>
            <w:shd w:val="clear" w:color="auto" w:fill="auto"/>
            <w:noWrap/>
            <w:vAlign w:val="center"/>
            <w:hideMark/>
          </w:tcPr>
          <w:p w14:paraId="70C5E3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2C809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F1F3E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6CB121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EFEC92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59B8EB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190</w:t>
            </w:r>
          </w:p>
        </w:tc>
        <w:tc>
          <w:tcPr>
            <w:tcW w:w="2719" w:type="dxa"/>
            <w:tcBorders>
              <w:top w:val="nil"/>
              <w:left w:val="nil"/>
              <w:bottom w:val="single" w:sz="4" w:space="0" w:color="auto"/>
              <w:right w:val="single" w:sz="4" w:space="0" w:color="auto"/>
            </w:tcBorders>
            <w:shd w:val="clear" w:color="auto" w:fill="auto"/>
            <w:noWrap/>
            <w:vAlign w:val="center"/>
            <w:hideMark/>
          </w:tcPr>
          <w:p w14:paraId="3BBDD1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20B3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D9BF2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Волчанск</w:t>
            </w:r>
          </w:p>
        </w:tc>
        <w:tc>
          <w:tcPr>
            <w:tcW w:w="2127" w:type="dxa"/>
            <w:tcBorders>
              <w:top w:val="nil"/>
              <w:left w:val="nil"/>
              <w:bottom w:val="single" w:sz="4" w:space="0" w:color="auto"/>
              <w:right w:val="single" w:sz="4" w:space="0" w:color="auto"/>
            </w:tcBorders>
            <w:shd w:val="clear" w:color="auto" w:fill="auto"/>
            <w:noWrap/>
            <w:vAlign w:val="bottom"/>
            <w:hideMark/>
          </w:tcPr>
          <w:p w14:paraId="32AE97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Вьюжный</w:t>
            </w:r>
          </w:p>
        </w:tc>
      </w:tr>
      <w:tr w:rsidR="008F6BD7" w:rsidRPr="008F6BD7" w14:paraId="19A62AB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F76D0A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191</w:t>
            </w:r>
          </w:p>
        </w:tc>
        <w:tc>
          <w:tcPr>
            <w:tcW w:w="2719" w:type="dxa"/>
            <w:tcBorders>
              <w:top w:val="nil"/>
              <w:left w:val="nil"/>
              <w:bottom w:val="single" w:sz="4" w:space="0" w:color="auto"/>
              <w:right w:val="single" w:sz="4" w:space="0" w:color="auto"/>
            </w:tcBorders>
            <w:shd w:val="clear" w:color="auto" w:fill="auto"/>
            <w:noWrap/>
            <w:vAlign w:val="center"/>
            <w:hideMark/>
          </w:tcPr>
          <w:p w14:paraId="4C3067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7ED13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D0EB9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Волчанск</w:t>
            </w:r>
          </w:p>
        </w:tc>
        <w:tc>
          <w:tcPr>
            <w:tcW w:w="2127" w:type="dxa"/>
            <w:tcBorders>
              <w:top w:val="nil"/>
              <w:left w:val="nil"/>
              <w:bottom w:val="single" w:sz="4" w:space="0" w:color="auto"/>
              <w:right w:val="single" w:sz="4" w:space="0" w:color="auto"/>
            </w:tcBorders>
            <w:shd w:val="clear" w:color="auto" w:fill="auto"/>
            <w:noWrap/>
            <w:vAlign w:val="bottom"/>
            <w:hideMark/>
          </w:tcPr>
          <w:p w14:paraId="18E4B9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252AB0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6C0D97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192</w:t>
            </w:r>
          </w:p>
        </w:tc>
        <w:tc>
          <w:tcPr>
            <w:tcW w:w="2719" w:type="dxa"/>
            <w:tcBorders>
              <w:top w:val="nil"/>
              <w:left w:val="nil"/>
              <w:bottom w:val="single" w:sz="4" w:space="0" w:color="auto"/>
              <w:right w:val="single" w:sz="4" w:space="0" w:color="auto"/>
            </w:tcBorders>
            <w:shd w:val="clear" w:color="auto" w:fill="auto"/>
            <w:noWrap/>
            <w:vAlign w:val="center"/>
            <w:hideMark/>
          </w:tcPr>
          <w:p w14:paraId="7F62714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A1B2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C47BC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0704E8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Денежкино</w:t>
            </w:r>
          </w:p>
        </w:tc>
      </w:tr>
      <w:tr w:rsidR="008F6BD7" w:rsidRPr="008F6BD7" w14:paraId="28B0975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878C9D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193</w:t>
            </w:r>
          </w:p>
        </w:tc>
        <w:tc>
          <w:tcPr>
            <w:tcW w:w="2719" w:type="dxa"/>
            <w:tcBorders>
              <w:top w:val="nil"/>
              <w:left w:val="nil"/>
              <w:bottom w:val="single" w:sz="4" w:space="0" w:color="auto"/>
              <w:right w:val="single" w:sz="4" w:space="0" w:color="auto"/>
            </w:tcBorders>
            <w:shd w:val="clear" w:color="auto" w:fill="auto"/>
            <w:noWrap/>
            <w:vAlign w:val="center"/>
            <w:hideMark/>
          </w:tcPr>
          <w:p w14:paraId="6CE43F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B58AE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41D5A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551BDB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Маслово</w:t>
            </w:r>
          </w:p>
        </w:tc>
      </w:tr>
      <w:tr w:rsidR="008F6BD7" w:rsidRPr="008F6BD7" w14:paraId="78BB043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9A9940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194</w:t>
            </w:r>
          </w:p>
        </w:tc>
        <w:tc>
          <w:tcPr>
            <w:tcW w:w="2719" w:type="dxa"/>
            <w:tcBorders>
              <w:top w:val="nil"/>
              <w:left w:val="nil"/>
              <w:bottom w:val="single" w:sz="4" w:space="0" w:color="auto"/>
              <w:right w:val="single" w:sz="4" w:space="0" w:color="auto"/>
            </w:tcBorders>
            <w:shd w:val="clear" w:color="auto" w:fill="auto"/>
            <w:noWrap/>
            <w:vAlign w:val="center"/>
            <w:hideMark/>
          </w:tcPr>
          <w:p w14:paraId="199FD0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02BBD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AEE2C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5E22D10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Старая Сама</w:t>
            </w:r>
          </w:p>
        </w:tc>
      </w:tr>
      <w:tr w:rsidR="008F6BD7" w:rsidRPr="008F6BD7" w14:paraId="3EA16FE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99C9A2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195</w:t>
            </w:r>
          </w:p>
        </w:tc>
        <w:tc>
          <w:tcPr>
            <w:tcW w:w="2719" w:type="dxa"/>
            <w:tcBorders>
              <w:top w:val="nil"/>
              <w:left w:val="nil"/>
              <w:bottom w:val="single" w:sz="4" w:space="0" w:color="auto"/>
              <w:right w:val="single" w:sz="4" w:space="0" w:color="auto"/>
            </w:tcBorders>
            <w:shd w:val="clear" w:color="auto" w:fill="auto"/>
            <w:noWrap/>
            <w:vAlign w:val="center"/>
            <w:hideMark/>
          </w:tcPr>
          <w:p w14:paraId="47D38A3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6925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1C17C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26D46E8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Денежкино</w:t>
            </w:r>
          </w:p>
        </w:tc>
      </w:tr>
      <w:tr w:rsidR="008F6BD7" w:rsidRPr="008F6BD7" w14:paraId="7B1288A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24E237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196</w:t>
            </w:r>
          </w:p>
        </w:tc>
        <w:tc>
          <w:tcPr>
            <w:tcW w:w="2719" w:type="dxa"/>
            <w:tcBorders>
              <w:top w:val="nil"/>
              <w:left w:val="nil"/>
              <w:bottom w:val="single" w:sz="4" w:space="0" w:color="auto"/>
              <w:right w:val="single" w:sz="4" w:space="0" w:color="auto"/>
            </w:tcBorders>
            <w:shd w:val="clear" w:color="auto" w:fill="auto"/>
            <w:noWrap/>
            <w:vAlign w:val="center"/>
            <w:hideMark/>
          </w:tcPr>
          <w:p w14:paraId="1AB286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EF53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15D2C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Ивдель</w:t>
            </w:r>
          </w:p>
        </w:tc>
        <w:tc>
          <w:tcPr>
            <w:tcW w:w="2127" w:type="dxa"/>
            <w:tcBorders>
              <w:top w:val="nil"/>
              <w:left w:val="nil"/>
              <w:bottom w:val="single" w:sz="4" w:space="0" w:color="auto"/>
              <w:right w:val="single" w:sz="4" w:space="0" w:color="auto"/>
            </w:tcBorders>
            <w:shd w:val="clear" w:color="auto" w:fill="auto"/>
            <w:noWrap/>
            <w:vAlign w:val="bottom"/>
            <w:hideMark/>
          </w:tcPr>
          <w:p w14:paraId="1E854E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Старая Сама</w:t>
            </w:r>
          </w:p>
        </w:tc>
      </w:tr>
      <w:tr w:rsidR="008F6BD7" w:rsidRPr="008F6BD7" w14:paraId="6F71DCC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1121C0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197</w:t>
            </w:r>
          </w:p>
        </w:tc>
        <w:tc>
          <w:tcPr>
            <w:tcW w:w="2719" w:type="dxa"/>
            <w:tcBorders>
              <w:top w:val="nil"/>
              <w:left w:val="nil"/>
              <w:bottom w:val="single" w:sz="4" w:space="0" w:color="auto"/>
              <w:right w:val="single" w:sz="4" w:space="0" w:color="auto"/>
            </w:tcBorders>
            <w:shd w:val="clear" w:color="auto" w:fill="auto"/>
            <w:noWrap/>
            <w:vAlign w:val="center"/>
            <w:hideMark/>
          </w:tcPr>
          <w:p w14:paraId="7ECA27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6BE6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26476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Карпинск</w:t>
            </w:r>
          </w:p>
        </w:tc>
        <w:tc>
          <w:tcPr>
            <w:tcW w:w="2127" w:type="dxa"/>
            <w:tcBorders>
              <w:top w:val="nil"/>
              <w:left w:val="nil"/>
              <w:bottom w:val="single" w:sz="4" w:space="0" w:color="auto"/>
              <w:right w:val="single" w:sz="4" w:space="0" w:color="auto"/>
            </w:tcBorders>
            <w:shd w:val="clear" w:color="auto" w:fill="auto"/>
            <w:noWrap/>
            <w:vAlign w:val="bottom"/>
            <w:hideMark/>
          </w:tcPr>
          <w:p w14:paraId="232221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Веселовка</w:t>
            </w:r>
          </w:p>
        </w:tc>
      </w:tr>
      <w:tr w:rsidR="008F6BD7" w:rsidRPr="008F6BD7" w14:paraId="72F2240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E2ED73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198</w:t>
            </w:r>
          </w:p>
        </w:tc>
        <w:tc>
          <w:tcPr>
            <w:tcW w:w="2719" w:type="dxa"/>
            <w:tcBorders>
              <w:top w:val="nil"/>
              <w:left w:val="nil"/>
              <w:bottom w:val="single" w:sz="4" w:space="0" w:color="auto"/>
              <w:right w:val="single" w:sz="4" w:space="0" w:color="auto"/>
            </w:tcBorders>
            <w:shd w:val="clear" w:color="auto" w:fill="auto"/>
            <w:noWrap/>
            <w:vAlign w:val="center"/>
            <w:hideMark/>
          </w:tcPr>
          <w:p w14:paraId="66024F0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9EFD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B63EA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Карпинск</w:t>
            </w:r>
          </w:p>
        </w:tc>
        <w:tc>
          <w:tcPr>
            <w:tcW w:w="2127" w:type="dxa"/>
            <w:tcBorders>
              <w:top w:val="nil"/>
              <w:left w:val="nil"/>
              <w:bottom w:val="single" w:sz="4" w:space="0" w:color="auto"/>
              <w:right w:val="single" w:sz="4" w:space="0" w:color="auto"/>
            </w:tcBorders>
            <w:shd w:val="clear" w:color="auto" w:fill="auto"/>
            <w:noWrap/>
            <w:vAlign w:val="bottom"/>
            <w:hideMark/>
          </w:tcPr>
          <w:p w14:paraId="53154B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Антипинский</w:t>
            </w:r>
          </w:p>
        </w:tc>
      </w:tr>
      <w:tr w:rsidR="008F6BD7" w:rsidRPr="008F6BD7" w14:paraId="39622A6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E5E596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199</w:t>
            </w:r>
          </w:p>
        </w:tc>
        <w:tc>
          <w:tcPr>
            <w:tcW w:w="2719" w:type="dxa"/>
            <w:tcBorders>
              <w:top w:val="nil"/>
              <w:left w:val="nil"/>
              <w:bottom w:val="single" w:sz="4" w:space="0" w:color="auto"/>
              <w:right w:val="single" w:sz="4" w:space="0" w:color="auto"/>
            </w:tcBorders>
            <w:shd w:val="clear" w:color="auto" w:fill="auto"/>
            <w:noWrap/>
            <w:vAlign w:val="center"/>
            <w:hideMark/>
          </w:tcPr>
          <w:p w14:paraId="149955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6D5F9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3F875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Карпинск</w:t>
            </w:r>
          </w:p>
        </w:tc>
        <w:tc>
          <w:tcPr>
            <w:tcW w:w="2127" w:type="dxa"/>
            <w:tcBorders>
              <w:top w:val="nil"/>
              <w:left w:val="nil"/>
              <w:bottom w:val="single" w:sz="4" w:space="0" w:color="auto"/>
              <w:right w:val="single" w:sz="4" w:space="0" w:color="auto"/>
            </w:tcBorders>
            <w:shd w:val="clear" w:color="auto" w:fill="auto"/>
            <w:noWrap/>
            <w:vAlign w:val="bottom"/>
            <w:hideMark/>
          </w:tcPr>
          <w:p w14:paraId="7DBF92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Веселовка</w:t>
            </w:r>
          </w:p>
        </w:tc>
      </w:tr>
      <w:tr w:rsidR="008F6BD7" w:rsidRPr="008F6BD7" w14:paraId="5940D7D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601AF8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200</w:t>
            </w:r>
          </w:p>
        </w:tc>
        <w:tc>
          <w:tcPr>
            <w:tcW w:w="2719" w:type="dxa"/>
            <w:tcBorders>
              <w:top w:val="nil"/>
              <w:left w:val="nil"/>
              <w:bottom w:val="single" w:sz="4" w:space="0" w:color="auto"/>
              <w:right w:val="single" w:sz="4" w:space="0" w:color="auto"/>
            </w:tcBorders>
            <w:shd w:val="clear" w:color="auto" w:fill="auto"/>
            <w:noWrap/>
            <w:vAlign w:val="center"/>
            <w:hideMark/>
          </w:tcPr>
          <w:p w14:paraId="09B7760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38D0C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4AE26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Карпинск</w:t>
            </w:r>
          </w:p>
        </w:tc>
        <w:tc>
          <w:tcPr>
            <w:tcW w:w="2127" w:type="dxa"/>
            <w:tcBorders>
              <w:top w:val="nil"/>
              <w:left w:val="nil"/>
              <w:bottom w:val="single" w:sz="4" w:space="0" w:color="auto"/>
              <w:right w:val="single" w:sz="4" w:space="0" w:color="auto"/>
            </w:tcBorders>
            <w:shd w:val="clear" w:color="auto" w:fill="auto"/>
            <w:noWrap/>
            <w:vAlign w:val="bottom"/>
            <w:hideMark/>
          </w:tcPr>
          <w:p w14:paraId="67F5BC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Кытлым</w:t>
            </w:r>
          </w:p>
        </w:tc>
      </w:tr>
      <w:tr w:rsidR="008F6BD7" w:rsidRPr="008F6BD7" w14:paraId="0369C14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7A48C7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201</w:t>
            </w:r>
          </w:p>
        </w:tc>
        <w:tc>
          <w:tcPr>
            <w:tcW w:w="2719" w:type="dxa"/>
            <w:tcBorders>
              <w:top w:val="nil"/>
              <w:left w:val="nil"/>
              <w:bottom w:val="single" w:sz="4" w:space="0" w:color="auto"/>
              <w:right w:val="single" w:sz="4" w:space="0" w:color="auto"/>
            </w:tcBorders>
            <w:shd w:val="clear" w:color="auto" w:fill="auto"/>
            <w:noWrap/>
            <w:vAlign w:val="center"/>
            <w:hideMark/>
          </w:tcPr>
          <w:p w14:paraId="6EACE69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177F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2731A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Карпинск</w:t>
            </w:r>
          </w:p>
        </w:tc>
        <w:tc>
          <w:tcPr>
            <w:tcW w:w="2127" w:type="dxa"/>
            <w:tcBorders>
              <w:top w:val="nil"/>
              <w:left w:val="nil"/>
              <w:bottom w:val="single" w:sz="4" w:space="0" w:color="auto"/>
              <w:right w:val="single" w:sz="4" w:space="0" w:color="auto"/>
            </w:tcBorders>
            <w:shd w:val="clear" w:color="auto" w:fill="auto"/>
            <w:noWrap/>
            <w:vAlign w:val="bottom"/>
            <w:hideMark/>
          </w:tcPr>
          <w:p w14:paraId="44BC35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Сосновка</w:t>
            </w:r>
          </w:p>
        </w:tc>
      </w:tr>
      <w:tr w:rsidR="008F6BD7" w:rsidRPr="008F6BD7" w14:paraId="2EC0959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B28DB0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202</w:t>
            </w:r>
          </w:p>
        </w:tc>
        <w:tc>
          <w:tcPr>
            <w:tcW w:w="2719" w:type="dxa"/>
            <w:tcBorders>
              <w:top w:val="nil"/>
              <w:left w:val="nil"/>
              <w:bottom w:val="single" w:sz="4" w:space="0" w:color="auto"/>
              <w:right w:val="single" w:sz="4" w:space="0" w:color="auto"/>
            </w:tcBorders>
            <w:shd w:val="clear" w:color="auto" w:fill="auto"/>
            <w:noWrap/>
            <w:vAlign w:val="center"/>
            <w:hideMark/>
          </w:tcPr>
          <w:p w14:paraId="39663B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202E02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35DEE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Карпинск</w:t>
            </w:r>
          </w:p>
        </w:tc>
        <w:tc>
          <w:tcPr>
            <w:tcW w:w="2127" w:type="dxa"/>
            <w:tcBorders>
              <w:top w:val="nil"/>
              <w:left w:val="nil"/>
              <w:bottom w:val="single" w:sz="4" w:space="0" w:color="auto"/>
              <w:right w:val="single" w:sz="4" w:space="0" w:color="auto"/>
            </w:tcBorders>
            <w:shd w:val="clear" w:color="auto" w:fill="auto"/>
            <w:noWrap/>
            <w:vAlign w:val="bottom"/>
            <w:hideMark/>
          </w:tcPr>
          <w:p w14:paraId="25A464E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ED0821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D3886B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203</w:t>
            </w:r>
          </w:p>
        </w:tc>
        <w:tc>
          <w:tcPr>
            <w:tcW w:w="2719" w:type="dxa"/>
            <w:tcBorders>
              <w:top w:val="nil"/>
              <w:left w:val="nil"/>
              <w:bottom w:val="single" w:sz="4" w:space="0" w:color="auto"/>
              <w:right w:val="single" w:sz="4" w:space="0" w:color="auto"/>
            </w:tcBorders>
            <w:shd w:val="clear" w:color="auto" w:fill="auto"/>
            <w:noWrap/>
            <w:vAlign w:val="center"/>
            <w:hideMark/>
          </w:tcPr>
          <w:p w14:paraId="6C9617A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15C8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FBF224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Краснотурьинск</w:t>
            </w:r>
          </w:p>
        </w:tc>
        <w:tc>
          <w:tcPr>
            <w:tcW w:w="2127" w:type="dxa"/>
            <w:tcBorders>
              <w:top w:val="nil"/>
              <w:left w:val="nil"/>
              <w:bottom w:val="single" w:sz="4" w:space="0" w:color="auto"/>
              <w:right w:val="single" w:sz="4" w:space="0" w:color="auto"/>
            </w:tcBorders>
            <w:shd w:val="clear" w:color="auto" w:fill="auto"/>
            <w:noWrap/>
            <w:vAlign w:val="bottom"/>
            <w:hideMark/>
          </w:tcPr>
          <w:p w14:paraId="2293E54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Рудничный</w:t>
            </w:r>
          </w:p>
        </w:tc>
      </w:tr>
      <w:tr w:rsidR="008F6BD7" w:rsidRPr="008F6BD7" w14:paraId="6173BDB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01B219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204</w:t>
            </w:r>
          </w:p>
        </w:tc>
        <w:tc>
          <w:tcPr>
            <w:tcW w:w="2719" w:type="dxa"/>
            <w:tcBorders>
              <w:top w:val="nil"/>
              <w:left w:val="nil"/>
              <w:bottom w:val="single" w:sz="4" w:space="0" w:color="auto"/>
              <w:right w:val="single" w:sz="4" w:space="0" w:color="auto"/>
            </w:tcBorders>
            <w:shd w:val="clear" w:color="auto" w:fill="auto"/>
            <w:noWrap/>
            <w:vAlign w:val="center"/>
            <w:hideMark/>
          </w:tcPr>
          <w:p w14:paraId="6BE38B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36C50F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D6B2A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Краснотурьинск</w:t>
            </w:r>
          </w:p>
        </w:tc>
        <w:tc>
          <w:tcPr>
            <w:tcW w:w="2127" w:type="dxa"/>
            <w:tcBorders>
              <w:top w:val="nil"/>
              <w:left w:val="nil"/>
              <w:bottom w:val="single" w:sz="4" w:space="0" w:color="auto"/>
              <w:right w:val="single" w:sz="4" w:space="0" w:color="auto"/>
            </w:tcBorders>
            <w:shd w:val="clear" w:color="auto" w:fill="auto"/>
            <w:noWrap/>
            <w:vAlign w:val="bottom"/>
            <w:hideMark/>
          </w:tcPr>
          <w:p w14:paraId="5346E2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Воронцовка</w:t>
            </w:r>
          </w:p>
        </w:tc>
      </w:tr>
      <w:tr w:rsidR="008F6BD7" w:rsidRPr="008F6BD7" w14:paraId="2FB7F4B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042541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205</w:t>
            </w:r>
          </w:p>
        </w:tc>
        <w:tc>
          <w:tcPr>
            <w:tcW w:w="2719" w:type="dxa"/>
            <w:tcBorders>
              <w:top w:val="nil"/>
              <w:left w:val="nil"/>
              <w:bottom w:val="single" w:sz="4" w:space="0" w:color="auto"/>
              <w:right w:val="single" w:sz="4" w:space="0" w:color="auto"/>
            </w:tcBorders>
            <w:shd w:val="clear" w:color="auto" w:fill="auto"/>
            <w:noWrap/>
            <w:vAlign w:val="center"/>
            <w:hideMark/>
          </w:tcPr>
          <w:p w14:paraId="7BA120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6955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6F659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Краснотурьинск</w:t>
            </w:r>
          </w:p>
        </w:tc>
        <w:tc>
          <w:tcPr>
            <w:tcW w:w="2127" w:type="dxa"/>
            <w:tcBorders>
              <w:top w:val="nil"/>
              <w:left w:val="nil"/>
              <w:bottom w:val="single" w:sz="4" w:space="0" w:color="auto"/>
              <w:right w:val="single" w:sz="4" w:space="0" w:color="auto"/>
            </w:tcBorders>
            <w:shd w:val="clear" w:color="auto" w:fill="auto"/>
            <w:noWrap/>
            <w:vAlign w:val="bottom"/>
            <w:hideMark/>
          </w:tcPr>
          <w:p w14:paraId="23C3F5C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Рудничный</w:t>
            </w:r>
          </w:p>
        </w:tc>
      </w:tr>
      <w:tr w:rsidR="008F6BD7" w:rsidRPr="008F6BD7" w14:paraId="35B6547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F34A14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206</w:t>
            </w:r>
          </w:p>
        </w:tc>
        <w:tc>
          <w:tcPr>
            <w:tcW w:w="2719" w:type="dxa"/>
            <w:tcBorders>
              <w:top w:val="nil"/>
              <w:left w:val="nil"/>
              <w:bottom w:val="single" w:sz="4" w:space="0" w:color="auto"/>
              <w:right w:val="single" w:sz="4" w:space="0" w:color="auto"/>
            </w:tcBorders>
            <w:shd w:val="clear" w:color="auto" w:fill="auto"/>
            <w:noWrap/>
            <w:vAlign w:val="center"/>
            <w:hideMark/>
          </w:tcPr>
          <w:p w14:paraId="611CA1A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2722A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0CBEE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Краснотурьинск</w:t>
            </w:r>
          </w:p>
        </w:tc>
        <w:tc>
          <w:tcPr>
            <w:tcW w:w="2127" w:type="dxa"/>
            <w:tcBorders>
              <w:top w:val="nil"/>
              <w:left w:val="nil"/>
              <w:bottom w:val="single" w:sz="4" w:space="0" w:color="auto"/>
              <w:right w:val="single" w:sz="4" w:space="0" w:color="auto"/>
            </w:tcBorders>
            <w:shd w:val="clear" w:color="auto" w:fill="auto"/>
            <w:noWrap/>
            <w:vAlign w:val="bottom"/>
            <w:hideMark/>
          </w:tcPr>
          <w:p w14:paraId="7A8404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Чернореченск</w:t>
            </w:r>
          </w:p>
        </w:tc>
      </w:tr>
      <w:tr w:rsidR="008F6BD7" w:rsidRPr="008F6BD7" w14:paraId="304AD80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ED2837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207</w:t>
            </w:r>
          </w:p>
        </w:tc>
        <w:tc>
          <w:tcPr>
            <w:tcW w:w="2719" w:type="dxa"/>
            <w:tcBorders>
              <w:top w:val="nil"/>
              <w:left w:val="nil"/>
              <w:bottom w:val="single" w:sz="4" w:space="0" w:color="auto"/>
              <w:right w:val="single" w:sz="4" w:space="0" w:color="auto"/>
            </w:tcBorders>
            <w:shd w:val="clear" w:color="auto" w:fill="auto"/>
            <w:noWrap/>
            <w:vAlign w:val="center"/>
            <w:hideMark/>
          </w:tcPr>
          <w:p w14:paraId="5D093A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610604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D4AEF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Краснотурьинск</w:t>
            </w:r>
          </w:p>
        </w:tc>
        <w:tc>
          <w:tcPr>
            <w:tcW w:w="2127" w:type="dxa"/>
            <w:tcBorders>
              <w:top w:val="nil"/>
              <w:left w:val="nil"/>
              <w:bottom w:val="single" w:sz="4" w:space="0" w:color="auto"/>
              <w:right w:val="single" w:sz="4" w:space="0" w:color="auto"/>
            </w:tcBorders>
            <w:shd w:val="clear" w:color="auto" w:fill="auto"/>
            <w:noWrap/>
            <w:vAlign w:val="bottom"/>
            <w:hideMark/>
          </w:tcPr>
          <w:p w14:paraId="3ED945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A7B7B4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24F1AD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208</w:t>
            </w:r>
          </w:p>
        </w:tc>
        <w:tc>
          <w:tcPr>
            <w:tcW w:w="2719" w:type="dxa"/>
            <w:tcBorders>
              <w:top w:val="nil"/>
              <w:left w:val="nil"/>
              <w:bottom w:val="single" w:sz="4" w:space="0" w:color="auto"/>
              <w:right w:val="single" w:sz="4" w:space="0" w:color="auto"/>
            </w:tcBorders>
            <w:shd w:val="clear" w:color="auto" w:fill="auto"/>
            <w:noWrap/>
            <w:vAlign w:val="center"/>
            <w:hideMark/>
          </w:tcPr>
          <w:p w14:paraId="6FC502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3EB4C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4EF91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15AC9F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Петрова</w:t>
            </w:r>
          </w:p>
        </w:tc>
      </w:tr>
      <w:tr w:rsidR="008F6BD7" w:rsidRPr="008F6BD7" w14:paraId="4BD7EB5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E360E2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209</w:t>
            </w:r>
          </w:p>
        </w:tc>
        <w:tc>
          <w:tcPr>
            <w:tcW w:w="2719" w:type="dxa"/>
            <w:tcBorders>
              <w:top w:val="nil"/>
              <w:left w:val="nil"/>
              <w:bottom w:val="single" w:sz="4" w:space="0" w:color="auto"/>
              <w:right w:val="single" w:sz="4" w:space="0" w:color="auto"/>
            </w:tcBorders>
            <w:shd w:val="clear" w:color="auto" w:fill="auto"/>
            <w:noWrap/>
            <w:vAlign w:val="center"/>
            <w:hideMark/>
          </w:tcPr>
          <w:p w14:paraId="4ACA4F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E4F3C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0E2AD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231731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Красный Яр</w:t>
            </w:r>
          </w:p>
        </w:tc>
      </w:tr>
      <w:tr w:rsidR="008F6BD7" w:rsidRPr="008F6BD7" w14:paraId="267AC9B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56D54F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210</w:t>
            </w:r>
          </w:p>
        </w:tc>
        <w:tc>
          <w:tcPr>
            <w:tcW w:w="2719" w:type="dxa"/>
            <w:tcBorders>
              <w:top w:val="nil"/>
              <w:left w:val="nil"/>
              <w:bottom w:val="single" w:sz="4" w:space="0" w:color="auto"/>
              <w:right w:val="single" w:sz="4" w:space="0" w:color="auto"/>
            </w:tcBorders>
            <w:shd w:val="clear" w:color="auto" w:fill="auto"/>
            <w:noWrap/>
            <w:vAlign w:val="center"/>
            <w:hideMark/>
          </w:tcPr>
          <w:p w14:paraId="3E6207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BC71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5657EC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61BCE3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Ларьковка</w:t>
            </w:r>
          </w:p>
        </w:tc>
      </w:tr>
      <w:tr w:rsidR="008F6BD7" w:rsidRPr="008F6BD7" w14:paraId="2DA4E81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F9A5B4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211</w:t>
            </w:r>
          </w:p>
        </w:tc>
        <w:tc>
          <w:tcPr>
            <w:tcW w:w="2719" w:type="dxa"/>
            <w:tcBorders>
              <w:top w:val="nil"/>
              <w:left w:val="nil"/>
              <w:bottom w:val="single" w:sz="4" w:space="0" w:color="auto"/>
              <w:right w:val="single" w:sz="4" w:space="0" w:color="auto"/>
            </w:tcBorders>
            <w:shd w:val="clear" w:color="auto" w:fill="auto"/>
            <w:noWrap/>
            <w:vAlign w:val="center"/>
            <w:hideMark/>
          </w:tcPr>
          <w:p w14:paraId="6FADC5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6BB9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7B304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09B988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Марсяты</w:t>
            </w:r>
          </w:p>
        </w:tc>
      </w:tr>
      <w:tr w:rsidR="008F6BD7" w:rsidRPr="008F6BD7" w14:paraId="08B7CC9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A676E0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212</w:t>
            </w:r>
          </w:p>
        </w:tc>
        <w:tc>
          <w:tcPr>
            <w:tcW w:w="2719" w:type="dxa"/>
            <w:tcBorders>
              <w:top w:val="nil"/>
              <w:left w:val="nil"/>
              <w:bottom w:val="single" w:sz="4" w:space="0" w:color="auto"/>
              <w:right w:val="single" w:sz="4" w:space="0" w:color="auto"/>
            </w:tcBorders>
            <w:shd w:val="clear" w:color="auto" w:fill="auto"/>
            <w:noWrap/>
            <w:vAlign w:val="center"/>
            <w:hideMark/>
          </w:tcPr>
          <w:p w14:paraId="5CF4CF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CBE3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6DF34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7BEE86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Андриановичи</w:t>
            </w:r>
          </w:p>
        </w:tc>
      </w:tr>
      <w:tr w:rsidR="008F6BD7" w:rsidRPr="008F6BD7" w14:paraId="232640F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E3142B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213</w:t>
            </w:r>
          </w:p>
        </w:tc>
        <w:tc>
          <w:tcPr>
            <w:tcW w:w="2719" w:type="dxa"/>
            <w:tcBorders>
              <w:top w:val="nil"/>
              <w:left w:val="nil"/>
              <w:bottom w:val="single" w:sz="4" w:space="0" w:color="auto"/>
              <w:right w:val="single" w:sz="4" w:space="0" w:color="auto"/>
            </w:tcBorders>
            <w:shd w:val="clear" w:color="auto" w:fill="auto"/>
            <w:noWrap/>
            <w:vAlign w:val="center"/>
            <w:hideMark/>
          </w:tcPr>
          <w:p w14:paraId="12D9D36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98FFD9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4008E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146C8B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538018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D97C24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214</w:t>
            </w:r>
          </w:p>
        </w:tc>
        <w:tc>
          <w:tcPr>
            <w:tcW w:w="2719" w:type="dxa"/>
            <w:tcBorders>
              <w:top w:val="nil"/>
              <w:left w:val="nil"/>
              <w:bottom w:val="single" w:sz="4" w:space="0" w:color="auto"/>
              <w:right w:val="single" w:sz="4" w:space="0" w:color="auto"/>
            </w:tcBorders>
            <w:shd w:val="clear" w:color="auto" w:fill="auto"/>
            <w:noWrap/>
            <w:vAlign w:val="center"/>
            <w:hideMark/>
          </w:tcPr>
          <w:p w14:paraId="12045F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CEBA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1C97D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19D255F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Дачный</w:t>
            </w:r>
          </w:p>
        </w:tc>
      </w:tr>
      <w:tr w:rsidR="008F6BD7" w:rsidRPr="008F6BD7" w14:paraId="4D8C7EC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09F5F0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215</w:t>
            </w:r>
          </w:p>
        </w:tc>
        <w:tc>
          <w:tcPr>
            <w:tcW w:w="2719" w:type="dxa"/>
            <w:tcBorders>
              <w:top w:val="nil"/>
              <w:left w:val="nil"/>
              <w:bottom w:val="single" w:sz="4" w:space="0" w:color="auto"/>
              <w:right w:val="single" w:sz="4" w:space="0" w:color="auto"/>
            </w:tcBorders>
            <w:shd w:val="clear" w:color="auto" w:fill="auto"/>
            <w:noWrap/>
            <w:vAlign w:val="center"/>
            <w:hideMark/>
          </w:tcPr>
          <w:p w14:paraId="3D0C5D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6694E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06A11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603E35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5E4E31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1E9A06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216</w:t>
            </w:r>
          </w:p>
        </w:tc>
        <w:tc>
          <w:tcPr>
            <w:tcW w:w="2719" w:type="dxa"/>
            <w:tcBorders>
              <w:top w:val="nil"/>
              <w:left w:val="nil"/>
              <w:bottom w:val="single" w:sz="4" w:space="0" w:color="auto"/>
              <w:right w:val="single" w:sz="4" w:space="0" w:color="auto"/>
            </w:tcBorders>
            <w:shd w:val="clear" w:color="auto" w:fill="auto"/>
            <w:noWrap/>
            <w:vAlign w:val="center"/>
            <w:hideMark/>
          </w:tcPr>
          <w:p w14:paraId="1ABB0A5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87DE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B6FD8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Кушва</w:t>
            </w:r>
          </w:p>
        </w:tc>
        <w:tc>
          <w:tcPr>
            <w:tcW w:w="2127" w:type="dxa"/>
            <w:tcBorders>
              <w:top w:val="nil"/>
              <w:left w:val="nil"/>
              <w:bottom w:val="single" w:sz="4" w:space="0" w:color="auto"/>
              <w:right w:val="single" w:sz="4" w:space="0" w:color="auto"/>
            </w:tcBorders>
            <w:shd w:val="clear" w:color="auto" w:fill="auto"/>
            <w:noWrap/>
            <w:vAlign w:val="bottom"/>
            <w:hideMark/>
          </w:tcPr>
          <w:p w14:paraId="4CC6E8F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Баранчинский</w:t>
            </w:r>
          </w:p>
        </w:tc>
      </w:tr>
      <w:tr w:rsidR="008F6BD7" w:rsidRPr="008F6BD7" w14:paraId="62799A2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8E7BCA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217</w:t>
            </w:r>
          </w:p>
        </w:tc>
        <w:tc>
          <w:tcPr>
            <w:tcW w:w="2719" w:type="dxa"/>
            <w:tcBorders>
              <w:top w:val="nil"/>
              <w:left w:val="nil"/>
              <w:bottom w:val="single" w:sz="4" w:space="0" w:color="auto"/>
              <w:right w:val="single" w:sz="4" w:space="0" w:color="auto"/>
            </w:tcBorders>
            <w:shd w:val="clear" w:color="auto" w:fill="auto"/>
            <w:noWrap/>
            <w:vAlign w:val="center"/>
            <w:hideMark/>
          </w:tcPr>
          <w:p w14:paraId="2D3CEB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3658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0E455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Кушва</w:t>
            </w:r>
          </w:p>
        </w:tc>
        <w:tc>
          <w:tcPr>
            <w:tcW w:w="2127" w:type="dxa"/>
            <w:tcBorders>
              <w:top w:val="nil"/>
              <w:left w:val="nil"/>
              <w:bottom w:val="single" w:sz="4" w:space="0" w:color="auto"/>
              <w:right w:val="single" w:sz="4" w:space="0" w:color="auto"/>
            </w:tcBorders>
            <w:shd w:val="clear" w:color="auto" w:fill="auto"/>
            <w:noWrap/>
            <w:vAlign w:val="bottom"/>
            <w:hideMark/>
          </w:tcPr>
          <w:p w14:paraId="32A0EB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F7797D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E1A9AE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218</w:t>
            </w:r>
          </w:p>
        </w:tc>
        <w:tc>
          <w:tcPr>
            <w:tcW w:w="2719" w:type="dxa"/>
            <w:tcBorders>
              <w:top w:val="nil"/>
              <w:left w:val="nil"/>
              <w:bottom w:val="single" w:sz="4" w:space="0" w:color="auto"/>
              <w:right w:val="single" w:sz="4" w:space="0" w:color="auto"/>
            </w:tcBorders>
            <w:shd w:val="clear" w:color="auto" w:fill="auto"/>
            <w:noWrap/>
            <w:vAlign w:val="center"/>
            <w:hideMark/>
          </w:tcPr>
          <w:p w14:paraId="0DB5BB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F85B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Невьянский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5D292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Быньги</w:t>
            </w:r>
          </w:p>
        </w:tc>
        <w:tc>
          <w:tcPr>
            <w:tcW w:w="2127" w:type="dxa"/>
            <w:tcBorders>
              <w:top w:val="nil"/>
              <w:left w:val="nil"/>
              <w:bottom w:val="single" w:sz="4" w:space="0" w:color="auto"/>
              <w:right w:val="single" w:sz="4" w:space="0" w:color="auto"/>
            </w:tcBorders>
            <w:shd w:val="clear" w:color="auto" w:fill="auto"/>
            <w:noWrap/>
            <w:vAlign w:val="bottom"/>
            <w:hideMark/>
          </w:tcPr>
          <w:p w14:paraId="3A418A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A48108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A0A09F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219</w:t>
            </w:r>
          </w:p>
        </w:tc>
        <w:tc>
          <w:tcPr>
            <w:tcW w:w="2719" w:type="dxa"/>
            <w:tcBorders>
              <w:top w:val="nil"/>
              <w:left w:val="nil"/>
              <w:bottom w:val="single" w:sz="4" w:space="0" w:color="auto"/>
              <w:right w:val="single" w:sz="4" w:space="0" w:color="auto"/>
            </w:tcBorders>
            <w:shd w:val="clear" w:color="auto" w:fill="auto"/>
            <w:noWrap/>
            <w:vAlign w:val="center"/>
            <w:hideMark/>
          </w:tcPr>
          <w:p w14:paraId="5E2D65B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A398D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52B19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Кировград</w:t>
            </w:r>
          </w:p>
        </w:tc>
        <w:tc>
          <w:tcPr>
            <w:tcW w:w="2127" w:type="dxa"/>
            <w:tcBorders>
              <w:top w:val="nil"/>
              <w:left w:val="nil"/>
              <w:bottom w:val="single" w:sz="4" w:space="0" w:color="auto"/>
              <w:right w:val="single" w:sz="4" w:space="0" w:color="auto"/>
            </w:tcBorders>
            <w:shd w:val="clear" w:color="auto" w:fill="auto"/>
            <w:noWrap/>
            <w:vAlign w:val="bottom"/>
            <w:hideMark/>
          </w:tcPr>
          <w:p w14:paraId="517FAE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Нейво-Рудянка</w:t>
            </w:r>
          </w:p>
        </w:tc>
      </w:tr>
      <w:tr w:rsidR="008F6BD7" w:rsidRPr="008F6BD7" w14:paraId="6D5E943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9AE5A5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220</w:t>
            </w:r>
          </w:p>
        </w:tc>
        <w:tc>
          <w:tcPr>
            <w:tcW w:w="2719" w:type="dxa"/>
            <w:tcBorders>
              <w:top w:val="nil"/>
              <w:left w:val="nil"/>
              <w:bottom w:val="single" w:sz="4" w:space="0" w:color="auto"/>
              <w:right w:val="single" w:sz="4" w:space="0" w:color="auto"/>
            </w:tcBorders>
            <w:shd w:val="clear" w:color="auto" w:fill="auto"/>
            <w:noWrap/>
            <w:vAlign w:val="center"/>
            <w:hideMark/>
          </w:tcPr>
          <w:p w14:paraId="20CC92E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2C4C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57EFD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Кировград</w:t>
            </w:r>
          </w:p>
        </w:tc>
        <w:tc>
          <w:tcPr>
            <w:tcW w:w="2127" w:type="dxa"/>
            <w:tcBorders>
              <w:top w:val="nil"/>
              <w:left w:val="nil"/>
              <w:bottom w:val="single" w:sz="4" w:space="0" w:color="auto"/>
              <w:right w:val="single" w:sz="4" w:space="0" w:color="auto"/>
            </w:tcBorders>
            <w:shd w:val="clear" w:color="auto" w:fill="auto"/>
            <w:noWrap/>
            <w:vAlign w:val="bottom"/>
            <w:hideMark/>
          </w:tcPr>
          <w:p w14:paraId="63C08F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Карпушиха</w:t>
            </w:r>
          </w:p>
        </w:tc>
      </w:tr>
      <w:tr w:rsidR="008F6BD7" w:rsidRPr="008F6BD7" w14:paraId="0745FA6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06924B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221</w:t>
            </w:r>
          </w:p>
        </w:tc>
        <w:tc>
          <w:tcPr>
            <w:tcW w:w="2719" w:type="dxa"/>
            <w:tcBorders>
              <w:top w:val="nil"/>
              <w:left w:val="nil"/>
              <w:bottom w:val="single" w:sz="4" w:space="0" w:color="auto"/>
              <w:right w:val="single" w:sz="4" w:space="0" w:color="auto"/>
            </w:tcBorders>
            <w:shd w:val="clear" w:color="auto" w:fill="auto"/>
            <w:noWrap/>
            <w:vAlign w:val="center"/>
            <w:hideMark/>
          </w:tcPr>
          <w:p w14:paraId="3CB2BB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C1A6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3186B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Кировград</w:t>
            </w:r>
          </w:p>
        </w:tc>
        <w:tc>
          <w:tcPr>
            <w:tcW w:w="2127" w:type="dxa"/>
            <w:tcBorders>
              <w:top w:val="nil"/>
              <w:left w:val="nil"/>
              <w:bottom w:val="single" w:sz="4" w:space="0" w:color="auto"/>
              <w:right w:val="single" w:sz="4" w:space="0" w:color="auto"/>
            </w:tcBorders>
            <w:shd w:val="clear" w:color="auto" w:fill="auto"/>
            <w:noWrap/>
            <w:vAlign w:val="bottom"/>
            <w:hideMark/>
          </w:tcPr>
          <w:p w14:paraId="4AF3D52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Левиха</w:t>
            </w:r>
          </w:p>
        </w:tc>
      </w:tr>
      <w:tr w:rsidR="008F6BD7" w:rsidRPr="008F6BD7" w14:paraId="235E404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2A3760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222</w:t>
            </w:r>
          </w:p>
        </w:tc>
        <w:tc>
          <w:tcPr>
            <w:tcW w:w="2719" w:type="dxa"/>
            <w:tcBorders>
              <w:top w:val="nil"/>
              <w:left w:val="nil"/>
              <w:bottom w:val="single" w:sz="4" w:space="0" w:color="auto"/>
              <w:right w:val="single" w:sz="4" w:space="0" w:color="auto"/>
            </w:tcBorders>
            <w:shd w:val="clear" w:color="auto" w:fill="auto"/>
            <w:noWrap/>
            <w:vAlign w:val="center"/>
            <w:hideMark/>
          </w:tcPr>
          <w:p w14:paraId="73F441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8D9CC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FC484C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Кировград</w:t>
            </w:r>
          </w:p>
        </w:tc>
        <w:tc>
          <w:tcPr>
            <w:tcW w:w="2127" w:type="dxa"/>
            <w:tcBorders>
              <w:top w:val="nil"/>
              <w:left w:val="nil"/>
              <w:bottom w:val="single" w:sz="4" w:space="0" w:color="auto"/>
              <w:right w:val="single" w:sz="4" w:space="0" w:color="auto"/>
            </w:tcBorders>
            <w:shd w:val="clear" w:color="auto" w:fill="auto"/>
            <w:noWrap/>
            <w:vAlign w:val="bottom"/>
            <w:hideMark/>
          </w:tcPr>
          <w:p w14:paraId="112715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Нейво-Рудянка</w:t>
            </w:r>
          </w:p>
        </w:tc>
      </w:tr>
      <w:tr w:rsidR="008F6BD7" w:rsidRPr="008F6BD7" w14:paraId="180B8E3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1D4A70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223</w:t>
            </w:r>
          </w:p>
        </w:tc>
        <w:tc>
          <w:tcPr>
            <w:tcW w:w="2719" w:type="dxa"/>
            <w:tcBorders>
              <w:top w:val="nil"/>
              <w:left w:val="nil"/>
              <w:bottom w:val="single" w:sz="4" w:space="0" w:color="auto"/>
              <w:right w:val="single" w:sz="4" w:space="0" w:color="auto"/>
            </w:tcBorders>
            <w:shd w:val="clear" w:color="auto" w:fill="auto"/>
            <w:noWrap/>
            <w:vAlign w:val="center"/>
            <w:hideMark/>
          </w:tcPr>
          <w:p w14:paraId="0617A89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4AB20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3FAE28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Кировград</w:t>
            </w:r>
          </w:p>
        </w:tc>
        <w:tc>
          <w:tcPr>
            <w:tcW w:w="2127" w:type="dxa"/>
            <w:tcBorders>
              <w:top w:val="nil"/>
              <w:left w:val="nil"/>
              <w:bottom w:val="single" w:sz="4" w:space="0" w:color="auto"/>
              <w:right w:val="single" w:sz="4" w:space="0" w:color="auto"/>
            </w:tcBorders>
            <w:shd w:val="clear" w:color="auto" w:fill="auto"/>
            <w:noWrap/>
            <w:vAlign w:val="bottom"/>
            <w:hideMark/>
          </w:tcPr>
          <w:p w14:paraId="0AD13C8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AB5B3F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E5C7E6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224</w:t>
            </w:r>
          </w:p>
        </w:tc>
        <w:tc>
          <w:tcPr>
            <w:tcW w:w="2719" w:type="dxa"/>
            <w:tcBorders>
              <w:top w:val="nil"/>
              <w:left w:val="nil"/>
              <w:bottom w:val="single" w:sz="4" w:space="0" w:color="auto"/>
              <w:right w:val="single" w:sz="4" w:space="0" w:color="auto"/>
            </w:tcBorders>
            <w:shd w:val="clear" w:color="auto" w:fill="auto"/>
            <w:noWrap/>
            <w:vAlign w:val="center"/>
            <w:hideMark/>
          </w:tcPr>
          <w:p w14:paraId="0D6ABAE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91A0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Невьянский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7C1E5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Конёво</w:t>
            </w:r>
          </w:p>
        </w:tc>
        <w:tc>
          <w:tcPr>
            <w:tcW w:w="2127" w:type="dxa"/>
            <w:tcBorders>
              <w:top w:val="nil"/>
              <w:left w:val="nil"/>
              <w:bottom w:val="single" w:sz="4" w:space="0" w:color="auto"/>
              <w:right w:val="single" w:sz="4" w:space="0" w:color="auto"/>
            </w:tcBorders>
            <w:shd w:val="clear" w:color="auto" w:fill="auto"/>
            <w:noWrap/>
            <w:vAlign w:val="bottom"/>
            <w:hideMark/>
          </w:tcPr>
          <w:p w14:paraId="2482D8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754BBF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7C54FC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225</w:t>
            </w:r>
          </w:p>
        </w:tc>
        <w:tc>
          <w:tcPr>
            <w:tcW w:w="2719" w:type="dxa"/>
            <w:tcBorders>
              <w:top w:val="nil"/>
              <w:left w:val="nil"/>
              <w:bottom w:val="single" w:sz="4" w:space="0" w:color="auto"/>
              <w:right w:val="single" w:sz="4" w:space="0" w:color="auto"/>
            </w:tcBorders>
            <w:shd w:val="clear" w:color="auto" w:fill="auto"/>
            <w:noWrap/>
            <w:vAlign w:val="center"/>
            <w:hideMark/>
          </w:tcPr>
          <w:p w14:paraId="2791C7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A152A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Невьянский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DEC8FC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Цементный</w:t>
            </w:r>
          </w:p>
        </w:tc>
        <w:tc>
          <w:tcPr>
            <w:tcW w:w="2127" w:type="dxa"/>
            <w:tcBorders>
              <w:top w:val="nil"/>
              <w:left w:val="nil"/>
              <w:bottom w:val="single" w:sz="4" w:space="0" w:color="auto"/>
              <w:right w:val="single" w:sz="4" w:space="0" w:color="auto"/>
            </w:tcBorders>
            <w:shd w:val="clear" w:color="auto" w:fill="auto"/>
            <w:noWrap/>
            <w:vAlign w:val="bottom"/>
            <w:hideMark/>
          </w:tcPr>
          <w:p w14:paraId="6753DD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B653A7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8BC47C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226</w:t>
            </w:r>
          </w:p>
        </w:tc>
        <w:tc>
          <w:tcPr>
            <w:tcW w:w="2719" w:type="dxa"/>
            <w:tcBorders>
              <w:top w:val="nil"/>
              <w:left w:val="nil"/>
              <w:bottom w:val="single" w:sz="4" w:space="0" w:color="auto"/>
              <w:right w:val="single" w:sz="4" w:space="0" w:color="auto"/>
            </w:tcBorders>
            <w:shd w:val="clear" w:color="auto" w:fill="auto"/>
            <w:noWrap/>
            <w:vAlign w:val="center"/>
            <w:hideMark/>
          </w:tcPr>
          <w:p w14:paraId="5A197A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6DF9C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C1357C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Качканар</w:t>
            </w:r>
          </w:p>
        </w:tc>
        <w:tc>
          <w:tcPr>
            <w:tcW w:w="2127" w:type="dxa"/>
            <w:tcBorders>
              <w:top w:val="nil"/>
              <w:left w:val="nil"/>
              <w:bottom w:val="single" w:sz="4" w:space="0" w:color="auto"/>
              <w:right w:val="single" w:sz="4" w:space="0" w:color="auto"/>
            </w:tcBorders>
            <w:shd w:val="clear" w:color="auto" w:fill="auto"/>
            <w:noWrap/>
            <w:vAlign w:val="bottom"/>
            <w:hideMark/>
          </w:tcPr>
          <w:p w14:paraId="0D1C228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мкр. 4</w:t>
            </w:r>
          </w:p>
        </w:tc>
      </w:tr>
      <w:tr w:rsidR="008F6BD7" w:rsidRPr="008F6BD7" w14:paraId="597F103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57F804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227</w:t>
            </w:r>
          </w:p>
        </w:tc>
        <w:tc>
          <w:tcPr>
            <w:tcW w:w="2719" w:type="dxa"/>
            <w:tcBorders>
              <w:top w:val="nil"/>
              <w:left w:val="nil"/>
              <w:bottom w:val="single" w:sz="4" w:space="0" w:color="auto"/>
              <w:right w:val="single" w:sz="4" w:space="0" w:color="auto"/>
            </w:tcBorders>
            <w:shd w:val="clear" w:color="auto" w:fill="auto"/>
            <w:noWrap/>
            <w:vAlign w:val="center"/>
            <w:hideMark/>
          </w:tcPr>
          <w:p w14:paraId="4769EAD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63A8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B33DC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Лесной</w:t>
            </w:r>
          </w:p>
        </w:tc>
        <w:tc>
          <w:tcPr>
            <w:tcW w:w="2127" w:type="dxa"/>
            <w:tcBorders>
              <w:top w:val="nil"/>
              <w:left w:val="nil"/>
              <w:bottom w:val="single" w:sz="4" w:space="0" w:color="auto"/>
              <w:right w:val="single" w:sz="4" w:space="0" w:color="auto"/>
            </w:tcBorders>
            <w:shd w:val="clear" w:color="auto" w:fill="auto"/>
            <w:noWrap/>
            <w:vAlign w:val="bottom"/>
            <w:hideMark/>
          </w:tcPr>
          <w:p w14:paraId="2FAEA1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Чащавита</w:t>
            </w:r>
          </w:p>
        </w:tc>
      </w:tr>
      <w:tr w:rsidR="008F6BD7" w:rsidRPr="008F6BD7" w14:paraId="743D93D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A9D2DC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228</w:t>
            </w:r>
          </w:p>
        </w:tc>
        <w:tc>
          <w:tcPr>
            <w:tcW w:w="2719" w:type="dxa"/>
            <w:tcBorders>
              <w:top w:val="nil"/>
              <w:left w:val="nil"/>
              <w:bottom w:val="single" w:sz="4" w:space="0" w:color="auto"/>
              <w:right w:val="single" w:sz="4" w:space="0" w:color="auto"/>
            </w:tcBorders>
            <w:shd w:val="clear" w:color="auto" w:fill="auto"/>
            <w:noWrap/>
            <w:vAlign w:val="center"/>
            <w:hideMark/>
          </w:tcPr>
          <w:p w14:paraId="7AF1D6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AE8C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549CB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Лесной</w:t>
            </w:r>
          </w:p>
        </w:tc>
        <w:tc>
          <w:tcPr>
            <w:tcW w:w="2127" w:type="dxa"/>
            <w:tcBorders>
              <w:top w:val="nil"/>
              <w:left w:val="nil"/>
              <w:bottom w:val="single" w:sz="4" w:space="0" w:color="auto"/>
              <w:right w:val="single" w:sz="4" w:space="0" w:color="auto"/>
            </w:tcBorders>
            <w:shd w:val="clear" w:color="auto" w:fill="auto"/>
            <w:noWrap/>
            <w:vAlign w:val="bottom"/>
            <w:hideMark/>
          </w:tcPr>
          <w:p w14:paraId="7B046F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Бушуевка</w:t>
            </w:r>
          </w:p>
        </w:tc>
      </w:tr>
      <w:tr w:rsidR="008F6BD7" w:rsidRPr="008F6BD7" w14:paraId="31D2DA9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95CB3E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229</w:t>
            </w:r>
          </w:p>
        </w:tc>
        <w:tc>
          <w:tcPr>
            <w:tcW w:w="2719" w:type="dxa"/>
            <w:tcBorders>
              <w:top w:val="nil"/>
              <w:left w:val="nil"/>
              <w:bottom w:val="single" w:sz="4" w:space="0" w:color="auto"/>
              <w:right w:val="single" w:sz="4" w:space="0" w:color="auto"/>
            </w:tcBorders>
            <w:shd w:val="clear" w:color="auto" w:fill="auto"/>
            <w:noWrap/>
            <w:vAlign w:val="center"/>
            <w:hideMark/>
          </w:tcPr>
          <w:p w14:paraId="746DC1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1B030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F3CFC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Лесной</w:t>
            </w:r>
          </w:p>
        </w:tc>
        <w:tc>
          <w:tcPr>
            <w:tcW w:w="2127" w:type="dxa"/>
            <w:tcBorders>
              <w:top w:val="nil"/>
              <w:left w:val="nil"/>
              <w:bottom w:val="single" w:sz="4" w:space="0" w:color="auto"/>
              <w:right w:val="single" w:sz="4" w:space="0" w:color="auto"/>
            </w:tcBorders>
            <w:shd w:val="clear" w:color="auto" w:fill="auto"/>
            <w:noWrap/>
            <w:vAlign w:val="bottom"/>
            <w:hideMark/>
          </w:tcPr>
          <w:p w14:paraId="71BE6F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Таежный</w:t>
            </w:r>
          </w:p>
        </w:tc>
      </w:tr>
      <w:tr w:rsidR="008F6BD7" w:rsidRPr="008F6BD7" w14:paraId="6574085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117CC3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230</w:t>
            </w:r>
          </w:p>
        </w:tc>
        <w:tc>
          <w:tcPr>
            <w:tcW w:w="2719" w:type="dxa"/>
            <w:tcBorders>
              <w:top w:val="nil"/>
              <w:left w:val="nil"/>
              <w:bottom w:val="single" w:sz="4" w:space="0" w:color="auto"/>
              <w:right w:val="single" w:sz="4" w:space="0" w:color="auto"/>
            </w:tcBorders>
            <w:shd w:val="clear" w:color="auto" w:fill="auto"/>
            <w:noWrap/>
            <w:vAlign w:val="center"/>
            <w:hideMark/>
          </w:tcPr>
          <w:p w14:paraId="0901FD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724E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82F17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Лесной</w:t>
            </w:r>
          </w:p>
        </w:tc>
        <w:tc>
          <w:tcPr>
            <w:tcW w:w="2127" w:type="dxa"/>
            <w:tcBorders>
              <w:top w:val="nil"/>
              <w:left w:val="nil"/>
              <w:bottom w:val="single" w:sz="4" w:space="0" w:color="auto"/>
              <w:right w:val="single" w:sz="4" w:space="0" w:color="auto"/>
            </w:tcBorders>
            <w:shd w:val="clear" w:color="auto" w:fill="auto"/>
            <w:noWrap/>
            <w:vAlign w:val="bottom"/>
            <w:hideMark/>
          </w:tcPr>
          <w:p w14:paraId="0195A8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Чащавита</w:t>
            </w:r>
          </w:p>
        </w:tc>
      </w:tr>
      <w:tr w:rsidR="008F6BD7" w:rsidRPr="008F6BD7" w14:paraId="702C160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F713DF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231</w:t>
            </w:r>
          </w:p>
        </w:tc>
        <w:tc>
          <w:tcPr>
            <w:tcW w:w="2719" w:type="dxa"/>
            <w:tcBorders>
              <w:top w:val="nil"/>
              <w:left w:val="nil"/>
              <w:bottom w:val="single" w:sz="4" w:space="0" w:color="auto"/>
              <w:right w:val="single" w:sz="4" w:space="0" w:color="auto"/>
            </w:tcBorders>
            <w:shd w:val="clear" w:color="auto" w:fill="auto"/>
            <w:noWrap/>
            <w:vAlign w:val="center"/>
            <w:hideMark/>
          </w:tcPr>
          <w:p w14:paraId="2661EB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A548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0DC43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1D26AF9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Ис</w:t>
            </w:r>
          </w:p>
        </w:tc>
      </w:tr>
      <w:tr w:rsidR="008F6BD7" w:rsidRPr="008F6BD7" w14:paraId="333BA96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6567A9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232</w:t>
            </w:r>
          </w:p>
        </w:tc>
        <w:tc>
          <w:tcPr>
            <w:tcW w:w="2719" w:type="dxa"/>
            <w:tcBorders>
              <w:top w:val="nil"/>
              <w:left w:val="nil"/>
              <w:bottom w:val="single" w:sz="4" w:space="0" w:color="auto"/>
              <w:right w:val="single" w:sz="4" w:space="0" w:color="auto"/>
            </w:tcBorders>
            <w:shd w:val="clear" w:color="auto" w:fill="auto"/>
            <w:noWrap/>
            <w:vAlign w:val="center"/>
            <w:hideMark/>
          </w:tcPr>
          <w:p w14:paraId="1EA942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58C9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F3A74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50A3B3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Большая Именная</w:t>
            </w:r>
          </w:p>
        </w:tc>
      </w:tr>
      <w:tr w:rsidR="008F6BD7" w:rsidRPr="008F6BD7" w14:paraId="1C34007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2DDACE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233</w:t>
            </w:r>
          </w:p>
        </w:tc>
        <w:tc>
          <w:tcPr>
            <w:tcW w:w="2719" w:type="dxa"/>
            <w:tcBorders>
              <w:top w:val="nil"/>
              <w:left w:val="nil"/>
              <w:bottom w:val="single" w:sz="4" w:space="0" w:color="auto"/>
              <w:right w:val="single" w:sz="4" w:space="0" w:color="auto"/>
            </w:tcBorders>
            <w:shd w:val="clear" w:color="auto" w:fill="auto"/>
            <w:noWrap/>
            <w:vAlign w:val="center"/>
            <w:hideMark/>
          </w:tcPr>
          <w:p w14:paraId="5D3E07E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C1424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4180A6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495350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Новая Тура</w:t>
            </w:r>
          </w:p>
        </w:tc>
      </w:tr>
      <w:tr w:rsidR="008F6BD7" w:rsidRPr="008F6BD7" w14:paraId="3A9BEC1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2035A2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234</w:t>
            </w:r>
          </w:p>
        </w:tc>
        <w:tc>
          <w:tcPr>
            <w:tcW w:w="2719" w:type="dxa"/>
            <w:tcBorders>
              <w:top w:val="nil"/>
              <w:left w:val="nil"/>
              <w:bottom w:val="single" w:sz="4" w:space="0" w:color="auto"/>
              <w:right w:val="single" w:sz="4" w:space="0" w:color="auto"/>
            </w:tcBorders>
            <w:shd w:val="clear" w:color="auto" w:fill="auto"/>
            <w:noWrap/>
            <w:vAlign w:val="center"/>
            <w:hideMark/>
          </w:tcPr>
          <w:p w14:paraId="25A58FF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90A0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665F5D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209621D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Большая Выя</w:t>
            </w:r>
          </w:p>
        </w:tc>
      </w:tr>
      <w:tr w:rsidR="008F6BD7" w:rsidRPr="008F6BD7" w14:paraId="10EB1A0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ABC61A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235</w:t>
            </w:r>
          </w:p>
        </w:tc>
        <w:tc>
          <w:tcPr>
            <w:tcW w:w="2719" w:type="dxa"/>
            <w:tcBorders>
              <w:top w:val="nil"/>
              <w:left w:val="nil"/>
              <w:bottom w:val="single" w:sz="4" w:space="0" w:color="auto"/>
              <w:right w:val="single" w:sz="4" w:space="0" w:color="auto"/>
            </w:tcBorders>
            <w:shd w:val="clear" w:color="auto" w:fill="auto"/>
            <w:noWrap/>
            <w:vAlign w:val="center"/>
            <w:hideMark/>
          </w:tcPr>
          <w:p w14:paraId="77FA375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529633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FCF01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338BAFF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Ис</w:t>
            </w:r>
          </w:p>
        </w:tc>
      </w:tr>
      <w:tr w:rsidR="008F6BD7" w:rsidRPr="008F6BD7" w14:paraId="07EF57A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6537E2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236</w:t>
            </w:r>
          </w:p>
        </w:tc>
        <w:tc>
          <w:tcPr>
            <w:tcW w:w="2719" w:type="dxa"/>
            <w:tcBorders>
              <w:top w:val="nil"/>
              <w:left w:val="nil"/>
              <w:bottom w:val="single" w:sz="4" w:space="0" w:color="auto"/>
              <w:right w:val="single" w:sz="4" w:space="0" w:color="auto"/>
            </w:tcBorders>
            <w:shd w:val="clear" w:color="auto" w:fill="auto"/>
            <w:noWrap/>
            <w:vAlign w:val="center"/>
            <w:hideMark/>
          </w:tcPr>
          <w:p w14:paraId="6C1C5E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75629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F73F0B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7DE6524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Косья</w:t>
            </w:r>
          </w:p>
        </w:tc>
      </w:tr>
      <w:tr w:rsidR="008F6BD7" w:rsidRPr="008F6BD7" w14:paraId="5AC0035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40307E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237</w:t>
            </w:r>
          </w:p>
        </w:tc>
        <w:tc>
          <w:tcPr>
            <w:tcW w:w="2719" w:type="dxa"/>
            <w:tcBorders>
              <w:top w:val="nil"/>
              <w:left w:val="nil"/>
              <w:bottom w:val="single" w:sz="4" w:space="0" w:color="auto"/>
              <w:right w:val="single" w:sz="4" w:space="0" w:color="auto"/>
            </w:tcBorders>
            <w:shd w:val="clear" w:color="auto" w:fill="auto"/>
            <w:noWrap/>
            <w:vAlign w:val="center"/>
            <w:hideMark/>
          </w:tcPr>
          <w:p w14:paraId="0353C9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067A7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38051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4CB51A5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Платина</w:t>
            </w:r>
          </w:p>
        </w:tc>
      </w:tr>
      <w:tr w:rsidR="008F6BD7" w:rsidRPr="008F6BD7" w14:paraId="196B571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34C55D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238</w:t>
            </w:r>
          </w:p>
        </w:tc>
        <w:tc>
          <w:tcPr>
            <w:tcW w:w="2719" w:type="dxa"/>
            <w:tcBorders>
              <w:top w:val="nil"/>
              <w:left w:val="nil"/>
              <w:bottom w:val="single" w:sz="4" w:space="0" w:color="auto"/>
              <w:right w:val="single" w:sz="4" w:space="0" w:color="auto"/>
            </w:tcBorders>
            <w:shd w:val="clear" w:color="auto" w:fill="auto"/>
            <w:noWrap/>
            <w:vAlign w:val="center"/>
            <w:hideMark/>
          </w:tcPr>
          <w:p w14:paraId="728575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4EE989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060E2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2FD8561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Сигнальный</w:t>
            </w:r>
          </w:p>
        </w:tc>
      </w:tr>
      <w:tr w:rsidR="008F6BD7" w:rsidRPr="008F6BD7" w14:paraId="22DB119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5F90A0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239</w:t>
            </w:r>
          </w:p>
        </w:tc>
        <w:tc>
          <w:tcPr>
            <w:tcW w:w="2719" w:type="dxa"/>
            <w:tcBorders>
              <w:top w:val="nil"/>
              <w:left w:val="nil"/>
              <w:bottom w:val="single" w:sz="4" w:space="0" w:color="auto"/>
              <w:right w:val="single" w:sz="4" w:space="0" w:color="auto"/>
            </w:tcBorders>
            <w:shd w:val="clear" w:color="auto" w:fill="auto"/>
            <w:noWrap/>
            <w:vAlign w:val="center"/>
            <w:hideMark/>
          </w:tcPr>
          <w:p w14:paraId="7E02DE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2654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C7C7E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Тура</w:t>
            </w:r>
          </w:p>
        </w:tc>
        <w:tc>
          <w:tcPr>
            <w:tcW w:w="2127" w:type="dxa"/>
            <w:tcBorders>
              <w:top w:val="nil"/>
              <w:left w:val="nil"/>
              <w:bottom w:val="single" w:sz="4" w:space="0" w:color="auto"/>
              <w:right w:val="single" w:sz="4" w:space="0" w:color="auto"/>
            </w:tcBorders>
            <w:shd w:val="clear" w:color="auto" w:fill="auto"/>
            <w:noWrap/>
            <w:vAlign w:val="bottom"/>
            <w:hideMark/>
          </w:tcPr>
          <w:p w14:paraId="1EFB1ED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31C93B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93DE45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240</w:t>
            </w:r>
          </w:p>
        </w:tc>
        <w:tc>
          <w:tcPr>
            <w:tcW w:w="2719" w:type="dxa"/>
            <w:tcBorders>
              <w:top w:val="nil"/>
              <w:left w:val="nil"/>
              <w:bottom w:val="single" w:sz="4" w:space="0" w:color="auto"/>
              <w:right w:val="single" w:sz="4" w:space="0" w:color="auto"/>
            </w:tcBorders>
            <w:shd w:val="clear" w:color="auto" w:fill="auto"/>
            <w:noWrap/>
            <w:vAlign w:val="center"/>
            <w:hideMark/>
          </w:tcPr>
          <w:p w14:paraId="666E5A7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9248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Верхотурский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30FAD1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Белая Глина</w:t>
            </w:r>
          </w:p>
        </w:tc>
        <w:tc>
          <w:tcPr>
            <w:tcW w:w="2127" w:type="dxa"/>
            <w:tcBorders>
              <w:top w:val="nil"/>
              <w:left w:val="nil"/>
              <w:bottom w:val="single" w:sz="4" w:space="0" w:color="auto"/>
              <w:right w:val="single" w:sz="4" w:space="0" w:color="auto"/>
            </w:tcBorders>
            <w:shd w:val="clear" w:color="auto" w:fill="auto"/>
            <w:noWrap/>
            <w:vAlign w:val="bottom"/>
            <w:hideMark/>
          </w:tcPr>
          <w:p w14:paraId="21429A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2E94BF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A5B35F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241</w:t>
            </w:r>
          </w:p>
        </w:tc>
        <w:tc>
          <w:tcPr>
            <w:tcW w:w="2719" w:type="dxa"/>
            <w:tcBorders>
              <w:top w:val="nil"/>
              <w:left w:val="nil"/>
              <w:bottom w:val="single" w:sz="4" w:space="0" w:color="auto"/>
              <w:right w:val="single" w:sz="4" w:space="0" w:color="auto"/>
            </w:tcBorders>
            <w:shd w:val="clear" w:color="auto" w:fill="auto"/>
            <w:noWrap/>
            <w:vAlign w:val="center"/>
            <w:hideMark/>
          </w:tcPr>
          <w:p w14:paraId="2831E2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CA40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Верхотурский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16169B3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Верхотурье</w:t>
            </w:r>
          </w:p>
        </w:tc>
        <w:tc>
          <w:tcPr>
            <w:tcW w:w="2127" w:type="dxa"/>
            <w:tcBorders>
              <w:top w:val="nil"/>
              <w:left w:val="nil"/>
              <w:bottom w:val="single" w:sz="4" w:space="0" w:color="auto"/>
              <w:right w:val="single" w:sz="4" w:space="0" w:color="auto"/>
            </w:tcBorders>
            <w:shd w:val="clear" w:color="auto" w:fill="auto"/>
            <w:noWrap/>
            <w:vAlign w:val="bottom"/>
            <w:hideMark/>
          </w:tcPr>
          <w:p w14:paraId="7C4CA1D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8B640B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B13DF4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242</w:t>
            </w:r>
          </w:p>
        </w:tc>
        <w:tc>
          <w:tcPr>
            <w:tcW w:w="2719" w:type="dxa"/>
            <w:tcBorders>
              <w:top w:val="nil"/>
              <w:left w:val="nil"/>
              <w:bottom w:val="single" w:sz="4" w:space="0" w:color="auto"/>
              <w:right w:val="single" w:sz="4" w:space="0" w:color="auto"/>
            </w:tcBorders>
            <w:shd w:val="clear" w:color="auto" w:fill="auto"/>
            <w:noWrap/>
            <w:vAlign w:val="center"/>
            <w:hideMark/>
          </w:tcPr>
          <w:p w14:paraId="746988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FA66AF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Верхотурский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7E6194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Калачик</w:t>
            </w:r>
          </w:p>
        </w:tc>
        <w:tc>
          <w:tcPr>
            <w:tcW w:w="2127" w:type="dxa"/>
            <w:tcBorders>
              <w:top w:val="nil"/>
              <w:left w:val="nil"/>
              <w:bottom w:val="single" w:sz="4" w:space="0" w:color="auto"/>
              <w:right w:val="single" w:sz="4" w:space="0" w:color="auto"/>
            </w:tcBorders>
            <w:shd w:val="clear" w:color="auto" w:fill="auto"/>
            <w:noWrap/>
            <w:vAlign w:val="bottom"/>
            <w:hideMark/>
          </w:tcPr>
          <w:p w14:paraId="009113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7E9729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2DE841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243</w:t>
            </w:r>
          </w:p>
        </w:tc>
        <w:tc>
          <w:tcPr>
            <w:tcW w:w="2719" w:type="dxa"/>
            <w:tcBorders>
              <w:top w:val="nil"/>
              <w:left w:val="nil"/>
              <w:bottom w:val="single" w:sz="4" w:space="0" w:color="auto"/>
              <w:right w:val="single" w:sz="4" w:space="0" w:color="auto"/>
            </w:tcBorders>
            <w:shd w:val="clear" w:color="auto" w:fill="auto"/>
            <w:noWrap/>
            <w:vAlign w:val="center"/>
            <w:hideMark/>
          </w:tcPr>
          <w:p w14:paraId="0D7EBEE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6E552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Верхотурский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6DC553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Красногорское</w:t>
            </w:r>
          </w:p>
        </w:tc>
        <w:tc>
          <w:tcPr>
            <w:tcW w:w="2127" w:type="dxa"/>
            <w:tcBorders>
              <w:top w:val="nil"/>
              <w:left w:val="nil"/>
              <w:bottom w:val="single" w:sz="4" w:space="0" w:color="auto"/>
              <w:right w:val="single" w:sz="4" w:space="0" w:color="auto"/>
            </w:tcBorders>
            <w:shd w:val="clear" w:color="auto" w:fill="auto"/>
            <w:noWrap/>
            <w:vAlign w:val="bottom"/>
            <w:hideMark/>
          </w:tcPr>
          <w:p w14:paraId="4617537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34CC2E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1DCEDF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244</w:t>
            </w:r>
          </w:p>
        </w:tc>
        <w:tc>
          <w:tcPr>
            <w:tcW w:w="2719" w:type="dxa"/>
            <w:tcBorders>
              <w:top w:val="nil"/>
              <w:left w:val="nil"/>
              <w:bottom w:val="single" w:sz="4" w:space="0" w:color="auto"/>
              <w:right w:val="single" w:sz="4" w:space="0" w:color="auto"/>
            </w:tcBorders>
            <w:shd w:val="clear" w:color="auto" w:fill="auto"/>
            <w:noWrap/>
            <w:vAlign w:val="center"/>
            <w:hideMark/>
          </w:tcPr>
          <w:p w14:paraId="33A19C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9F26C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Новолялинский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44017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Лобва</w:t>
            </w:r>
          </w:p>
        </w:tc>
        <w:tc>
          <w:tcPr>
            <w:tcW w:w="2127" w:type="dxa"/>
            <w:tcBorders>
              <w:top w:val="nil"/>
              <w:left w:val="nil"/>
              <w:bottom w:val="single" w:sz="4" w:space="0" w:color="auto"/>
              <w:right w:val="single" w:sz="4" w:space="0" w:color="auto"/>
            </w:tcBorders>
            <w:shd w:val="clear" w:color="auto" w:fill="auto"/>
            <w:noWrap/>
            <w:vAlign w:val="bottom"/>
            <w:hideMark/>
          </w:tcPr>
          <w:p w14:paraId="69CD47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2B34D7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2DD410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245</w:t>
            </w:r>
          </w:p>
        </w:tc>
        <w:tc>
          <w:tcPr>
            <w:tcW w:w="2719" w:type="dxa"/>
            <w:tcBorders>
              <w:top w:val="nil"/>
              <w:left w:val="nil"/>
              <w:bottom w:val="single" w:sz="4" w:space="0" w:color="auto"/>
              <w:right w:val="single" w:sz="4" w:space="0" w:color="auto"/>
            </w:tcBorders>
            <w:shd w:val="clear" w:color="auto" w:fill="auto"/>
            <w:noWrap/>
            <w:vAlign w:val="center"/>
            <w:hideMark/>
          </w:tcPr>
          <w:p w14:paraId="6D13823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77EB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Новолялинский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383EE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Новая Ляля</w:t>
            </w:r>
          </w:p>
        </w:tc>
        <w:tc>
          <w:tcPr>
            <w:tcW w:w="2127" w:type="dxa"/>
            <w:tcBorders>
              <w:top w:val="nil"/>
              <w:left w:val="nil"/>
              <w:bottom w:val="single" w:sz="4" w:space="0" w:color="auto"/>
              <w:right w:val="single" w:sz="4" w:space="0" w:color="auto"/>
            </w:tcBorders>
            <w:shd w:val="clear" w:color="auto" w:fill="auto"/>
            <w:noWrap/>
            <w:vAlign w:val="bottom"/>
            <w:hideMark/>
          </w:tcPr>
          <w:p w14:paraId="675F00E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6D162E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3AF2E4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246</w:t>
            </w:r>
          </w:p>
        </w:tc>
        <w:tc>
          <w:tcPr>
            <w:tcW w:w="2719" w:type="dxa"/>
            <w:tcBorders>
              <w:top w:val="nil"/>
              <w:left w:val="nil"/>
              <w:bottom w:val="single" w:sz="4" w:space="0" w:color="auto"/>
              <w:right w:val="single" w:sz="4" w:space="0" w:color="auto"/>
            </w:tcBorders>
            <w:shd w:val="clear" w:color="auto" w:fill="auto"/>
            <w:noWrap/>
            <w:vAlign w:val="center"/>
            <w:hideMark/>
          </w:tcPr>
          <w:p w14:paraId="22907E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4CA4C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Верхотурский</w:t>
            </w:r>
          </w:p>
        </w:tc>
        <w:tc>
          <w:tcPr>
            <w:tcW w:w="2268" w:type="dxa"/>
            <w:tcBorders>
              <w:top w:val="nil"/>
              <w:left w:val="nil"/>
              <w:bottom w:val="single" w:sz="4" w:space="0" w:color="auto"/>
              <w:right w:val="single" w:sz="4" w:space="0" w:color="auto"/>
            </w:tcBorders>
            <w:shd w:val="clear" w:color="auto" w:fill="auto"/>
            <w:noWrap/>
            <w:vAlign w:val="center"/>
            <w:hideMark/>
          </w:tcPr>
          <w:p w14:paraId="43595A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Привокзальный</w:t>
            </w:r>
          </w:p>
        </w:tc>
        <w:tc>
          <w:tcPr>
            <w:tcW w:w="2127" w:type="dxa"/>
            <w:tcBorders>
              <w:top w:val="nil"/>
              <w:left w:val="nil"/>
              <w:bottom w:val="single" w:sz="4" w:space="0" w:color="auto"/>
              <w:right w:val="single" w:sz="4" w:space="0" w:color="auto"/>
            </w:tcBorders>
            <w:shd w:val="clear" w:color="auto" w:fill="auto"/>
            <w:noWrap/>
            <w:vAlign w:val="bottom"/>
            <w:hideMark/>
          </w:tcPr>
          <w:p w14:paraId="55EB16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8C6B3F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9CC2E6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247</w:t>
            </w:r>
          </w:p>
        </w:tc>
        <w:tc>
          <w:tcPr>
            <w:tcW w:w="2719" w:type="dxa"/>
            <w:tcBorders>
              <w:top w:val="nil"/>
              <w:left w:val="nil"/>
              <w:bottom w:val="single" w:sz="4" w:space="0" w:color="auto"/>
              <w:right w:val="single" w:sz="4" w:space="0" w:color="auto"/>
            </w:tcBorders>
            <w:shd w:val="clear" w:color="auto" w:fill="auto"/>
            <w:noWrap/>
            <w:vAlign w:val="center"/>
            <w:hideMark/>
          </w:tcPr>
          <w:p w14:paraId="491C1FB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FABA6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Невьянский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BCED1D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Верх-Нейвинский</w:t>
            </w:r>
          </w:p>
        </w:tc>
        <w:tc>
          <w:tcPr>
            <w:tcW w:w="2127" w:type="dxa"/>
            <w:tcBorders>
              <w:top w:val="nil"/>
              <w:left w:val="nil"/>
              <w:bottom w:val="single" w:sz="4" w:space="0" w:color="auto"/>
              <w:right w:val="single" w:sz="4" w:space="0" w:color="auto"/>
            </w:tcBorders>
            <w:shd w:val="clear" w:color="auto" w:fill="auto"/>
            <w:noWrap/>
            <w:vAlign w:val="bottom"/>
            <w:hideMark/>
          </w:tcPr>
          <w:p w14:paraId="78553B0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319AC3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9F1FF2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248</w:t>
            </w:r>
          </w:p>
        </w:tc>
        <w:tc>
          <w:tcPr>
            <w:tcW w:w="2719" w:type="dxa"/>
            <w:tcBorders>
              <w:top w:val="nil"/>
              <w:left w:val="nil"/>
              <w:bottom w:val="single" w:sz="4" w:space="0" w:color="auto"/>
              <w:right w:val="single" w:sz="4" w:space="0" w:color="auto"/>
            </w:tcBorders>
            <w:shd w:val="clear" w:color="auto" w:fill="auto"/>
            <w:noWrap/>
            <w:vAlign w:val="center"/>
            <w:hideMark/>
          </w:tcPr>
          <w:p w14:paraId="53D5D2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0420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255BF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Верхний Тагил</w:t>
            </w:r>
          </w:p>
        </w:tc>
        <w:tc>
          <w:tcPr>
            <w:tcW w:w="2127" w:type="dxa"/>
            <w:tcBorders>
              <w:top w:val="nil"/>
              <w:left w:val="nil"/>
              <w:bottom w:val="single" w:sz="4" w:space="0" w:color="auto"/>
              <w:right w:val="single" w:sz="4" w:space="0" w:color="auto"/>
            </w:tcBorders>
            <w:shd w:val="clear" w:color="auto" w:fill="auto"/>
            <w:noWrap/>
            <w:vAlign w:val="bottom"/>
            <w:hideMark/>
          </w:tcPr>
          <w:p w14:paraId="1E9A5E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Белоречка</w:t>
            </w:r>
          </w:p>
        </w:tc>
      </w:tr>
      <w:tr w:rsidR="008F6BD7" w:rsidRPr="008F6BD7" w14:paraId="08F5005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AF0BBD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249</w:t>
            </w:r>
          </w:p>
        </w:tc>
        <w:tc>
          <w:tcPr>
            <w:tcW w:w="2719" w:type="dxa"/>
            <w:tcBorders>
              <w:top w:val="nil"/>
              <w:left w:val="nil"/>
              <w:bottom w:val="single" w:sz="4" w:space="0" w:color="auto"/>
              <w:right w:val="single" w:sz="4" w:space="0" w:color="auto"/>
            </w:tcBorders>
            <w:shd w:val="clear" w:color="auto" w:fill="auto"/>
            <w:noWrap/>
            <w:vAlign w:val="center"/>
            <w:hideMark/>
          </w:tcPr>
          <w:p w14:paraId="7062ABE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6988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FA17B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Верхний Тагил</w:t>
            </w:r>
          </w:p>
        </w:tc>
        <w:tc>
          <w:tcPr>
            <w:tcW w:w="2127" w:type="dxa"/>
            <w:tcBorders>
              <w:top w:val="nil"/>
              <w:left w:val="nil"/>
              <w:bottom w:val="single" w:sz="4" w:space="0" w:color="auto"/>
              <w:right w:val="single" w:sz="4" w:space="0" w:color="auto"/>
            </w:tcBorders>
            <w:shd w:val="clear" w:color="auto" w:fill="auto"/>
            <w:noWrap/>
            <w:vAlign w:val="bottom"/>
            <w:hideMark/>
          </w:tcPr>
          <w:p w14:paraId="60FA9A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Половинный</w:t>
            </w:r>
          </w:p>
        </w:tc>
      </w:tr>
      <w:tr w:rsidR="008F6BD7" w:rsidRPr="008F6BD7" w14:paraId="4889ABE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A1B3A7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250</w:t>
            </w:r>
          </w:p>
        </w:tc>
        <w:tc>
          <w:tcPr>
            <w:tcW w:w="2719" w:type="dxa"/>
            <w:tcBorders>
              <w:top w:val="nil"/>
              <w:left w:val="nil"/>
              <w:bottom w:val="single" w:sz="4" w:space="0" w:color="auto"/>
              <w:right w:val="single" w:sz="4" w:space="0" w:color="auto"/>
            </w:tcBorders>
            <w:shd w:val="clear" w:color="auto" w:fill="auto"/>
            <w:noWrap/>
            <w:vAlign w:val="center"/>
            <w:hideMark/>
          </w:tcPr>
          <w:p w14:paraId="419DA7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4086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E7278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Верхний Тагил</w:t>
            </w:r>
          </w:p>
        </w:tc>
        <w:tc>
          <w:tcPr>
            <w:tcW w:w="2127" w:type="dxa"/>
            <w:tcBorders>
              <w:top w:val="nil"/>
              <w:left w:val="nil"/>
              <w:bottom w:val="single" w:sz="4" w:space="0" w:color="auto"/>
              <w:right w:val="single" w:sz="4" w:space="0" w:color="auto"/>
            </w:tcBorders>
            <w:shd w:val="clear" w:color="auto" w:fill="auto"/>
            <w:noWrap/>
            <w:vAlign w:val="bottom"/>
            <w:hideMark/>
          </w:tcPr>
          <w:p w14:paraId="487B98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024122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49551B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251</w:t>
            </w:r>
          </w:p>
        </w:tc>
        <w:tc>
          <w:tcPr>
            <w:tcW w:w="2719" w:type="dxa"/>
            <w:tcBorders>
              <w:top w:val="nil"/>
              <w:left w:val="nil"/>
              <w:bottom w:val="single" w:sz="4" w:space="0" w:color="auto"/>
              <w:right w:val="single" w:sz="4" w:space="0" w:color="auto"/>
            </w:tcBorders>
            <w:shd w:val="clear" w:color="auto" w:fill="auto"/>
            <w:noWrap/>
            <w:vAlign w:val="center"/>
            <w:hideMark/>
          </w:tcPr>
          <w:p w14:paraId="4F6C3F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CC2A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Невьянский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18367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Калиново</w:t>
            </w:r>
          </w:p>
        </w:tc>
        <w:tc>
          <w:tcPr>
            <w:tcW w:w="2127" w:type="dxa"/>
            <w:tcBorders>
              <w:top w:val="nil"/>
              <w:left w:val="nil"/>
              <w:bottom w:val="single" w:sz="4" w:space="0" w:color="auto"/>
              <w:right w:val="single" w:sz="4" w:space="0" w:color="auto"/>
            </w:tcBorders>
            <w:shd w:val="clear" w:color="auto" w:fill="auto"/>
            <w:noWrap/>
            <w:vAlign w:val="bottom"/>
            <w:hideMark/>
          </w:tcPr>
          <w:p w14:paraId="091E72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594FDC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2DA229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252</w:t>
            </w:r>
          </w:p>
        </w:tc>
        <w:tc>
          <w:tcPr>
            <w:tcW w:w="2719" w:type="dxa"/>
            <w:tcBorders>
              <w:top w:val="nil"/>
              <w:left w:val="nil"/>
              <w:bottom w:val="single" w:sz="4" w:space="0" w:color="auto"/>
              <w:right w:val="single" w:sz="4" w:space="0" w:color="auto"/>
            </w:tcBorders>
            <w:shd w:val="clear" w:color="auto" w:fill="auto"/>
            <w:noWrap/>
            <w:vAlign w:val="center"/>
            <w:hideMark/>
          </w:tcPr>
          <w:p w14:paraId="756CBC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86E6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D32F7B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67557C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Пальники</w:t>
            </w:r>
          </w:p>
        </w:tc>
      </w:tr>
      <w:tr w:rsidR="008F6BD7" w:rsidRPr="008F6BD7" w14:paraId="4DD5F67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FD7C01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253</w:t>
            </w:r>
          </w:p>
        </w:tc>
        <w:tc>
          <w:tcPr>
            <w:tcW w:w="2719" w:type="dxa"/>
            <w:tcBorders>
              <w:top w:val="nil"/>
              <w:left w:val="nil"/>
              <w:bottom w:val="single" w:sz="4" w:space="0" w:color="auto"/>
              <w:right w:val="single" w:sz="4" w:space="0" w:color="auto"/>
            </w:tcBorders>
            <w:shd w:val="clear" w:color="auto" w:fill="auto"/>
            <w:noWrap/>
            <w:vAlign w:val="center"/>
            <w:hideMark/>
          </w:tcPr>
          <w:p w14:paraId="22F1DA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5FC7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C7204C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3D2EF7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Починок</w:t>
            </w:r>
          </w:p>
        </w:tc>
      </w:tr>
      <w:tr w:rsidR="008F6BD7" w:rsidRPr="008F6BD7" w14:paraId="008EF64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45D417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254</w:t>
            </w:r>
          </w:p>
        </w:tc>
        <w:tc>
          <w:tcPr>
            <w:tcW w:w="2719" w:type="dxa"/>
            <w:tcBorders>
              <w:top w:val="nil"/>
              <w:left w:val="nil"/>
              <w:bottom w:val="single" w:sz="4" w:space="0" w:color="auto"/>
              <w:right w:val="single" w:sz="4" w:space="0" w:color="auto"/>
            </w:tcBorders>
            <w:shd w:val="clear" w:color="auto" w:fill="auto"/>
            <w:noWrap/>
            <w:vAlign w:val="center"/>
            <w:hideMark/>
          </w:tcPr>
          <w:p w14:paraId="28A482D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3B3B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D698A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34FA475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Мурзинка</w:t>
            </w:r>
          </w:p>
        </w:tc>
      </w:tr>
      <w:tr w:rsidR="008F6BD7" w:rsidRPr="008F6BD7" w14:paraId="1CFA01C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78A9AF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255</w:t>
            </w:r>
          </w:p>
        </w:tc>
        <w:tc>
          <w:tcPr>
            <w:tcW w:w="2719" w:type="dxa"/>
            <w:tcBorders>
              <w:top w:val="nil"/>
              <w:left w:val="nil"/>
              <w:bottom w:val="single" w:sz="4" w:space="0" w:color="auto"/>
              <w:right w:val="single" w:sz="4" w:space="0" w:color="auto"/>
            </w:tcBorders>
            <w:shd w:val="clear" w:color="auto" w:fill="auto"/>
            <w:noWrap/>
            <w:vAlign w:val="center"/>
            <w:hideMark/>
          </w:tcPr>
          <w:p w14:paraId="6B67F7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80ACE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976F2F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6353B2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Тарасково</w:t>
            </w:r>
          </w:p>
        </w:tc>
      </w:tr>
      <w:tr w:rsidR="008F6BD7" w:rsidRPr="008F6BD7" w14:paraId="375024D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E23A10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256</w:t>
            </w:r>
          </w:p>
        </w:tc>
        <w:tc>
          <w:tcPr>
            <w:tcW w:w="2719" w:type="dxa"/>
            <w:tcBorders>
              <w:top w:val="nil"/>
              <w:left w:val="nil"/>
              <w:bottom w:val="single" w:sz="4" w:space="0" w:color="auto"/>
              <w:right w:val="single" w:sz="4" w:space="0" w:color="auto"/>
            </w:tcBorders>
            <w:shd w:val="clear" w:color="auto" w:fill="auto"/>
            <w:noWrap/>
            <w:vAlign w:val="center"/>
            <w:hideMark/>
          </w:tcPr>
          <w:p w14:paraId="77E4C8E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FB42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Пригородный</w:t>
            </w:r>
          </w:p>
        </w:tc>
        <w:tc>
          <w:tcPr>
            <w:tcW w:w="2268" w:type="dxa"/>
            <w:tcBorders>
              <w:top w:val="nil"/>
              <w:left w:val="nil"/>
              <w:bottom w:val="single" w:sz="4" w:space="0" w:color="auto"/>
              <w:right w:val="single" w:sz="4" w:space="0" w:color="auto"/>
            </w:tcBorders>
            <w:shd w:val="clear" w:color="auto" w:fill="auto"/>
            <w:noWrap/>
            <w:vAlign w:val="center"/>
            <w:hideMark/>
          </w:tcPr>
          <w:p w14:paraId="284404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Беляковка</w:t>
            </w:r>
          </w:p>
        </w:tc>
        <w:tc>
          <w:tcPr>
            <w:tcW w:w="2127" w:type="dxa"/>
            <w:tcBorders>
              <w:top w:val="nil"/>
              <w:left w:val="nil"/>
              <w:bottom w:val="single" w:sz="4" w:space="0" w:color="auto"/>
              <w:right w:val="single" w:sz="4" w:space="0" w:color="auto"/>
            </w:tcBorders>
            <w:shd w:val="clear" w:color="auto" w:fill="auto"/>
            <w:noWrap/>
            <w:vAlign w:val="bottom"/>
            <w:hideMark/>
          </w:tcPr>
          <w:p w14:paraId="5464BA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7A8295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8A205A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257</w:t>
            </w:r>
          </w:p>
        </w:tc>
        <w:tc>
          <w:tcPr>
            <w:tcW w:w="2719" w:type="dxa"/>
            <w:tcBorders>
              <w:top w:val="nil"/>
              <w:left w:val="nil"/>
              <w:bottom w:val="single" w:sz="4" w:space="0" w:color="auto"/>
              <w:right w:val="single" w:sz="4" w:space="0" w:color="auto"/>
            </w:tcBorders>
            <w:shd w:val="clear" w:color="auto" w:fill="auto"/>
            <w:noWrap/>
            <w:vAlign w:val="center"/>
            <w:hideMark/>
          </w:tcPr>
          <w:p w14:paraId="1ABF9E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29BB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Пригородный</w:t>
            </w:r>
          </w:p>
        </w:tc>
        <w:tc>
          <w:tcPr>
            <w:tcW w:w="2268" w:type="dxa"/>
            <w:tcBorders>
              <w:top w:val="nil"/>
              <w:left w:val="nil"/>
              <w:bottom w:val="single" w:sz="4" w:space="0" w:color="auto"/>
              <w:right w:val="single" w:sz="4" w:space="0" w:color="auto"/>
            </w:tcBorders>
            <w:shd w:val="clear" w:color="auto" w:fill="auto"/>
            <w:noWrap/>
            <w:vAlign w:val="center"/>
            <w:hideMark/>
          </w:tcPr>
          <w:p w14:paraId="0FF801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Вилюй</w:t>
            </w:r>
          </w:p>
        </w:tc>
        <w:tc>
          <w:tcPr>
            <w:tcW w:w="2127" w:type="dxa"/>
            <w:tcBorders>
              <w:top w:val="nil"/>
              <w:left w:val="nil"/>
              <w:bottom w:val="single" w:sz="4" w:space="0" w:color="auto"/>
              <w:right w:val="single" w:sz="4" w:space="0" w:color="auto"/>
            </w:tcBorders>
            <w:shd w:val="clear" w:color="auto" w:fill="auto"/>
            <w:noWrap/>
            <w:vAlign w:val="bottom"/>
            <w:hideMark/>
          </w:tcPr>
          <w:p w14:paraId="386F0F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A987D9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947DA4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258</w:t>
            </w:r>
          </w:p>
        </w:tc>
        <w:tc>
          <w:tcPr>
            <w:tcW w:w="2719" w:type="dxa"/>
            <w:tcBorders>
              <w:top w:val="nil"/>
              <w:left w:val="nil"/>
              <w:bottom w:val="single" w:sz="4" w:space="0" w:color="auto"/>
              <w:right w:val="single" w:sz="4" w:space="0" w:color="auto"/>
            </w:tcBorders>
            <w:shd w:val="clear" w:color="auto" w:fill="auto"/>
            <w:noWrap/>
            <w:vAlign w:val="center"/>
            <w:hideMark/>
          </w:tcPr>
          <w:p w14:paraId="448ED6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C3EEC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Пригородный</w:t>
            </w:r>
          </w:p>
        </w:tc>
        <w:tc>
          <w:tcPr>
            <w:tcW w:w="2268" w:type="dxa"/>
            <w:tcBorders>
              <w:top w:val="nil"/>
              <w:left w:val="nil"/>
              <w:bottom w:val="single" w:sz="4" w:space="0" w:color="auto"/>
              <w:right w:val="single" w:sz="4" w:space="0" w:color="auto"/>
            </w:tcBorders>
            <w:shd w:val="clear" w:color="auto" w:fill="auto"/>
            <w:noWrap/>
            <w:vAlign w:val="center"/>
            <w:hideMark/>
          </w:tcPr>
          <w:p w14:paraId="15AB4A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Лая</w:t>
            </w:r>
          </w:p>
        </w:tc>
        <w:tc>
          <w:tcPr>
            <w:tcW w:w="2127" w:type="dxa"/>
            <w:tcBorders>
              <w:top w:val="nil"/>
              <w:left w:val="nil"/>
              <w:bottom w:val="single" w:sz="4" w:space="0" w:color="auto"/>
              <w:right w:val="single" w:sz="4" w:space="0" w:color="auto"/>
            </w:tcBorders>
            <w:shd w:val="clear" w:color="auto" w:fill="auto"/>
            <w:noWrap/>
            <w:vAlign w:val="bottom"/>
            <w:hideMark/>
          </w:tcPr>
          <w:p w14:paraId="6766B7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90AF06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716AFE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259</w:t>
            </w:r>
          </w:p>
        </w:tc>
        <w:tc>
          <w:tcPr>
            <w:tcW w:w="2719" w:type="dxa"/>
            <w:tcBorders>
              <w:top w:val="nil"/>
              <w:left w:val="nil"/>
              <w:bottom w:val="single" w:sz="4" w:space="0" w:color="auto"/>
              <w:right w:val="single" w:sz="4" w:space="0" w:color="auto"/>
            </w:tcBorders>
            <w:shd w:val="clear" w:color="auto" w:fill="auto"/>
            <w:noWrap/>
            <w:vAlign w:val="center"/>
            <w:hideMark/>
          </w:tcPr>
          <w:p w14:paraId="3C67AE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0A5EB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83F21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Нижний Тагил</w:t>
            </w:r>
          </w:p>
        </w:tc>
        <w:tc>
          <w:tcPr>
            <w:tcW w:w="2127" w:type="dxa"/>
            <w:tcBorders>
              <w:top w:val="nil"/>
              <w:left w:val="nil"/>
              <w:bottom w:val="single" w:sz="4" w:space="0" w:color="auto"/>
              <w:right w:val="single" w:sz="4" w:space="0" w:color="auto"/>
            </w:tcBorders>
            <w:shd w:val="clear" w:color="auto" w:fill="auto"/>
            <w:noWrap/>
            <w:vAlign w:val="bottom"/>
            <w:hideMark/>
          </w:tcPr>
          <w:p w14:paraId="1901E71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Евстюниха</w:t>
            </w:r>
          </w:p>
        </w:tc>
      </w:tr>
      <w:tr w:rsidR="008F6BD7" w:rsidRPr="008F6BD7" w14:paraId="4EC5918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3B4E50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260</w:t>
            </w:r>
          </w:p>
        </w:tc>
        <w:tc>
          <w:tcPr>
            <w:tcW w:w="2719" w:type="dxa"/>
            <w:tcBorders>
              <w:top w:val="nil"/>
              <w:left w:val="nil"/>
              <w:bottom w:val="single" w:sz="4" w:space="0" w:color="auto"/>
              <w:right w:val="single" w:sz="4" w:space="0" w:color="auto"/>
            </w:tcBorders>
            <w:shd w:val="clear" w:color="auto" w:fill="auto"/>
            <w:noWrap/>
            <w:vAlign w:val="center"/>
            <w:hideMark/>
          </w:tcPr>
          <w:p w14:paraId="3DC3EA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092F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B7CE2B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Нижний Тагил</w:t>
            </w:r>
          </w:p>
        </w:tc>
        <w:tc>
          <w:tcPr>
            <w:tcW w:w="2127" w:type="dxa"/>
            <w:tcBorders>
              <w:top w:val="nil"/>
              <w:left w:val="nil"/>
              <w:bottom w:val="single" w:sz="4" w:space="0" w:color="auto"/>
              <w:right w:val="single" w:sz="4" w:space="0" w:color="auto"/>
            </w:tcBorders>
            <w:shd w:val="clear" w:color="auto" w:fill="auto"/>
            <w:noWrap/>
            <w:vAlign w:val="bottom"/>
            <w:hideMark/>
          </w:tcPr>
          <w:p w14:paraId="21121B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Студёный</w:t>
            </w:r>
          </w:p>
        </w:tc>
      </w:tr>
      <w:tr w:rsidR="008F6BD7" w:rsidRPr="008F6BD7" w14:paraId="5443AB5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C6D111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261</w:t>
            </w:r>
          </w:p>
        </w:tc>
        <w:tc>
          <w:tcPr>
            <w:tcW w:w="2719" w:type="dxa"/>
            <w:tcBorders>
              <w:top w:val="nil"/>
              <w:left w:val="nil"/>
              <w:bottom w:val="single" w:sz="4" w:space="0" w:color="auto"/>
              <w:right w:val="single" w:sz="4" w:space="0" w:color="auto"/>
            </w:tcBorders>
            <w:shd w:val="clear" w:color="auto" w:fill="auto"/>
            <w:noWrap/>
            <w:vAlign w:val="center"/>
            <w:hideMark/>
          </w:tcPr>
          <w:p w14:paraId="4F3524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B5D7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F22BB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Нижний Тагил</w:t>
            </w:r>
          </w:p>
        </w:tc>
        <w:tc>
          <w:tcPr>
            <w:tcW w:w="2127" w:type="dxa"/>
            <w:tcBorders>
              <w:top w:val="nil"/>
              <w:left w:val="nil"/>
              <w:bottom w:val="single" w:sz="4" w:space="0" w:color="auto"/>
              <w:right w:val="single" w:sz="4" w:space="0" w:color="auto"/>
            </w:tcBorders>
            <w:shd w:val="clear" w:color="auto" w:fill="auto"/>
            <w:noWrap/>
            <w:vAlign w:val="bottom"/>
            <w:hideMark/>
          </w:tcPr>
          <w:p w14:paraId="4279C3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Уралец</w:t>
            </w:r>
          </w:p>
        </w:tc>
      </w:tr>
      <w:tr w:rsidR="008F6BD7" w:rsidRPr="008F6BD7" w14:paraId="5B717F8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310FA9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262</w:t>
            </w:r>
          </w:p>
        </w:tc>
        <w:tc>
          <w:tcPr>
            <w:tcW w:w="2719" w:type="dxa"/>
            <w:tcBorders>
              <w:top w:val="nil"/>
              <w:left w:val="nil"/>
              <w:bottom w:val="single" w:sz="4" w:space="0" w:color="auto"/>
              <w:right w:val="single" w:sz="4" w:space="0" w:color="auto"/>
            </w:tcBorders>
            <w:shd w:val="clear" w:color="auto" w:fill="auto"/>
            <w:noWrap/>
            <w:vAlign w:val="center"/>
            <w:hideMark/>
          </w:tcPr>
          <w:p w14:paraId="7D69CE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F2A33D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11472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Нижний Тагил</w:t>
            </w:r>
          </w:p>
        </w:tc>
        <w:tc>
          <w:tcPr>
            <w:tcW w:w="2127" w:type="dxa"/>
            <w:tcBorders>
              <w:top w:val="nil"/>
              <w:left w:val="nil"/>
              <w:bottom w:val="single" w:sz="4" w:space="0" w:color="auto"/>
              <w:right w:val="single" w:sz="4" w:space="0" w:color="auto"/>
            </w:tcBorders>
            <w:shd w:val="clear" w:color="auto" w:fill="auto"/>
            <w:noWrap/>
            <w:vAlign w:val="bottom"/>
            <w:hideMark/>
          </w:tcPr>
          <w:p w14:paraId="387AD6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Верхняя Ослянка</w:t>
            </w:r>
          </w:p>
        </w:tc>
      </w:tr>
      <w:tr w:rsidR="008F6BD7" w:rsidRPr="008F6BD7" w14:paraId="628469D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35D4E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263</w:t>
            </w:r>
          </w:p>
        </w:tc>
        <w:tc>
          <w:tcPr>
            <w:tcW w:w="2719" w:type="dxa"/>
            <w:tcBorders>
              <w:top w:val="nil"/>
              <w:left w:val="nil"/>
              <w:bottom w:val="single" w:sz="4" w:space="0" w:color="auto"/>
              <w:right w:val="single" w:sz="4" w:space="0" w:color="auto"/>
            </w:tcBorders>
            <w:shd w:val="clear" w:color="auto" w:fill="auto"/>
            <w:noWrap/>
            <w:vAlign w:val="center"/>
            <w:hideMark/>
          </w:tcPr>
          <w:p w14:paraId="283575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EDDDC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161072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Нижний Тагил</w:t>
            </w:r>
          </w:p>
        </w:tc>
        <w:tc>
          <w:tcPr>
            <w:tcW w:w="2127" w:type="dxa"/>
            <w:tcBorders>
              <w:top w:val="nil"/>
              <w:left w:val="nil"/>
              <w:bottom w:val="single" w:sz="4" w:space="0" w:color="auto"/>
              <w:right w:val="single" w:sz="4" w:space="0" w:color="auto"/>
            </w:tcBorders>
            <w:shd w:val="clear" w:color="auto" w:fill="auto"/>
            <w:noWrap/>
            <w:vAlign w:val="bottom"/>
            <w:hideMark/>
          </w:tcPr>
          <w:p w14:paraId="725C85C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Серебрянка</w:t>
            </w:r>
          </w:p>
        </w:tc>
      </w:tr>
      <w:tr w:rsidR="008F6BD7" w:rsidRPr="008F6BD7" w14:paraId="0235B38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CDC915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264</w:t>
            </w:r>
          </w:p>
        </w:tc>
        <w:tc>
          <w:tcPr>
            <w:tcW w:w="2719" w:type="dxa"/>
            <w:tcBorders>
              <w:top w:val="nil"/>
              <w:left w:val="nil"/>
              <w:bottom w:val="single" w:sz="4" w:space="0" w:color="auto"/>
              <w:right w:val="single" w:sz="4" w:space="0" w:color="auto"/>
            </w:tcBorders>
            <w:shd w:val="clear" w:color="auto" w:fill="auto"/>
            <w:noWrap/>
            <w:vAlign w:val="center"/>
            <w:hideMark/>
          </w:tcPr>
          <w:p w14:paraId="04C111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DC538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215FE3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Нижний Тагил</w:t>
            </w:r>
          </w:p>
        </w:tc>
        <w:tc>
          <w:tcPr>
            <w:tcW w:w="2127" w:type="dxa"/>
            <w:tcBorders>
              <w:top w:val="nil"/>
              <w:left w:val="nil"/>
              <w:bottom w:val="single" w:sz="4" w:space="0" w:color="auto"/>
              <w:right w:val="single" w:sz="4" w:space="0" w:color="auto"/>
            </w:tcBorders>
            <w:shd w:val="clear" w:color="auto" w:fill="auto"/>
            <w:noWrap/>
            <w:vAlign w:val="bottom"/>
            <w:hideMark/>
          </w:tcPr>
          <w:p w14:paraId="70C64AE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E0C291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136047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265</w:t>
            </w:r>
          </w:p>
        </w:tc>
        <w:tc>
          <w:tcPr>
            <w:tcW w:w="2719" w:type="dxa"/>
            <w:tcBorders>
              <w:top w:val="nil"/>
              <w:left w:val="nil"/>
              <w:bottom w:val="single" w:sz="4" w:space="0" w:color="auto"/>
              <w:right w:val="single" w:sz="4" w:space="0" w:color="auto"/>
            </w:tcBorders>
            <w:shd w:val="clear" w:color="auto" w:fill="auto"/>
            <w:noWrap/>
            <w:vAlign w:val="center"/>
            <w:hideMark/>
          </w:tcPr>
          <w:p w14:paraId="7055ED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7F4E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Пригородный</w:t>
            </w:r>
          </w:p>
        </w:tc>
        <w:tc>
          <w:tcPr>
            <w:tcW w:w="2268" w:type="dxa"/>
            <w:tcBorders>
              <w:top w:val="nil"/>
              <w:left w:val="nil"/>
              <w:bottom w:val="single" w:sz="4" w:space="0" w:color="auto"/>
              <w:right w:val="single" w:sz="4" w:space="0" w:color="auto"/>
            </w:tcBorders>
            <w:shd w:val="clear" w:color="auto" w:fill="auto"/>
            <w:noWrap/>
            <w:vAlign w:val="center"/>
            <w:hideMark/>
          </w:tcPr>
          <w:p w14:paraId="4E0444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Николо-Павловское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14CC56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9BA8FA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390870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266</w:t>
            </w:r>
          </w:p>
        </w:tc>
        <w:tc>
          <w:tcPr>
            <w:tcW w:w="2719" w:type="dxa"/>
            <w:tcBorders>
              <w:top w:val="nil"/>
              <w:left w:val="nil"/>
              <w:bottom w:val="single" w:sz="4" w:space="0" w:color="auto"/>
              <w:right w:val="single" w:sz="4" w:space="0" w:color="auto"/>
            </w:tcBorders>
            <w:shd w:val="clear" w:color="auto" w:fill="auto"/>
            <w:noWrap/>
            <w:vAlign w:val="center"/>
            <w:hideMark/>
          </w:tcPr>
          <w:p w14:paraId="4A9922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CEB9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Пригородный</w:t>
            </w:r>
          </w:p>
        </w:tc>
        <w:tc>
          <w:tcPr>
            <w:tcW w:w="2268" w:type="dxa"/>
            <w:tcBorders>
              <w:top w:val="nil"/>
              <w:left w:val="nil"/>
              <w:bottom w:val="single" w:sz="4" w:space="0" w:color="auto"/>
              <w:right w:val="single" w:sz="4" w:space="0" w:color="auto"/>
            </w:tcBorders>
            <w:shd w:val="clear" w:color="auto" w:fill="auto"/>
            <w:noWrap/>
            <w:vAlign w:val="center"/>
            <w:hideMark/>
          </w:tcPr>
          <w:p w14:paraId="68ACC5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Новоасбест</w:t>
            </w:r>
          </w:p>
        </w:tc>
        <w:tc>
          <w:tcPr>
            <w:tcW w:w="2127" w:type="dxa"/>
            <w:tcBorders>
              <w:top w:val="nil"/>
              <w:left w:val="nil"/>
              <w:bottom w:val="single" w:sz="4" w:space="0" w:color="auto"/>
              <w:right w:val="single" w:sz="4" w:space="0" w:color="auto"/>
            </w:tcBorders>
            <w:shd w:val="clear" w:color="auto" w:fill="auto"/>
            <w:noWrap/>
            <w:vAlign w:val="bottom"/>
            <w:hideMark/>
          </w:tcPr>
          <w:p w14:paraId="471207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15212F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525414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267</w:t>
            </w:r>
          </w:p>
        </w:tc>
        <w:tc>
          <w:tcPr>
            <w:tcW w:w="2719" w:type="dxa"/>
            <w:tcBorders>
              <w:top w:val="nil"/>
              <w:left w:val="nil"/>
              <w:bottom w:val="single" w:sz="4" w:space="0" w:color="auto"/>
              <w:right w:val="single" w:sz="4" w:space="0" w:color="auto"/>
            </w:tcBorders>
            <w:shd w:val="clear" w:color="auto" w:fill="auto"/>
            <w:noWrap/>
            <w:vAlign w:val="center"/>
            <w:hideMark/>
          </w:tcPr>
          <w:p w14:paraId="2144F0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C52D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Пригородный</w:t>
            </w:r>
          </w:p>
        </w:tc>
        <w:tc>
          <w:tcPr>
            <w:tcW w:w="2268" w:type="dxa"/>
            <w:tcBorders>
              <w:top w:val="nil"/>
              <w:left w:val="nil"/>
              <w:bottom w:val="single" w:sz="4" w:space="0" w:color="auto"/>
              <w:right w:val="single" w:sz="4" w:space="0" w:color="auto"/>
            </w:tcBorders>
            <w:shd w:val="clear" w:color="auto" w:fill="auto"/>
            <w:noWrap/>
            <w:vAlign w:val="center"/>
            <w:hideMark/>
          </w:tcPr>
          <w:p w14:paraId="636A615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Петрокаменское</w:t>
            </w:r>
          </w:p>
        </w:tc>
        <w:tc>
          <w:tcPr>
            <w:tcW w:w="2127" w:type="dxa"/>
            <w:tcBorders>
              <w:top w:val="nil"/>
              <w:left w:val="nil"/>
              <w:bottom w:val="single" w:sz="4" w:space="0" w:color="auto"/>
              <w:right w:val="single" w:sz="4" w:space="0" w:color="auto"/>
            </w:tcBorders>
            <w:shd w:val="clear" w:color="auto" w:fill="auto"/>
            <w:noWrap/>
            <w:vAlign w:val="bottom"/>
            <w:hideMark/>
          </w:tcPr>
          <w:p w14:paraId="032519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53F261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4AF227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268</w:t>
            </w:r>
          </w:p>
        </w:tc>
        <w:tc>
          <w:tcPr>
            <w:tcW w:w="2719" w:type="dxa"/>
            <w:tcBorders>
              <w:top w:val="nil"/>
              <w:left w:val="nil"/>
              <w:bottom w:val="single" w:sz="4" w:space="0" w:color="auto"/>
              <w:right w:val="single" w:sz="4" w:space="0" w:color="auto"/>
            </w:tcBorders>
            <w:shd w:val="clear" w:color="auto" w:fill="auto"/>
            <w:noWrap/>
            <w:vAlign w:val="center"/>
            <w:hideMark/>
          </w:tcPr>
          <w:p w14:paraId="4DC9322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96BC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3BBA7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Свободный</w:t>
            </w:r>
          </w:p>
        </w:tc>
        <w:tc>
          <w:tcPr>
            <w:tcW w:w="2127" w:type="dxa"/>
            <w:tcBorders>
              <w:top w:val="nil"/>
              <w:left w:val="nil"/>
              <w:bottom w:val="single" w:sz="4" w:space="0" w:color="auto"/>
              <w:right w:val="single" w:sz="4" w:space="0" w:color="auto"/>
            </w:tcBorders>
            <w:shd w:val="clear" w:color="auto" w:fill="auto"/>
            <w:noWrap/>
            <w:vAlign w:val="bottom"/>
            <w:hideMark/>
          </w:tcPr>
          <w:p w14:paraId="1118F3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08BF39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2A602F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269</w:t>
            </w:r>
          </w:p>
        </w:tc>
        <w:tc>
          <w:tcPr>
            <w:tcW w:w="2719" w:type="dxa"/>
            <w:tcBorders>
              <w:top w:val="nil"/>
              <w:left w:val="nil"/>
              <w:bottom w:val="single" w:sz="4" w:space="0" w:color="auto"/>
              <w:right w:val="single" w:sz="4" w:space="0" w:color="auto"/>
            </w:tcBorders>
            <w:shd w:val="clear" w:color="auto" w:fill="auto"/>
            <w:noWrap/>
            <w:vAlign w:val="center"/>
            <w:hideMark/>
          </w:tcPr>
          <w:p w14:paraId="15CDD0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3B2326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Верхнесалдинский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645349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Салда</w:t>
            </w:r>
          </w:p>
        </w:tc>
        <w:tc>
          <w:tcPr>
            <w:tcW w:w="2127" w:type="dxa"/>
            <w:tcBorders>
              <w:top w:val="nil"/>
              <w:left w:val="nil"/>
              <w:bottom w:val="single" w:sz="4" w:space="0" w:color="auto"/>
              <w:right w:val="single" w:sz="4" w:space="0" w:color="auto"/>
            </w:tcBorders>
            <w:shd w:val="clear" w:color="auto" w:fill="auto"/>
            <w:noWrap/>
            <w:vAlign w:val="bottom"/>
            <w:hideMark/>
          </w:tcPr>
          <w:p w14:paraId="17FEAE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511B34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40D570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270</w:t>
            </w:r>
          </w:p>
        </w:tc>
        <w:tc>
          <w:tcPr>
            <w:tcW w:w="2719" w:type="dxa"/>
            <w:tcBorders>
              <w:top w:val="nil"/>
              <w:left w:val="nil"/>
              <w:bottom w:val="single" w:sz="4" w:space="0" w:color="auto"/>
              <w:right w:val="single" w:sz="4" w:space="0" w:color="auto"/>
            </w:tcBorders>
            <w:shd w:val="clear" w:color="auto" w:fill="auto"/>
            <w:noWrap/>
            <w:vAlign w:val="center"/>
            <w:hideMark/>
          </w:tcPr>
          <w:p w14:paraId="7ED079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D56B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C92785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Салда</w:t>
            </w:r>
          </w:p>
        </w:tc>
        <w:tc>
          <w:tcPr>
            <w:tcW w:w="2127" w:type="dxa"/>
            <w:tcBorders>
              <w:top w:val="nil"/>
              <w:left w:val="nil"/>
              <w:bottom w:val="single" w:sz="4" w:space="0" w:color="auto"/>
              <w:right w:val="single" w:sz="4" w:space="0" w:color="auto"/>
            </w:tcBorders>
            <w:shd w:val="clear" w:color="auto" w:fill="auto"/>
            <w:noWrap/>
            <w:vAlign w:val="bottom"/>
            <w:hideMark/>
          </w:tcPr>
          <w:p w14:paraId="1A1F7D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Шайтанский Рудник</w:t>
            </w:r>
          </w:p>
        </w:tc>
      </w:tr>
      <w:tr w:rsidR="008F6BD7" w:rsidRPr="008F6BD7" w14:paraId="652F854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316E69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271</w:t>
            </w:r>
          </w:p>
        </w:tc>
        <w:tc>
          <w:tcPr>
            <w:tcW w:w="2719" w:type="dxa"/>
            <w:tcBorders>
              <w:top w:val="nil"/>
              <w:left w:val="nil"/>
              <w:bottom w:val="single" w:sz="4" w:space="0" w:color="auto"/>
              <w:right w:val="single" w:sz="4" w:space="0" w:color="auto"/>
            </w:tcBorders>
            <w:shd w:val="clear" w:color="auto" w:fill="auto"/>
            <w:noWrap/>
            <w:vAlign w:val="center"/>
            <w:hideMark/>
          </w:tcPr>
          <w:p w14:paraId="3099BD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4FEEE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316A7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Салда</w:t>
            </w:r>
          </w:p>
        </w:tc>
        <w:tc>
          <w:tcPr>
            <w:tcW w:w="2127" w:type="dxa"/>
            <w:tcBorders>
              <w:top w:val="nil"/>
              <w:left w:val="nil"/>
              <w:bottom w:val="single" w:sz="4" w:space="0" w:color="auto"/>
              <w:right w:val="single" w:sz="4" w:space="0" w:color="auto"/>
            </w:tcBorders>
            <w:shd w:val="clear" w:color="auto" w:fill="auto"/>
            <w:noWrap/>
            <w:vAlign w:val="bottom"/>
            <w:hideMark/>
          </w:tcPr>
          <w:p w14:paraId="67167FB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3090AD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B19965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272</w:t>
            </w:r>
          </w:p>
        </w:tc>
        <w:tc>
          <w:tcPr>
            <w:tcW w:w="2719" w:type="dxa"/>
            <w:tcBorders>
              <w:top w:val="nil"/>
              <w:left w:val="nil"/>
              <w:bottom w:val="single" w:sz="4" w:space="0" w:color="auto"/>
              <w:right w:val="single" w:sz="4" w:space="0" w:color="auto"/>
            </w:tcBorders>
            <w:shd w:val="clear" w:color="auto" w:fill="auto"/>
            <w:noWrap/>
            <w:vAlign w:val="center"/>
            <w:hideMark/>
          </w:tcPr>
          <w:p w14:paraId="4FA875D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CBEBA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C0FA1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Североуральск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4EA09F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Бокситы</w:t>
            </w:r>
          </w:p>
        </w:tc>
      </w:tr>
      <w:tr w:rsidR="008F6BD7" w:rsidRPr="008F6BD7" w14:paraId="5A4A664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CF2091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273</w:t>
            </w:r>
          </w:p>
        </w:tc>
        <w:tc>
          <w:tcPr>
            <w:tcW w:w="2719" w:type="dxa"/>
            <w:tcBorders>
              <w:top w:val="nil"/>
              <w:left w:val="nil"/>
              <w:bottom w:val="single" w:sz="4" w:space="0" w:color="auto"/>
              <w:right w:val="single" w:sz="4" w:space="0" w:color="auto"/>
            </w:tcBorders>
            <w:shd w:val="clear" w:color="auto" w:fill="auto"/>
            <w:noWrap/>
            <w:vAlign w:val="center"/>
            <w:hideMark/>
          </w:tcPr>
          <w:p w14:paraId="3C5289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787A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A06D1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Североуральск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32B163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Калья</w:t>
            </w:r>
          </w:p>
        </w:tc>
      </w:tr>
      <w:tr w:rsidR="008F6BD7" w:rsidRPr="008F6BD7" w14:paraId="7B42BA2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34277A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274</w:t>
            </w:r>
          </w:p>
        </w:tc>
        <w:tc>
          <w:tcPr>
            <w:tcW w:w="2719" w:type="dxa"/>
            <w:tcBorders>
              <w:top w:val="nil"/>
              <w:left w:val="nil"/>
              <w:bottom w:val="single" w:sz="4" w:space="0" w:color="auto"/>
              <w:right w:val="single" w:sz="4" w:space="0" w:color="auto"/>
            </w:tcBorders>
            <w:shd w:val="clear" w:color="auto" w:fill="auto"/>
            <w:noWrap/>
            <w:vAlign w:val="center"/>
            <w:hideMark/>
          </w:tcPr>
          <w:p w14:paraId="57F41A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98585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181BF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Североуральск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799C465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Покровск-Уральский</w:t>
            </w:r>
          </w:p>
        </w:tc>
      </w:tr>
      <w:tr w:rsidR="008F6BD7" w:rsidRPr="008F6BD7" w14:paraId="61C5FBE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9ECB93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275</w:t>
            </w:r>
          </w:p>
        </w:tc>
        <w:tc>
          <w:tcPr>
            <w:tcW w:w="2719" w:type="dxa"/>
            <w:tcBorders>
              <w:top w:val="nil"/>
              <w:left w:val="nil"/>
              <w:bottom w:val="single" w:sz="4" w:space="0" w:color="auto"/>
              <w:right w:val="single" w:sz="4" w:space="0" w:color="auto"/>
            </w:tcBorders>
            <w:shd w:val="clear" w:color="auto" w:fill="auto"/>
            <w:noWrap/>
            <w:vAlign w:val="center"/>
            <w:hideMark/>
          </w:tcPr>
          <w:p w14:paraId="198988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3B395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71286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Североуральск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3CC4B7A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Третий Северный</w:t>
            </w:r>
          </w:p>
        </w:tc>
      </w:tr>
      <w:tr w:rsidR="008F6BD7" w:rsidRPr="008F6BD7" w14:paraId="09A7D2D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35D80E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276</w:t>
            </w:r>
          </w:p>
        </w:tc>
        <w:tc>
          <w:tcPr>
            <w:tcW w:w="2719" w:type="dxa"/>
            <w:tcBorders>
              <w:top w:val="nil"/>
              <w:left w:val="nil"/>
              <w:bottom w:val="single" w:sz="4" w:space="0" w:color="auto"/>
              <w:right w:val="single" w:sz="4" w:space="0" w:color="auto"/>
            </w:tcBorders>
            <w:shd w:val="clear" w:color="auto" w:fill="auto"/>
            <w:noWrap/>
            <w:vAlign w:val="center"/>
            <w:hideMark/>
          </w:tcPr>
          <w:p w14:paraId="352793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50D2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9A4D6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Североуральск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63D8A7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2CB6A0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650E33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277</w:t>
            </w:r>
          </w:p>
        </w:tc>
        <w:tc>
          <w:tcPr>
            <w:tcW w:w="2719" w:type="dxa"/>
            <w:tcBorders>
              <w:top w:val="nil"/>
              <w:left w:val="nil"/>
              <w:bottom w:val="single" w:sz="4" w:space="0" w:color="auto"/>
              <w:right w:val="single" w:sz="4" w:space="0" w:color="auto"/>
            </w:tcBorders>
            <w:shd w:val="clear" w:color="auto" w:fill="auto"/>
            <w:noWrap/>
            <w:vAlign w:val="center"/>
            <w:hideMark/>
          </w:tcPr>
          <w:p w14:paraId="68289B2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D5048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F1B955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003C42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Еловка</w:t>
            </w:r>
          </w:p>
        </w:tc>
      </w:tr>
      <w:tr w:rsidR="008F6BD7" w:rsidRPr="008F6BD7" w14:paraId="44F3612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0AFE39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278</w:t>
            </w:r>
          </w:p>
        </w:tc>
        <w:tc>
          <w:tcPr>
            <w:tcW w:w="2719" w:type="dxa"/>
            <w:tcBorders>
              <w:top w:val="nil"/>
              <w:left w:val="nil"/>
              <w:bottom w:val="single" w:sz="4" w:space="0" w:color="auto"/>
              <w:right w:val="single" w:sz="4" w:space="0" w:color="auto"/>
            </w:tcBorders>
            <w:shd w:val="clear" w:color="auto" w:fill="auto"/>
            <w:noWrap/>
            <w:vAlign w:val="center"/>
            <w:hideMark/>
          </w:tcPr>
          <w:p w14:paraId="26BA03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913C76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6D50D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067802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Морозково</w:t>
            </w:r>
          </w:p>
        </w:tc>
      </w:tr>
      <w:tr w:rsidR="008F6BD7" w:rsidRPr="008F6BD7" w14:paraId="044D9F3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7E3B48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279</w:t>
            </w:r>
          </w:p>
        </w:tc>
        <w:tc>
          <w:tcPr>
            <w:tcW w:w="2719" w:type="dxa"/>
            <w:tcBorders>
              <w:top w:val="nil"/>
              <w:left w:val="nil"/>
              <w:bottom w:val="single" w:sz="4" w:space="0" w:color="auto"/>
              <w:right w:val="single" w:sz="4" w:space="0" w:color="auto"/>
            </w:tcBorders>
            <w:shd w:val="clear" w:color="auto" w:fill="auto"/>
            <w:noWrap/>
            <w:vAlign w:val="center"/>
            <w:hideMark/>
          </w:tcPr>
          <w:p w14:paraId="05911C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AFF07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4C54D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702CDE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Поспелкова</w:t>
            </w:r>
          </w:p>
        </w:tc>
      </w:tr>
      <w:tr w:rsidR="008F6BD7" w:rsidRPr="008F6BD7" w14:paraId="3FFFA4A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0E296B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280</w:t>
            </w:r>
          </w:p>
        </w:tc>
        <w:tc>
          <w:tcPr>
            <w:tcW w:w="2719" w:type="dxa"/>
            <w:tcBorders>
              <w:top w:val="nil"/>
              <w:left w:val="nil"/>
              <w:bottom w:val="single" w:sz="4" w:space="0" w:color="auto"/>
              <w:right w:val="single" w:sz="4" w:space="0" w:color="auto"/>
            </w:tcBorders>
            <w:shd w:val="clear" w:color="auto" w:fill="auto"/>
            <w:noWrap/>
            <w:vAlign w:val="center"/>
            <w:hideMark/>
          </w:tcPr>
          <w:p w14:paraId="7FBDB7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39CB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0424E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4AC3437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Семёнова</w:t>
            </w:r>
          </w:p>
        </w:tc>
      </w:tr>
      <w:tr w:rsidR="008F6BD7" w:rsidRPr="008F6BD7" w14:paraId="6ABC773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D5CDA5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281</w:t>
            </w:r>
          </w:p>
        </w:tc>
        <w:tc>
          <w:tcPr>
            <w:tcW w:w="2719" w:type="dxa"/>
            <w:tcBorders>
              <w:top w:val="nil"/>
              <w:left w:val="nil"/>
              <w:bottom w:val="single" w:sz="4" w:space="0" w:color="auto"/>
              <w:right w:val="single" w:sz="4" w:space="0" w:color="auto"/>
            </w:tcBorders>
            <w:shd w:val="clear" w:color="auto" w:fill="auto"/>
            <w:noWrap/>
            <w:vAlign w:val="center"/>
            <w:hideMark/>
          </w:tcPr>
          <w:p w14:paraId="7E30E1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3A22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544D5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2CC709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Вагранская</w:t>
            </w:r>
          </w:p>
        </w:tc>
      </w:tr>
      <w:tr w:rsidR="008F6BD7" w:rsidRPr="008F6BD7" w14:paraId="0DCF9E5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B361AD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282</w:t>
            </w:r>
          </w:p>
        </w:tc>
        <w:tc>
          <w:tcPr>
            <w:tcW w:w="2719" w:type="dxa"/>
            <w:tcBorders>
              <w:top w:val="nil"/>
              <w:left w:val="nil"/>
              <w:bottom w:val="single" w:sz="4" w:space="0" w:color="auto"/>
              <w:right w:val="single" w:sz="4" w:space="0" w:color="auto"/>
            </w:tcBorders>
            <w:shd w:val="clear" w:color="auto" w:fill="auto"/>
            <w:noWrap/>
            <w:vAlign w:val="center"/>
            <w:hideMark/>
          </w:tcPr>
          <w:p w14:paraId="45B0D4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D7A1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A58E2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0EEBF9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Ключевой</w:t>
            </w:r>
          </w:p>
        </w:tc>
      </w:tr>
      <w:tr w:rsidR="008F6BD7" w:rsidRPr="008F6BD7" w14:paraId="1C1689E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0F90B5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283</w:t>
            </w:r>
          </w:p>
        </w:tc>
        <w:tc>
          <w:tcPr>
            <w:tcW w:w="2719" w:type="dxa"/>
            <w:tcBorders>
              <w:top w:val="nil"/>
              <w:left w:val="nil"/>
              <w:bottom w:val="single" w:sz="4" w:space="0" w:color="auto"/>
              <w:right w:val="single" w:sz="4" w:space="0" w:color="auto"/>
            </w:tcBorders>
            <w:shd w:val="clear" w:color="auto" w:fill="auto"/>
            <w:noWrap/>
            <w:vAlign w:val="center"/>
            <w:hideMark/>
          </w:tcPr>
          <w:p w14:paraId="1D3631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3057F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4FCAD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2CAA4B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Красноглинный</w:t>
            </w:r>
          </w:p>
        </w:tc>
      </w:tr>
      <w:tr w:rsidR="008F6BD7" w:rsidRPr="008F6BD7" w14:paraId="6BE2354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7B55C1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284</w:t>
            </w:r>
          </w:p>
        </w:tc>
        <w:tc>
          <w:tcPr>
            <w:tcW w:w="2719" w:type="dxa"/>
            <w:tcBorders>
              <w:top w:val="nil"/>
              <w:left w:val="nil"/>
              <w:bottom w:val="single" w:sz="4" w:space="0" w:color="auto"/>
              <w:right w:val="single" w:sz="4" w:space="0" w:color="auto"/>
            </w:tcBorders>
            <w:shd w:val="clear" w:color="auto" w:fill="auto"/>
            <w:noWrap/>
            <w:vAlign w:val="center"/>
            <w:hideMark/>
          </w:tcPr>
          <w:p w14:paraId="739A3A1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EB3617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2AFF0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729F7F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Красноярка</w:t>
            </w:r>
          </w:p>
        </w:tc>
      </w:tr>
      <w:tr w:rsidR="008F6BD7" w:rsidRPr="008F6BD7" w14:paraId="03E817E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02211F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285</w:t>
            </w:r>
          </w:p>
        </w:tc>
        <w:tc>
          <w:tcPr>
            <w:tcW w:w="2719" w:type="dxa"/>
            <w:tcBorders>
              <w:top w:val="nil"/>
              <w:left w:val="nil"/>
              <w:bottom w:val="single" w:sz="4" w:space="0" w:color="auto"/>
              <w:right w:val="single" w:sz="4" w:space="0" w:color="auto"/>
            </w:tcBorders>
            <w:shd w:val="clear" w:color="auto" w:fill="auto"/>
            <w:noWrap/>
            <w:vAlign w:val="center"/>
            <w:hideMark/>
          </w:tcPr>
          <w:p w14:paraId="161948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01AF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2C41B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485F1C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Первомайский</w:t>
            </w:r>
          </w:p>
        </w:tc>
      </w:tr>
      <w:tr w:rsidR="008F6BD7" w:rsidRPr="008F6BD7" w14:paraId="45C414F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9EA251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286</w:t>
            </w:r>
          </w:p>
        </w:tc>
        <w:tc>
          <w:tcPr>
            <w:tcW w:w="2719" w:type="dxa"/>
            <w:tcBorders>
              <w:top w:val="nil"/>
              <w:left w:val="nil"/>
              <w:bottom w:val="single" w:sz="4" w:space="0" w:color="auto"/>
              <w:right w:val="single" w:sz="4" w:space="0" w:color="auto"/>
            </w:tcBorders>
            <w:shd w:val="clear" w:color="auto" w:fill="auto"/>
            <w:noWrap/>
            <w:vAlign w:val="center"/>
            <w:hideMark/>
          </w:tcPr>
          <w:p w14:paraId="269E40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00AD7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AEB18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080869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Сотрино</w:t>
            </w:r>
          </w:p>
        </w:tc>
      </w:tr>
      <w:tr w:rsidR="008F6BD7" w:rsidRPr="008F6BD7" w14:paraId="6FF39D6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E65FE5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287</w:t>
            </w:r>
          </w:p>
        </w:tc>
        <w:tc>
          <w:tcPr>
            <w:tcW w:w="2719" w:type="dxa"/>
            <w:tcBorders>
              <w:top w:val="nil"/>
              <w:left w:val="nil"/>
              <w:bottom w:val="single" w:sz="4" w:space="0" w:color="auto"/>
              <w:right w:val="single" w:sz="4" w:space="0" w:color="auto"/>
            </w:tcBorders>
            <w:shd w:val="clear" w:color="auto" w:fill="auto"/>
            <w:noWrap/>
            <w:vAlign w:val="center"/>
            <w:hideMark/>
          </w:tcPr>
          <w:p w14:paraId="79D9F2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4144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7E9E8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0397C1D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Филькино</w:t>
            </w:r>
          </w:p>
        </w:tc>
      </w:tr>
      <w:tr w:rsidR="008F6BD7" w:rsidRPr="008F6BD7" w14:paraId="106CE22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FEB86B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288</w:t>
            </w:r>
          </w:p>
        </w:tc>
        <w:tc>
          <w:tcPr>
            <w:tcW w:w="2719" w:type="dxa"/>
            <w:tcBorders>
              <w:top w:val="nil"/>
              <w:left w:val="nil"/>
              <w:bottom w:val="single" w:sz="4" w:space="0" w:color="auto"/>
              <w:right w:val="single" w:sz="4" w:space="0" w:color="auto"/>
            </w:tcBorders>
            <w:shd w:val="clear" w:color="auto" w:fill="auto"/>
            <w:noWrap/>
            <w:vAlign w:val="center"/>
            <w:hideMark/>
          </w:tcPr>
          <w:p w14:paraId="399CCB3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F2CCC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4B319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w:t>
            </w:r>
          </w:p>
        </w:tc>
        <w:tc>
          <w:tcPr>
            <w:tcW w:w="2127" w:type="dxa"/>
            <w:tcBorders>
              <w:top w:val="nil"/>
              <w:left w:val="nil"/>
              <w:bottom w:val="single" w:sz="4" w:space="0" w:color="auto"/>
              <w:right w:val="single" w:sz="4" w:space="0" w:color="auto"/>
            </w:tcBorders>
            <w:shd w:val="clear" w:color="auto" w:fill="auto"/>
            <w:noWrap/>
            <w:vAlign w:val="bottom"/>
            <w:hideMark/>
          </w:tcPr>
          <w:p w14:paraId="65E800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297B27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C2BC3F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289</w:t>
            </w:r>
          </w:p>
        </w:tc>
        <w:tc>
          <w:tcPr>
            <w:tcW w:w="2719" w:type="dxa"/>
            <w:tcBorders>
              <w:top w:val="nil"/>
              <w:left w:val="nil"/>
              <w:bottom w:val="single" w:sz="4" w:space="0" w:color="auto"/>
              <w:right w:val="single" w:sz="4" w:space="0" w:color="auto"/>
            </w:tcBorders>
            <w:shd w:val="clear" w:color="auto" w:fill="auto"/>
            <w:noWrap/>
            <w:vAlign w:val="center"/>
            <w:hideMark/>
          </w:tcPr>
          <w:p w14:paraId="760982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5D28DB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5994BD2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Восточный</w:t>
            </w:r>
          </w:p>
        </w:tc>
        <w:tc>
          <w:tcPr>
            <w:tcW w:w="2127" w:type="dxa"/>
            <w:tcBorders>
              <w:top w:val="nil"/>
              <w:left w:val="nil"/>
              <w:bottom w:val="single" w:sz="4" w:space="0" w:color="auto"/>
              <w:right w:val="single" w:sz="4" w:space="0" w:color="auto"/>
            </w:tcBorders>
            <w:shd w:val="clear" w:color="auto" w:fill="auto"/>
            <w:noWrap/>
            <w:vAlign w:val="bottom"/>
            <w:hideMark/>
          </w:tcPr>
          <w:p w14:paraId="3A29D9D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956882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0A5C45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290</w:t>
            </w:r>
          </w:p>
        </w:tc>
        <w:tc>
          <w:tcPr>
            <w:tcW w:w="2719" w:type="dxa"/>
            <w:tcBorders>
              <w:top w:val="nil"/>
              <w:left w:val="nil"/>
              <w:bottom w:val="single" w:sz="4" w:space="0" w:color="auto"/>
              <w:right w:val="single" w:sz="4" w:space="0" w:color="auto"/>
            </w:tcBorders>
            <w:shd w:val="clear" w:color="auto" w:fill="auto"/>
            <w:noWrap/>
            <w:vAlign w:val="center"/>
            <w:hideMark/>
          </w:tcPr>
          <w:p w14:paraId="3269FA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6AB74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AABFA3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Гари</w:t>
            </w:r>
          </w:p>
        </w:tc>
        <w:tc>
          <w:tcPr>
            <w:tcW w:w="2127" w:type="dxa"/>
            <w:tcBorders>
              <w:top w:val="nil"/>
              <w:left w:val="nil"/>
              <w:bottom w:val="single" w:sz="4" w:space="0" w:color="auto"/>
              <w:right w:val="single" w:sz="4" w:space="0" w:color="auto"/>
            </w:tcBorders>
            <w:shd w:val="clear" w:color="auto" w:fill="auto"/>
            <w:noWrap/>
            <w:vAlign w:val="bottom"/>
            <w:hideMark/>
          </w:tcPr>
          <w:p w14:paraId="52ABF1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4C4246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7B0EE3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291</w:t>
            </w:r>
          </w:p>
        </w:tc>
        <w:tc>
          <w:tcPr>
            <w:tcW w:w="2719" w:type="dxa"/>
            <w:tcBorders>
              <w:top w:val="nil"/>
              <w:left w:val="nil"/>
              <w:bottom w:val="single" w:sz="4" w:space="0" w:color="auto"/>
              <w:right w:val="single" w:sz="4" w:space="0" w:color="auto"/>
            </w:tcBorders>
            <w:shd w:val="clear" w:color="auto" w:fill="auto"/>
            <w:noWrap/>
            <w:vAlign w:val="center"/>
            <w:hideMark/>
          </w:tcPr>
          <w:p w14:paraId="59AFB5D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DF7D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4CF0B2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Кошай</w:t>
            </w:r>
          </w:p>
        </w:tc>
        <w:tc>
          <w:tcPr>
            <w:tcW w:w="2127" w:type="dxa"/>
            <w:tcBorders>
              <w:top w:val="nil"/>
              <w:left w:val="nil"/>
              <w:bottom w:val="single" w:sz="4" w:space="0" w:color="auto"/>
              <w:right w:val="single" w:sz="4" w:space="0" w:color="auto"/>
            </w:tcBorders>
            <w:shd w:val="clear" w:color="auto" w:fill="auto"/>
            <w:noWrap/>
            <w:vAlign w:val="bottom"/>
            <w:hideMark/>
          </w:tcPr>
          <w:p w14:paraId="48F2C6D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4F0017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3B4DFD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292</w:t>
            </w:r>
          </w:p>
        </w:tc>
        <w:tc>
          <w:tcPr>
            <w:tcW w:w="2719" w:type="dxa"/>
            <w:tcBorders>
              <w:top w:val="nil"/>
              <w:left w:val="nil"/>
              <w:bottom w:val="single" w:sz="4" w:space="0" w:color="auto"/>
              <w:right w:val="single" w:sz="4" w:space="0" w:color="auto"/>
            </w:tcBorders>
            <w:shd w:val="clear" w:color="auto" w:fill="auto"/>
            <w:noWrap/>
            <w:vAlign w:val="center"/>
            <w:hideMark/>
          </w:tcPr>
          <w:p w14:paraId="1CFB97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AE212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DF52A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Лебедева</w:t>
            </w:r>
          </w:p>
        </w:tc>
        <w:tc>
          <w:tcPr>
            <w:tcW w:w="2127" w:type="dxa"/>
            <w:tcBorders>
              <w:top w:val="nil"/>
              <w:left w:val="nil"/>
              <w:bottom w:val="single" w:sz="4" w:space="0" w:color="auto"/>
              <w:right w:val="single" w:sz="4" w:space="0" w:color="auto"/>
            </w:tcBorders>
            <w:shd w:val="clear" w:color="auto" w:fill="auto"/>
            <w:noWrap/>
            <w:vAlign w:val="bottom"/>
            <w:hideMark/>
          </w:tcPr>
          <w:p w14:paraId="516AB00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1F43C1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67514E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293</w:t>
            </w:r>
          </w:p>
        </w:tc>
        <w:tc>
          <w:tcPr>
            <w:tcW w:w="2719" w:type="dxa"/>
            <w:tcBorders>
              <w:top w:val="nil"/>
              <w:left w:val="nil"/>
              <w:bottom w:val="single" w:sz="4" w:space="0" w:color="auto"/>
              <w:right w:val="single" w:sz="4" w:space="0" w:color="auto"/>
            </w:tcBorders>
            <w:shd w:val="clear" w:color="auto" w:fill="auto"/>
            <w:noWrap/>
            <w:vAlign w:val="center"/>
            <w:hideMark/>
          </w:tcPr>
          <w:p w14:paraId="54B010F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8720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Гаринский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7E77F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Линты</w:t>
            </w:r>
          </w:p>
        </w:tc>
        <w:tc>
          <w:tcPr>
            <w:tcW w:w="2127" w:type="dxa"/>
            <w:tcBorders>
              <w:top w:val="nil"/>
              <w:left w:val="nil"/>
              <w:bottom w:val="single" w:sz="4" w:space="0" w:color="auto"/>
              <w:right w:val="single" w:sz="4" w:space="0" w:color="auto"/>
            </w:tcBorders>
            <w:shd w:val="clear" w:color="auto" w:fill="auto"/>
            <w:noWrap/>
            <w:vAlign w:val="bottom"/>
            <w:hideMark/>
          </w:tcPr>
          <w:p w14:paraId="4721AC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8226EC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1B2347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294</w:t>
            </w:r>
          </w:p>
        </w:tc>
        <w:tc>
          <w:tcPr>
            <w:tcW w:w="2719" w:type="dxa"/>
            <w:tcBorders>
              <w:top w:val="nil"/>
              <w:left w:val="nil"/>
              <w:bottom w:val="single" w:sz="4" w:space="0" w:color="auto"/>
              <w:right w:val="single" w:sz="4" w:space="0" w:color="auto"/>
            </w:tcBorders>
            <w:shd w:val="clear" w:color="auto" w:fill="auto"/>
            <w:noWrap/>
            <w:vAlign w:val="center"/>
            <w:hideMark/>
          </w:tcPr>
          <w:p w14:paraId="6C92B7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8666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6626E1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Пасынок</w:t>
            </w:r>
          </w:p>
        </w:tc>
        <w:tc>
          <w:tcPr>
            <w:tcW w:w="2127" w:type="dxa"/>
            <w:tcBorders>
              <w:top w:val="nil"/>
              <w:left w:val="nil"/>
              <w:bottom w:val="single" w:sz="4" w:space="0" w:color="auto"/>
              <w:right w:val="single" w:sz="4" w:space="0" w:color="auto"/>
            </w:tcBorders>
            <w:shd w:val="clear" w:color="auto" w:fill="auto"/>
            <w:noWrap/>
            <w:vAlign w:val="bottom"/>
            <w:hideMark/>
          </w:tcPr>
          <w:p w14:paraId="7C9917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EAFF7B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C019FD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295</w:t>
            </w:r>
          </w:p>
        </w:tc>
        <w:tc>
          <w:tcPr>
            <w:tcW w:w="2719" w:type="dxa"/>
            <w:tcBorders>
              <w:top w:val="nil"/>
              <w:left w:val="nil"/>
              <w:bottom w:val="single" w:sz="4" w:space="0" w:color="auto"/>
              <w:right w:val="single" w:sz="4" w:space="0" w:color="auto"/>
            </w:tcBorders>
            <w:shd w:val="clear" w:color="auto" w:fill="auto"/>
            <w:noWrap/>
            <w:vAlign w:val="center"/>
            <w:hideMark/>
          </w:tcPr>
          <w:p w14:paraId="655DCE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B9855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Серовский</w:t>
            </w:r>
          </w:p>
        </w:tc>
        <w:tc>
          <w:tcPr>
            <w:tcW w:w="2268" w:type="dxa"/>
            <w:tcBorders>
              <w:top w:val="nil"/>
              <w:left w:val="nil"/>
              <w:bottom w:val="single" w:sz="4" w:space="0" w:color="auto"/>
              <w:right w:val="single" w:sz="4" w:space="0" w:color="auto"/>
            </w:tcBorders>
            <w:shd w:val="clear" w:color="auto" w:fill="auto"/>
            <w:noWrap/>
            <w:vAlign w:val="center"/>
            <w:hideMark/>
          </w:tcPr>
          <w:p w14:paraId="1A3DC4D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Сосьва</w:t>
            </w:r>
          </w:p>
        </w:tc>
        <w:tc>
          <w:tcPr>
            <w:tcW w:w="2127" w:type="dxa"/>
            <w:tcBorders>
              <w:top w:val="nil"/>
              <w:left w:val="nil"/>
              <w:bottom w:val="single" w:sz="4" w:space="0" w:color="auto"/>
              <w:right w:val="single" w:sz="4" w:space="0" w:color="auto"/>
            </w:tcBorders>
            <w:shd w:val="clear" w:color="auto" w:fill="auto"/>
            <w:noWrap/>
            <w:vAlign w:val="bottom"/>
            <w:hideMark/>
          </w:tcPr>
          <w:p w14:paraId="4EB4F1E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FB0B48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FBE089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296</w:t>
            </w:r>
          </w:p>
        </w:tc>
        <w:tc>
          <w:tcPr>
            <w:tcW w:w="2719" w:type="dxa"/>
            <w:tcBorders>
              <w:top w:val="nil"/>
              <w:left w:val="nil"/>
              <w:bottom w:val="single" w:sz="4" w:space="0" w:color="auto"/>
              <w:right w:val="single" w:sz="4" w:space="0" w:color="auto"/>
            </w:tcBorders>
            <w:shd w:val="clear" w:color="auto" w:fill="auto"/>
            <w:noWrap/>
            <w:vAlign w:val="center"/>
            <w:hideMark/>
          </w:tcPr>
          <w:p w14:paraId="085B25D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C6DB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6D631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62234F9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Лосиный</w:t>
            </w:r>
          </w:p>
        </w:tc>
      </w:tr>
      <w:tr w:rsidR="008F6BD7" w:rsidRPr="008F6BD7" w14:paraId="474D1C3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90AC87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297</w:t>
            </w:r>
          </w:p>
        </w:tc>
        <w:tc>
          <w:tcPr>
            <w:tcW w:w="2719" w:type="dxa"/>
            <w:tcBorders>
              <w:top w:val="nil"/>
              <w:left w:val="nil"/>
              <w:bottom w:val="single" w:sz="4" w:space="0" w:color="auto"/>
              <w:right w:val="single" w:sz="4" w:space="0" w:color="auto"/>
            </w:tcBorders>
            <w:shd w:val="clear" w:color="auto" w:fill="auto"/>
            <w:noWrap/>
            <w:vAlign w:val="center"/>
            <w:hideMark/>
          </w:tcPr>
          <w:p w14:paraId="6DB8FE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0878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8F349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284DAF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Монетный</w:t>
            </w:r>
          </w:p>
        </w:tc>
      </w:tr>
      <w:tr w:rsidR="008F6BD7" w:rsidRPr="008F6BD7" w14:paraId="2659DF3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43F270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298</w:t>
            </w:r>
          </w:p>
        </w:tc>
        <w:tc>
          <w:tcPr>
            <w:tcW w:w="2719" w:type="dxa"/>
            <w:tcBorders>
              <w:top w:val="nil"/>
              <w:left w:val="nil"/>
              <w:bottom w:val="single" w:sz="4" w:space="0" w:color="auto"/>
              <w:right w:val="single" w:sz="4" w:space="0" w:color="auto"/>
            </w:tcBorders>
            <w:shd w:val="clear" w:color="auto" w:fill="auto"/>
            <w:noWrap/>
            <w:vAlign w:val="center"/>
            <w:hideMark/>
          </w:tcPr>
          <w:p w14:paraId="35C8AC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E8F9C6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670ABD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7B7DDB7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Островное</w:t>
            </w:r>
          </w:p>
        </w:tc>
      </w:tr>
      <w:tr w:rsidR="008F6BD7" w:rsidRPr="008F6BD7" w14:paraId="4079CA0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0D6142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299</w:t>
            </w:r>
          </w:p>
        </w:tc>
        <w:tc>
          <w:tcPr>
            <w:tcW w:w="2719" w:type="dxa"/>
            <w:tcBorders>
              <w:top w:val="nil"/>
              <w:left w:val="nil"/>
              <w:bottom w:val="single" w:sz="4" w:space="0" w:color="auto"/>
              <w:right w:val="single" w:sz="4" w:space="0" w:color="auto"/>
            </w:tcBorders>
            <w:shd w:val="clear" w:color="auto" w:fill="auto"/>
            <w:noWrap/>
            <w:vAlign w:val="center"/>
            <w:hideMark/>
          </w:tcPr>
          <w:p w14:paraId="0FD10D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0239E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A7374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0A497E2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Шиловка</w:t>
            </w:r>
          </w:p>
        </w:tc>
      </w:tr>
      <w:tr w:rsidR="008F6BD7" w:rsidRPr="008F6BD7" w14:paraId="0FFD499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B4948C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300</w:t>
            </w:r>
          </w:p>
        </w:tc>
        <w:tc>
          <w:tcPr>
            <w:tcW w:w="2719" w:type="dxa"/>
            <w:tcBorders>
              <w:top w:val="nil"/>
              <w:left w:val="nil"/>
              <w:bottom w:val="single" w:sz="4" w:space="0" w:color="auto"/>
              <w:right w:val="single" w:sz="4" w:space="0" w:color="auto"/>
            </w:tcBorders>
            <w:shd w:val="clear" w:color="auto" w:fill="auto"/>
            <w:noWrap/>
            <w:vAlign w:val="center"/>
            <w:hideMark/>
          </w:tcPr>
          <w:p w14:paraId="657A2EB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B5F31A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E014B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02B5B5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Безречный</w:t>
            </w:r>
          </w:p>
        </w:tc>
      </w:tr>
      <w:tr w:rsidR="008F6BD7" w:rsidRPr="008F6BD7" w14:paraId="34FA2DE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2FC4A6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301</w:t>
            </w:r>
          </w:p>
        </w:tc>
        <w:tc>
          <w:tcPr>
            <w:tcW w:w="2719" w:type="dxa"/>
            <w:tcBorders>
              <w:top w:val="nil"/>
              <w:left w:val="nil"/>
              <w:bottom w:val="single" w:sz="4" w:space="0" w:color="auto"/>
              <w:right w:val="single" w:sz="4" w:space="0" w:color="auto"/>
            </w:tcBorders>
            <w:shd w:val="clear" w:color="auto" w:fill="auto"/>
            <w:noWrap/>
            <w:vAlign w:val="center"/>
            <w:hideMark/>
          </w:tcPr>
          <w:p w14:paraId="23BDF14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DF328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5A232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2A846A9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Зеленый Дол</w:t>
            </w:r>
          </w:p>
        </w:tc>
      </w:tr>
      <w:tr w:rsidR="008F6BD7" w:rsidRPr="008F6BD7" w14:paraId="005393D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CC0955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302</w:t>
            </w:r>
          </w:p>
        </w:tc>
        <w:tc>
          <w:tcPr>
            <w:tcW w:w="2719" w:type="dxa"/>
            <w:tcBorders>
              <w:top w:val="nil"/>
              <w:left w:val="nil"/>
              <w:bottom w:val="single" w:sz="4" w:space="0" w:color="auto"/>
              <w:right w:val="single" w:sz="4" w:space="0" w:color="auto"/>
            </w:tcBorders>
            <w:shd w:val="clear" w:color="auto" w:fill="auto"/>
            <w:noWrap/>
            <w:vAlign w:val="center"/>
            <w:hideMark/>
          </w:tcPr>
          <w:p w14:paraId="032F20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0A10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725B3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1C583E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Кедровка</w:t>
            </w:r>
          </w:p>
        </w:tc>
      </w:tr>
      <w:tr w:rsidR="008F6BD7" w:rsidRPr="008F6BD7" w14:paraId="5D5EC50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15A4BA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303</w:t>
            </w:r>
          </w:p>
        </w:tc>
        <w:tc>
          <w:tcPr>
            <w:tcW w:w="2719" w:type="dxa"/>
            <w:tcBorders>
              <w:top w:val="nil"/>
              <w:left w:val="nil"/>
              <w:bottom w:val="single" w:sz="4" w:space="0" w:color="auto"/>
              <w:right w:val="single" w:sz="4" w:space="0" w:color="auto"/>
            </w:tcBorders>
            <w:shd w:val="clear" w:color="auto" w:fill="auto"/>
            <w:noWrap/>
            <w:vAlign w:val="center"/>
            <w:hideMark/>
          </w:tcPr>
          <w:p w14:paraId="201555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8200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F69D0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0964069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Ключевск</w:t>
            </w:r>
          </w:p>
        </w:tc>
      </w:tr>
      <w:tr w:rsidR="008F6BD7" w:rsidRPr="008F6BD7" w14:paraId="741FABC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7BA3B8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304</w:t>
            </w:r>
          </w:p>
        </w:tc>
        <w:tc>
          <w:tcPr>
            <w:tcW w:w="2719" w:type="dxa"/>
            <w:tcBorders>
              <w:top w:val="nil"/>
              <w:left w:val="nil"/>
              <w:bottom w:val="single" w:sz="4" w:space="0" w:color="auto"/>
              <w:right w:val="single" w:sz="4" w:space="0" w:color="auto"/>
            </w:tcBorders>
            <w:shd w:val="clear" w:color="auto" w:fill="auto"/>
            <w:noWrap/>
            <w:vAlign w:val="center"/>
            <w:hideMark/>
          </w:tcPr>
          <w:p w14:paraId="5E8B29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BCB88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A4353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33E1AFB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Лосиный</w:t>
            </w:r>
          </w:p>
        </w:tc>
      </w:tr>
      <w:tr w:rsidR="008F6BD7" w:rsidRPr="008F6BD7" w14:paraId="63A07AB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E0E652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305</w:t>
            </w:r>
          </w:p>
        </w:tc>
        <w:tc>
          <w:tcPr>
            <w:tcW w:w="2719" w:type="dxa"/>
            <w:tcBorders>
              <w:top w:val="nil"/>
              <w:left w:val="nil"/>
              <w:bottom w:val="single" w:sz="4" w:space="0" w:color="auto"/>
              <w:right w:val="single" w:sz="4" w:space="0" w:color="auto"/>
            </w:tcBorders>
            <w:shd w:val="clear" w:color="auto" w:fill="auto"/>
            <w:noWrap/>
            <w:vAlign w:val="center"/>
            <w:hideMark/>
          </w:tcPr>
          <w:p w14:paraId="094C9F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B8473B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3582DE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68E63C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Лубяной</w:t>
            </w:r>
          </w:p>
        </w:tc>
      </w:tr>
      <w:tr w:rsidR="008F6BD7" w:rsidRPr="008F6BD7" w14:paraId="4904CF2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E8FD66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306</w:t>
            </w:r>
          </w:p>
        </w:tc>
        <w:tc>
          <w:tcPr>
            <w:tcW w:w="2719" w:type="dxa"/>
            <w:tcBorders>
              <w:top w:val="nil"/>
              <w:left w:val="nil"/>
              <w:bottom w:val="single" w:sz="4" w:space="0" w:color="auto"/>
              <w:right w:val="single" w:sz="4" w:space="0" w:color="auto"/>
            </w:tcBorders>
            <w:shd w:val="clear" w:color="auto" w:fill="auto"/>
            <w:noWrap/>
            <w:vAlign w:val="center"/>
            <w:hideMark/>
          </w:tcPr>
          <w:p w14:paraId="0F21222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52832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21B78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22E868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Монетный</w:t>
            </w:r>
          </w:p>
        </w:tc>
      </w:tr>
      <w:tr w:rsidR="008F6BD7" w:rsidRPr="008F6BD7" w14:paraId="5C597C4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88AD86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307</w:t>
            </w:r>
          </w:p>
        </w:tc>
        <w:tc>
          <w:tcPr>
            <w:tcW w:w="2719" w:type="dxa"/>
            <w:tcBorders>
              <w:top w:val="nil"/>
              <w:left w:val="nil"/>
              <w:bottom w:val="single" w:sz="4" w:space="0" w:color="auto"/>
              <w:right w:val="single" w:sz="4" w:space="0" w:color="auto"/>
            </w:tcBorders>
            <w:shd w:val="clear" w:color="auto" w:fill="auto"/>
            <w:noWrap/>
            <w:vAlign w:val="center"/>
            <w:hideMark/>
          </w:tcPr>
          <w:p w14:paraId="619C3F0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2AF36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4C91D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328611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Монетный, тер. п.Транспортный</w:t>
            </w:r>
          </w:p>
        </w:tc>
      </w:tr>
      <w:tr w:rsidR="008F6BD7" w:rsidRPr="008F6BD7" w14:paraId="6D88AA5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0011BB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308</w:t>
            </w:r>
          </w:p>
        </w:tc>
        <w:tc>
          <w:tcPr>
            <w:tcW w:w="2719" w:type="dxa"/>
            <w:tcBorders>
              <w:top w:val="nil"/>
              <w:left w:val="nil"/>
              <w:bottom w:val="single" w:sz="4" w:space="0" w:color="auto"/>
              <w:right w:val="single" w:sz="4" w:space="0" w:color="auto"/>
            </w:tcBorders>
            <w:shd w:val="clear" w:color="auto" w:fill="auto"/>
            <w:noWrap/>
            <w:vAlign w:val="center"/>
            <w:hideMark/>
          </w:tcPr>
          <w:p w14:paraId="7590FB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03698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BF4C2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57CCF9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Монетный, тер. п.Центральный</w:t>
            </w:r>
          </w:p>
        </w:tc>
      </w:tr>
      <w:tr w:rsidR="008F6BD7" w:rsidRPr="008F6BD7" w14:paraId="620A676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EFB1E0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309</w:t>
            </w:r>
          </w:p>
        </w:tc>
        <w:tc>
          <w:tcPr>
            <w:tcW w:w="2719" w:type="dxa"/>
            <w:tcBorders>
              <w:top w:val="nil"/>
              <w:left w:val="nil"/>
              <w:bottom w:val="single" w:sz="4" w:space="0" w:color="auto"/>
              <w:right w:val="single" w:sz="4" w:space="0" w:color="auto"/>
            </w:tcBorders>
            <w:shd w:val="clear" w:color="auto" w:fill="auto"/>
            <w:noWrap/>
            <w:vAlign w:val="center"/>
            <w:hideMark/>
          </w:tcPr>
          <w:p w14:paraId="72BCA1C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9972C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7A468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094CCAB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Октябрьский</w:t>
            </w:r>
          </w:p>
        </w:tc>
      </w:tr>
      <w:tr w:rsidR="008F6BD7" w:rsidRPr="008F6BD7" w14:paraId="62D3221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42D19A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310</w:t>
            </w:r>
          </w:p>
        </w:tc>
        <w:tc>
          <w:tcPr>
            <w:tcW w:w="2719" w:type="dxa"/>
            <w:tcBorders>
              <w:top w:val="nil"/>
              <w:left w:val="nil"/>
              <w:bottom w:val="single" w:sz="4" w:space="0" w:color="auto"/>
              <w:right w:val="single" w:sz="4" w:space="0" w:color="auto"/>
            </w:tcBorders>
            <w:shd w:val="clear" w:color="auto" w:fill="auto"/>
            <w:noWrap/>
            <w:vAlign w:val="center"/>
            <w:hideMark/>
          </w:tcPr>
          <w:p w14:paraId="113F04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99A7A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650FE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1C4374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Островное</w:t>
            </w:r>
          </w:p>
        </w:tc>
      </w:tr>
      <w:tr w:rsidR="008F6BD7" w:rsidRPr="008F6BD7" w14:paraId="2790995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8D0C40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311</w:t>
            </w:r>
          </w:p>
        </w:tc>
        <w:tc>
          <w:tcPr>
            <w:tcW w:w="2719" w:type="dxa"/>
            <w:tcBorders>
              <w:top w:val="nil"/>
              <w:left w:val="nil"/>
              <w:bottom w:val="single" w:sz="4" w:space="0" w:color="auto"/>
              <w:right w:val="single" w:sz="4" w:space="0" w:color="auto"/>
            </w:tcBorders>
            <w:shd w:val="clear" w:color="auto" w:fill="auto"/>
            <w:noWrap/>
            <w:vAlign w:val="center"/>
            <w:hideMark/>
          </w:tcPr>
          <w:p w14:paraId="5BFDD0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332F9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587C0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03E29C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Сарапулка</w:t>
            </w:r>
          </w:p>
        </w:tc>
      </w:tr>
      <w:tr w:rsidR="008F6BD7" w:rsidRPr="008F6BD7" w14:paraId="2C61502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158706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312</w:t>
            </w:r>
          </w:p>
        </w:tc>
        <w:tc>
          <w:tcPr>
            <w:tcW w:w="2719" w:type="dxa"/>
            <w:tcBorders>
              <w:top w:val="nil"/>
              <w:left w:val="nil"/>
              <w:bottom w:val="single" w:sz="4" w:space="0" w:color="auto"/>
              <w:right w:val="single" w:sz="4" w:space="0" w:color="auto"/>
            </w:tcBorders>
            <w:shd w:val="clear" w:color="auto" w:fill="auto"/>
            <w:noWrap/>
            <w:vAlign w:val="center"/>
            <w:hideMark/>
          </w:tcPr>
          <w:p w14:paraId="68DC332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2A300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25D34A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6CB9BB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Солнечный</w:t>
            </w:r>
          </w:p>
        </w:tc>
      </w:tr>
      <w:tr w:rsidR="008F6BD7" w:rsidRPr="008F6BD7" w14:paraId="1297B52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C4D01D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313</w:t>
            </w:r>
          </w:p>
        </w:tc>
        <w:tc>
          <w:tcPr>
            <w:tcW w:w="2719" w:type="dxa"/>
            <w:tcBorders>
              <w:top w:val="nil"/>
              <w:left w:val="nil"/>
              <w:bottom w:val="single" w:sz="4" w:space="0" w:color="auto"/>
              <w:right w:val="single" w:sz="4" w:space="0" w:color="auto"/>
            </w:tcBorders>
            <w:shd w:val="clear" w:color="auto" w:fill="auto"/>
            <w:noWrap/>
            <w:vAlign w:val="center"/>
            <w:hideMark/>
          </w:tcPr>
          <w:p w14:paraId="214CAA3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2AC54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4DF82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2D9A46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Старопышминск</w:t>
            </w:r>
          </w:p>
        </w:tc>
      </w:tr>
      <w:tr w:rsidR="008F6BD7" w:rsidRPr="008F6BD7" w14:paraId="0FA485F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10D1E0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314</w:t>
            </w:r>
          </w:p>
        </w:tc>
        <w:tc>
          <w:tcPr>
            <w:tcW w:w="2719" w:type="dxa"/>
            <w:tcBorders>
              <w:top w:val="nil"/>
              <w:left w:val="nil"/>
              <w:bottom w:val="single" w:sz="4" w:space="0" w:color="auto"/>
              <w:right w:val="single" w:sz="4" w:space="0" w:color="auto"/>
            </w:tcBorders>
            <w:shd w:val="clear" w:color="auto" w:fill="auto"/>
            <w:noWrap/>
            <w:vAlign w:val="center"/>
            <w:hideMark/>
          </w:tcPr>
          <w:p w14:paraId="4F4638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E143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3E4C4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7A5AFC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тер п.БЗСК</w:t>
            </w:r>
          </w:p>
        </w:tc>
      </w:tr>
      <w:tr w:rsidR="008F6BD7" w:rsidRPr="008F6BD7" w14:paraId="14AFC2D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5B3B44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315</w:t>
            </w:r>
          </w:p>
        </w:tc>
        <w:tc>
          <w:tcPr>
            <w:tcW w:w="2719" w:type="dxa"/>
            <w:tcBorders>
              <w:top w:val="nil"/>
              <w:left w:val="nil"/>
              <w:bottom w:val="single" w:sz="4" w:space="0" w:color="auto"/>
              <w:right w:val="single" w:sz="4" w:space="0" w:color="auto"/>
            </w:tcBorders>
            <w:shd w:val="clear" w:color="auto" w:fill="auto"/>
            <w:noWrap/>
            <w:vAlign w:val="center"/>
            <w:hideMark/>
          </w:tcPr>
          <w:p w14:paraId="4A183B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B9D9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AEAE9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010E17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тер. Овощное отделение</w:t>
            </w:r>
          </w:p>
        </w:tc>
      </w:tr>
      <w:tr w:rsidR="008F6BD7" w:rsidRPr="008F6BD7" w14:paraId="2354520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5D3386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316</w:t>
            </w:r>
          </w:p>
        </w:tc>
        <w:tc>
          <w:tcPr>
            <w:tcW w:w="2719" w:type="dxa"/>
            <w:tcBorders>
              <w:top w:val="nil"/>
              <w:left w:val="nil"/>
              <w:bottom w:val="single" w:sz="4" w:space="0" w:color="auto"/>
              <w:right w:val="single" w:sz="4" w:space="0" w:color="auto"/>
            </w:tcBorders>
            <w:shd w:val="clear" w:color="auto" w:fill="auto"/>
            <w:noWrap/>
            <w:vAlign w:val="center"/>
            <w:hideMark/>
          </w:tcPr>
          <w:p w14:paraId="0328B6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BE984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885486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0C3689E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тер. п.Кировский</w:t>
            </w:r>
          </w:p>
        </w:tc>
      </w:tr>
      <w:tr w:rsidR="008F6BD7" w:rsidRPr="008F6BD7" w14:paraId="3C5FB30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4DAE55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317</w:t>
            </w:r>
          </w:p>
        </w:tc>
        <w:tc>
          <w:tcPr>
            <w:tcW w:w="2719" w:type="dxa"/>
            <w:tcBorders>
              <w:top w:val="nil"/>
              <w:left w:val="nil"/>
              <w:bottom w:val="single" w:sz="4" w:space="0" w:color="auto"/>
              <w:right w:val="single" w:sz="4" w:space="0" w:color="auto"/>
            </w:tcBorders>
            <w:shd w:val="clear" w:color="auto" w:fill="auto"/>
            <w:noWrap/>
            <w:vAlign w:val="center"/>
            <w:hideMark/>
          </w:tcPr>
          <w:p w14:paraId="0C9C8F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4370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F3138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2E3EDA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тер. п.Ленинский</w:t>
            </w:r>
          </w:p>
        </w:tc>
      </w:tr>
      <w:tr w:rsidR="008F6BD7" w:rsidRPr="008F6BD7" w14:paraId="2B0F7F9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E63930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318</w:t>
            </w:r>
          </w:p>
        </w:tc>
        <w:tc>
          <w:tcPr>
            <w:tcW w:w="2719" w:type="dxa"/>
            <w:tcBorders>
              <w:top w:val="nil"/>
              <w:left w:val="nil"/>
              <w:bottom w:val="single" w:sz="4" w:space="0" w:color="auto"/>
              <w:right w:val="single" w:sz="4" w:space="0" w:color="auto"/>
            </w:tcBorders>
            <w:shd w:val="clear" w:color="auto" w:fill="auto"/>
            <w:noWrap/>
            <w:vAlign w:val="center"/>
            <w:hideMark/>
          </w:tcPr>
          <w:p w14:paraId="0D0BF6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F270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5D999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17F4F2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тер. п.Первомайский</w:t>
            </w:r>
          </w:p>
        </w:tc>
      </w:tr>
      <w:tr w:rsidR="008F6BD7" w:rsidRPr="008F6BD7" w14:paraId="4E0DB3E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C9D9C8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319</w:t>
            </w:r>
          </w:p>
        </w:tc>
        <w:tc>
          <w:tcPr>
            <w:tcW w:w="2719" w:type="dxa"/>
            <w:tcBorders>
              <w:top w:val="nil"/>
              <w:left w:val="nil"/>
              <w:bottom w:val="single" w:sz="4" w:space="0" w:color="auto"/>
              <w:right w:val="single" w:sz="4" w:space="0" w:color="auto"/>
            </w:tcBorders>
            <w:shd w:val="clear" w:color="auto" w:fill="auto"/>
            <w:noWrap/>
            <w:vAlign w:val="center"/>
            <w:hideMark/>
          </w:tcPr>
          <w:p w14:paraId="158B43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9D2E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B1C28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223E60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5A64B0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EBAFC8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320</w:t>
            </w:r>
          </w:p>
        </w:tc>
        <w:tc>
          <w:tcPr>
            <w:tcW w:w="2719" w:type="dxa"/>
            <w:tcBorders>
              <w:top w:val="nil"/>
              <w:left w:val="nil"/>
              <w:bottom w:val="single" w:sz="4" w:space="0" w:color="auto"/>
              <w:right w:val="single" w:sz="4" w:space="0" w:color="auto"/>
            </w:tcBorders>
            <w:shd w:val="clear" w:color="auto" w:fill="auto"/>
            <w:noWrap/>
            <w:vAlign w:val="center"/>
            <w:hideMark/>
          </w:tcPr>
          <w:p w14:paraId="6676CA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5367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8ABC4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70B0B1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Кедровое</w:t>
            </w:r>
          </w:p>
        </w:tc>
      </w:tr>
      <w:tr w:rsidR="008F6BD7" w:rsidRPr="008F6BD7" w14:paraId="419B80A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799307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321</w:t>
            </w:r>
          </w:p>
        </w:tc>
        <w:tc>
          <w:tcPr>
            <w:tcW w:w="2719" w:type="dxa"/>
            <w:tcBorders>
              <w:top w:val="nil"/>
              <w:left w:val="nil"/>
              <w:bottom w:val="single" w:sz="4" w:space="0" w:color="auto"/>
              <w:right w:val="single" w:sz="4" w:space="0" w:color="auto"/>
            </w:tcBorders>
            <w:shd w:val="clear" w:color="auto" w:fill="auto"/>
            <w:noWrap/>
            <w:vAlign w:val="center"/>
            <w:hideMark/>
          </w:tcPr>
          <w:p w14:paraId="6AE55F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C7F78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143E49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64A5A4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Красный</w:t>
            </w:r>
          </w:p>
        </w:tc>
      </w:tr>
      <w:tr w:rsidR="008F6BD7" w:rsidRPr="008F6BD7" w14:paraId="51B5F63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5A31FC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322</w:t>
            </w:r>
          </w:p>
        </w:tc>
        <w:tc>
          <w:tcPr>
            <w:tcW w:w="2719" w:type="dxa"/>
            <w:tcBorders>
              <w:top w:val="nil"/>
              <w:left w:val="nil"/>
              <w:bottom w:val="single" w:sz="4" w:space="0" w:color="auto"/>
              <w:right w:val="single" w:sz="4" w:space="0" w:color="auto"/>
            </w:tcBorders>
            <w:shd w:val="clear" w:color="auto" w:fill="auto"/>
            <w:noWrap/>
            <w:vAlign w:val="center"/>
            <w:hideMark/>
          </w:tcPr>
          <w:p w14:paraId="5E069C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EB3EB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75AFE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18F388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Уралмашевский лесхоз</w:t>
            </w:r>
          </w:p>
        </w:tc>
      </w:tr>
      <w:tr w:rsidR="008F6BD7" w:rsidRPr="008F6BD7" w14:paraId="231943E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CB28F7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323</w:t>
            </w:r>
          </w:p>
        </w:tc>
        <w:tc>
          <w:tcPr>
            <w:tcW w:w="2719" w:type="dxa"/>
            <w:tcBorders>
              <w:top w:val="nil"/>
              <w:left w:val="nil"/>
              <w:bottom w:val="single" w:sz="4" w:space="0" w:color="auto"/>
              <w:right w:val="single" w:sz="4" w:space="0" w:color="auto"/>
            </w:tcBorders>
            <w:shd w:val="clear" w:color="auto" w:fill="auto"/>
            <w:noWrap/>
            <w:vAlign w:val="center"/>
            <w:hideMark/>
          </w:tcPr>
          <w:p w14:paraId="793798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4E294D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37589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2F27C0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Зеленый Бор</w:t>
            </w:r>
          </w:p>
        </w:tc>
      </w:tr>
      <w:tr w:rsidR="008F6BD7" w:rsidRPr="008F6BD7" w14:paraId="43A2453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B4F1F2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324</w:t>
            </w:r>
          </w:p>
        </w:tc>
        <w:tc>
          <w:tcPr>
            <w:tcW w:w="2719" w:type="dxa"/>
            <w:tcBorders>
              <w:top w:val="nil"/>
              <w:left w:val="nil"/>
              <w:bottom w:val="single" w:sz="4" w:space="0" w:color="auto"/>
              <w:right w:val="single" w:sz="4" w:space="0" w:color="auto"/>
            </w:tcBorders>
            <w:shd w:val="clear" w:color="auto" w:fill="auto"/>
            <w:noWrap/>
            <w:vAlign w:val="center"/>
            <w:hideMark/>
          </w:tcPr>
          <w:p w14:paraId="456B0F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739F1E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500FE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5241DC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Исеть</w:t>
            </w:r>
          </w:p>
        </w:tc>
      </w:tr>
      <w:tr w:rsidR="008F6BD7" w:rsidRPr="008F6BD7" w14:paraId="29DD10D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3463EE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325</w:t>
            </w:r>
          </w:p>
        </w:tc>
        <w:tc>
          <w:tcPr>
            <w:tcW w:w="2719" w:type="dxa"/>
            <w:tcBorders>
              <w:top w:val="nil"/>
              <w:left w:val="nil"/>
              <w:bottom w:val="single" w:sz="4" w:space="0" w:color="auto"/>
              <w:right w:val="single" w:sz="4" w:space="0" w:color="auto"/>
            </w:tcBorders>
            <w:shd w:val="clear" w:color="auto" w:fill="auto"/>
            <w:noWrap/>
            <w:vAlign w:val="center"/>
            <w:hideMark/>
          </w:tcPr>
          <w:p w14:paraId="78E8CBC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DFA9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07683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1DA04E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Кедровое</w:t>
            </w:r>
          </w:p>
        </w:tc>
      </w:tr>
      <w:tr w:rsidR="008F6BD7" w:rsidRPr="008F6BD7" w14:paraId="1C6FA44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0DB125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326</w:t>
            </w:r>
          </w:p>
        </w:tc>
        <w:tc>
          <w:tcPr>
            <w:tcW w:w="2719" w:type="dxa"/>
            <w:tcBorders>
              <w:top w:val="nil"/>
              <w:left w:val="nil"/>
              <w:bottom w:val="single" w:sz="4" w:space="0" w:color="auto"/>
              <w:right w:val="single" w:sz="4" w:space="0" w:color="auto"/>
            </w:tcBorders>
            <w:shd w:val="clear" w:color="auto" w:fill="auto"/>
            <w:noWrap/>
            <w:vAlign w:val="center"/>
            <w:hideMark/>
          </w:tcPr>
          <w:p w14:paraId="0F5A98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1AA6ED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26B93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1404EF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Красный</w:t>
            </w:r>
          </w:p>
        </w:tc>
      </w:tr>
      <w:tr w:rsidR="008F6BD7" w:rsidRPr="008F6BD7" w14:paraId="65515B9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1FECCE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327</w:t>
            </w:r>
          </w:p>
        </w:tc>
        <w:tc>
          <w:tcPr>
            <w:tcW w:w="2719" w:type="dxa"/>
            <w:tcBorders>
              <w:top w:val="nil"/>
              <w:left w:val="nil"/>
              <w:bottom w:val="single" w:sz="4" w:space="0" w:color="auto"/>
              <w:right w:val="single" w:sz="4" w:space="0" w:color="auto"/>
            </w:tcBorders>
            <w:shd w:val="clear" w:color="auto" w:fill="auto"/>
            <w:noWrap/>
            <w:vAlign w:val="center"/>
            <w:hideMark/>
          </w:tcPr>
          <w:p w14:paraId="2706A2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8EABD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06325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66A1B95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Ольховка</w:t>
            </w:r>
          </w:p>
        </w:tc>
      </w:tr>
      <w:tr w:rsidR="008F6BD7" w:rsidRPr="008F6BD7" w14:paraId="56F3C5B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D34514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328</w:t>
            </w:r>
          </w:p>
        </w:tc>
        <w:tc>
          <w:tcPr>
            <w:tcW w:w="2719" w:type="dxa"/>
            <w:tcBorders>
              <w:top w:val="nil"/>
              <w:left w:val="nil"/>
              <w:bottom w:val="single" w:sz="4" w:space="0" w:color="auto"/>
              <w:right w:val="single" w:sz="4" w:space="0" w:color="auto"/>
            </w:tcBorders>
            <w:shd w:val="clear" w:color="auto" w:fill="auto"/>
            <w:noWrap/>
            <w:vAlign w:val="center"/>
            <w:hideMark/>
          </w:tcPr>
          <w:p w14:paraId="5B1FEA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28000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3A057F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295C59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Первомайский</w:t>
            </w:r>
          </w:p>
        </w:tc>
      </w:tr>
      <w:tr w:rsidR="008F6BD7" w:rsidRPr="008F6BD7" w14:paraId="1BD5F81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0F4389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329</w:t>
            </w:r>
          </w:p>
        </w:tc>
        <w:tc>
          <w:tcPr>
            <w:tcW w:w="2719" w:type="dxa"/>
            <w:tcBorders>
              <w:top w:val="nil"/>
              <w:left w:val="nil"/>
              <w:bottom w:val="single" w:sz="4" w:space="0" w:color="auto"/>
              <w:right w:val="single" w:sz="4" w:space="0" w:color="auto"/>
            </w:tcBorders>
            <w:shd w:val="clear" w:color="auto" w:fill="auto"/>
            <w:noWrap/>
            <w:vAlign w:val="center"/>
            <w:hideMark/>
          </w:tcPr>
          <w:p w14:paraId="142D08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A711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A63F2B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37643F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Ромашка</w:t>
            </w:r>
          </w:p>
        </w:tc>
      </w:tr>
      <w:tr w:rsidR="008F6BD7" w:rsidRPr="008F6BD7" w14:paraId="79E042A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A9AE81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330</w:t>
            </w:r>
          </w:p>
        </w:tc>
        <w:tc>
          <w:tcPr>
            <w:tcW w:w="2719" w:type="dxa"/>
            <w:tcBorders>
              <w:top w:val="nil"/>
              <w:left w:val="nil"/>
              <w:bottom w:val="single" w:sz="4" w:space="0" w:color="auto"/>
              <w:right w:val="single" w:sz="4" w:space="0" w:color="auto"/>
            </w:tcBorders>
            <w:shd w:val="clear" w:color="auto" w:fill="auto"/>
            <w:noWrap/>
            <w:vAlign w:val="center"/>
            <w:hideMark/>
          </w:tcPr>
          <w:p w14:paraId="23C77A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A027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912308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09DCE23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Санаторный</w:t>
            </w:r>
          </w:p>
        </w:tc>
      </w:tr>
      <w:tr w:rsidR="008F6BD7" w:rsidRPr="008F6BD7" w14:paraId="1282236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B69201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331</w:t>
            </w:r>
          </w:p>
        </w:tc>
        <w:tc>
          <w:tcPr>
            <w:tcW w:w="2719" w:type="dxa"/>
            <w:tcBorders>
              <w:top w:val="nil"/>
              <w:left w:val="nil"/>
              <w:bottom w:val="single" w:sz="4" w:space="0" w:color="auto"/>
              <w:right w:val="single" w:sz="4" w:space="0" w:color="auto"/>
            </w:tcBorders>
            <w:shd w:val="clear" w:color="auto" w:fill="auto"/>
            <w:noWrap/>
            <w:vAlign w:val="center"/>
            <w:hideMark/>
          </w:tcPr>
          <w:p w14:paraId="7B00C0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EED6D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3B501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020EF2B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Соколовка</w:t>
            </w:r>
          </w:p>
        </w:tc>
      </w:tr>
      <w:tr w:rsidR="008F6BD7" w:rsidRPr="008F6BD7" w14:paraId="75578BF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59621B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332</w:t>
            </w:r>
          </w:p>
        </w:tc>
        <w:tc>
          <w:tcPr>
            <w:tcW w:w="2719" w:type="dxa"/>
            <w:tcBorders>
              <w:top w:val="nil"/>
              <w:left w:val="nil"/>
              <w:bottom w:val="single" w:sz="4" w:space="0" w:color="auto"/>
              <w:right w:val="single" w:sz="4" w:space="0" w:color="auto"/>
            </w:tcBorders>
            <w:shd w:val="clear" w:color="auto" w:fill="auto"/>
            <w:noWrap/>
            <w:vAlign w:val="center"/>
            <w:hideMark/>
          </w:tcPr>
          <w:p w14:paraId="0B97F9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3AD29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BAF08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14EA23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Балтым</w:t>
            </w:r>
          </w:p>
        </w:tc>
      </w:tr>
      <w:tr w:rsidR="008F6BD7" w:rsidRPr="008F6BD7" w14:paraId="038907C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AA17FA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333</w:t>
            </w:r>
          </w:p>
        </w:tc>
        <w:tc>
          <w:tcPr>
            <w:tcW w:w="2719" w:type="dxa"/>
            <w:tcBorders>
              <w:top w:val="nil"/>
              <w:left w:val="nil"/>
              <w:bottom w:val="single" w:sz="4" w:space="0" w:color="auto"/>
              <w:right w:val="single" w:sz="4" w:space="0" w:color="auto"/>
            </w:tcBorders>
            <w:shd w:val="clear" w:color="auto" w:fill="auto"/>
            <w:noWrap/>
            <w:vAlign w:val="center"/>
            <w:hideMark/>
          </w:tcPr>
          <w:p w14:paraId="60AA62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887A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5C523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16E5A8C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Мостовское</w:t>
            </w:r>
          </w:p>
        </w:tc>
      </w:tr>
      <w:tr w:rsidR="008F6BD7" w:rsidRPr="008F6BD7" w14:paraId="52A7EBF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AFB3DB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334</w:t>
            </w:r>
          </w:p>
        </w:tc>
        <w:tc>
          <w:tcPr>
            <w:tcW w:w="2719" w:type="dxa"/>
            <w:tcBorders>
              <w:top w:val="nil"/>
              <w:left w:val="nil"/>
              <w:bottom w:val="single" w:sz="4" w:space="0" w:color="auto"/>
              <w:right w:val="single" w:sz="4" w:space="0" w:color="auto"/>
            </w:tcBorders>
            <w:shd w:val="clear" w:color="auto" w:fill="auto"/>
            <w:noWrap/>
            <w:vAlign w:val="center"/>
            <w:hideMark/>
          </w:tcPr>
          <w:p w14:paraId="537AB3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46F2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DD3EC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361B5C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Мостовское, тер ДОЛ Солнечный</w:t>
            </w:r>
          </w:p>
        </w:tc>
      </w:tr>
      <w:tr w:rsidR="008F6BD7" w:rsidRPr="008F6BD7" w14:paraId="1B8653D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F13486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335</w:t>
            </w:r>
          </w:p>
        </w:tc>
        <w:tc>
          <w:tcPr>
            <w:tcW w:w="2719" w:type="dxa"/>
            <w:tcBorders>
              <w:top w:val="nil"/>
              <w:left w:val="nil"/>
              <w:bottom w:val="single" w:sz="4" w:space="0" w:color="auto"/>
              <w:right w:val="single" w:sz="4" w:space="0" w:color="auto"/>
            </w:tcBorders>
            <w:shd w:val="clear" w:color="auto" w:fill="auto"/>
            <w:noWrap/>
            <w:vAlign w:val="center"/>
            <w:hideMark/>
          </w:tcPr>
          <w:p w14:paraId="71CC84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DF7DB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8B975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3DE880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тер. детский оздоровительный лагерь Селен</w:t>
            </w:r>
          </w:p>
        </w:tc>
      </w:tr>
      <w:tr w:rsidR="008F6BD7" w:rsidRPr="008F6BD7" w14:paraId="083EF4D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B4BFB8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336</w:t>
            </w:r>
          </w:p>
        </w:tc>
        <w:tc>
          <w:tcPr>
            <w:tcW w:w="2719" w:type="dxa"/>
            <w:tcBorders>
              <w:top w:val="nil"/>
              <w:left w:val="nil"/>
              <w:bottom w:val="single" w:sz="4" w:space="0" w:color="auto"/>
              <w:right w:val="single" w:sz="4" w:space="0" w:color="auto"/>
            </w:tcBorders>
            <w:shd w:val="clear" w:color="auto" w:fill="auto"/>
            <w:noWrap/>
            <w:vAlign w:val="center"/>
            <w:hideMark/>
          </w:tcPr>
          <w:p w14:paraId="7CFD7D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CD22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FC2071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c>
          <w:tcPr>
            <w:tcW w:w="2127" w:type="dxa"/>
            <w:tcBorders>
              <w:top w:val="nil"/>
              <w:left w:val="nil"/>
              <w:bottom w:val="single" w:sz="4" w:space="0" w:color="auto"/>
              <w:right w:val="single" w:sz="4" w:space="0" w:color="auto"/>
            </w:tcBorders>
            <w:shd w:val="clear" w:color="auto" w:fill="auto"/>
            <w:noWrap/>
            <w:vAlign w:val="bottom"/>
            <w:hideMark/>
          </w:tcPr>
          <w:p w14:paraId="2195BB4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F022D1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244296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337</w:t>
            </w:r>
          </w:p>
        </w:tc>
        <w:tc>
          <w:tcPr>
            <w:tcW w:w="2719" w:type="dxa"/>
            <w:tcBorders>
              <w:top w:val="nil"/>
              <w:left w:val="nil"/>
              <w:bottom w:val="single" w:sz="4" w:space="0" w:color="auto"/>
              <w:right w:val="single" w:sz="4" w:space="0" w:color="auto"/>
            </w:tcBorders>
            <w:shd w:val="clear" w:color="auto" w:fill="auto"/>
            <w:noWrap/>
            <w:vAlign w:val="center"/>
            <w:hideMark/>
          </w:tcPr>
          <w:p w14:paraId="3BF56F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BB7B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07C81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Красный</w:t>
            </w:r>
          </w:p>
        </w:tc>
        <w:tc>
          <w:tcPr>
            <w:tcW w:w="2127" w:type="dxa"/>
            <w:tcBorders>
              <w:top w:val="nil"/>
              <w:left w:val="nil"/>
              <w:bottom w:val="single" w:sz="4" w:space="0" w:color="auto"/>
              <w:right w:val="single" w:sz="4" w:space="0" w:color="auto"/>
            </w:tcBorders>
            <w:shd w:val="clear" w:color="auto" w:fill="auto"/>
            <w:noWrap/>
            <w:vAlign w:val="bottom"/>
            <w:hideMark/>
          </w:tcPr>
          <w:p w14:paraId="63870CC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Пышма</w:t>
            </w:r>
          </w:p>
        </w:tc>
      </w:tr>
      <w:tr w:rsidR="008F6BD7" w:rsidRPr="008F6BD7" w14:paraId="5087E99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187F24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338</w:t>
            </w:r>
          </w:p>
        </w:tc>
        <w:tc>
          <w:tcPr>
            <w:tcW w:w="2719" w:type="dxa"/>
            <w:tcBorders>
              <w:top w:val="nil"/>
              <w:left w:val="nil"/>
              <w:bottom w:val="single" w:sz="4" w:space="0" w:color="auto"/>
              <w:right w:val="single" w:sz="4" w:space="0" w:color="auto"/>
            </w:tcBorders>
            <w:shd w:val="clear" w:color="auto" w:fill="auto"/>
            <w:noWrap/>
            <w:vAlign w:val="center"/>
            <w:hideMark/>
          </w:tcPr>
          <w:p w14:paraId="7765F5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D8E68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B4161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Среднеуральск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16442D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ГСК N3</w:t>
            </w:r>
          </w:p>
        </w:tc>
      </w:tr>
      <w:tr w:rsidR="008F6BD7" w:rsidRPr="008F6BD7" w14:paraId="107BA5B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919A97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339</w:t>
            </w:r>
          </w:p>
        </w:tc>
        <w:tc>
          <w:tcPr>
            <w:tcW w:w="2719" w:type="dxa"/>
            <w:tcBorders>
              <w:top w:val="nil"/>
              <w:left w:val="nil"/>
              <w:bottom w:val="single" w:sz="4" w:space="0" w:color="auto"/>
              <w:right w:val="single" w:sz="4" w:space="0" w:color="auto"/>
            </w:tcBorders>
            <w:shd w:val="clear" w:color="auto" w:fill="auto"/>
            <w:noWrap/>
            <w:vAlign w:val="center"/>
            <w:hideMark/>
          </w:tcPr>
          <w:p w14:paraId="3887F3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29586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D580E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Среднеуральск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4642EC9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Кирпичный</w:t>
            </w:r>
          </w:p>
        </w:tc>
      </w:tr>
      <w:tr w:rsidR="008F6BD7" w:rsidRPr="008F6BD7" w14:paraId="3038747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2921CA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340</w:t>
            </w:r>
          </w:p>
        </w:tc>
        <w:tc>
          <w:tcPr>
            <w:tcW w:w="2719" w:type="dxa"/>
            <w:tcBorders>
              <w:top w:val="nil"/>
              <w:left w:val="nil"/>
              <w:bottom w:val="single" w:sz="4" w:space="0" w:color="auto"/>
              <w:right w:val="single" w:sz="4" w:space="0" w:color="auto"/>
            </w:tcBorders>
            <w:shd w:val="clear" w:color="auto" w:fill="auto"/>
            <w:noWrap/>
            <w:vAlign w:val="center"/>
            <w:hideMark/>
          </w:tcPr>
          <w:p w14:paraId="6A62EA9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CEA9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64F3CB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Среднеуральск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08DA0D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Коптяки</w:t>
            </w:r>
          </w:p>
        </w:tc>
      </w:tr>
      <w:tr w:rsidR="008F6BD7" w:rsidRPr="008F6BD7" w14:paraId="23A013E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0D9533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341</w:t>
            </w:r>
          </w:p>
        </w:tc>
        <w:tc>
          <w:tcPr>
            <w:tcW w:w="2719" w:type="dxa"/>
            <w:tcBorders>
              <w:top w:val="nil"/>
              <w:left w:val="nil"/>
              <w:bottom w:val="single" w:sz="4" w:space="0" w:color="auto"/>
              <w:right w:val="single" w:sz="4" w:space="0" w:color="auto"/>
            </w:tcBorders>
            <w:shd w:val="clear" w:color="auto" w:fill="auto"/>
            <w:noWrap/>
            <w:vAlign w:val="center"/>
            <w:hideMark/>
          </w:tcPr>
          <w:p w14:paraId="2C598E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2ABE1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6E5313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Среднеуральск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719CB38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комн.2,3,4</w:t>
            </w:r>
          </w:p>
        </w:tc>
      </w:tr>
      <w:tr w:rsidR="008F6BD7" w:rsidRPr="008F6BD7" w14:paraId="09FED53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F285CA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342</w:t>
            </w:r>
          </w:p>
        </w:tc>
        <w:tc>
          <w:tcPr>
            <w:tcW w:w="2719" w:type="dxa"/>
            <w:tcBorders>
              <w:top w:val="nil"/>
              <w:left w:val="nil"/>
              <w:bottom w:val="single" w:sz="4" w:space="0" w:color="auto"/>
              <w:right w:val="single" w:sz="4" w:space="0" w:color="auto"/>
            </w:tcBorders>
            <w:shd w:val="clear" w:color="auto" w:fill="auto"/>
            <w:noWrap/>
            <w:vAlign w:val="center"/>
            <w:hideMark/>
          </w:tcPr>
          <w:p w14:paraId="5A778D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78698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18BDFB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Среднеуральск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2E122A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Кирпичный</w:t>
            </w:r>
          </w:p>
        </w:tc>
      </w:tr>
      <w:tr w:rsidR="008F6BD7" w:rsidRPr="008F6BD7" w14:paraId="7014E68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046E4D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343</w:t>
            </w:r>
          </w:p>
        </w:tc>
        <w:tc>
          <w:tcPr>
            <w:tcW w:w="2719" w:type="dxa"/>
            <w:tcBorders>
              <w:top w:val="nil"/>
              <w:left w:val="nil"/>
              <w:bottom w:val="single" w:sz="4" w:space="0" w:color="auto"/>
              <w:right w:val="single" w:sz="4" w:space="0" w:color="auto"/>
            </w:tcBorders>
            <w:shd w:val="clear" w:color="auto" w:fill="auto"/>
            <w:noWrap/>
            <w:vAlign w:val="center"/>
            <w:hideMark/>
          </w:tcPr>
          <w:p w14:paraId="0AC6E77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BAAEA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6E36C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Среднеуральск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4DB692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D1272D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CDBD37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344</w:t>
            </w:r>
          </w:p>
        </w:tc>
        <w:tc>
          <w:tcPr>
            <w:tcW w:w="2719" w:type="dxa"/>
            <w:tcBorders>
              <w:top w:val="nil"/>
              <w:left w:val="nil"/>
              <w:bottom w:val="single" w:sz="4" w:space="0" w:color="auto"/>
              <w:right w:val="single" w:sz="4" w:space="0" w:color="auto"/>
            </w:tcBorders>
            <w:shd w:val="clear" w:color="auto" w:fill="auto"/>
            <w:noWrap/>
            <w:vAlign w:val="center"/>
            <w:hideMark/>
          </w:tcPr>
          <w:p w14:paraId="484CEF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9938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32912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Екатеринбург</w:t>
            </w:r>
          </w:p>
        </w:tc>
        <w:tc>
          <w:tcPr>
            <w:tcW w:w="2127" w:type="dxa"/>
            <w:tcBorders>
              <w:top w:val="nil"/>
              <w:left w:val="nil"/>
              <w:bottom w:val="single" w:sz="4" w:space="0" w:color="auto"/>
              <w:right w:val="single" w:sz="4" w:space="0" w:color="auto"/>
            </w:tcBorders>
            <w:shd w:val="clear" w:color="auto" w:fill="auto"/>
            <w:noWrap/>
            <w:vAlign w:val="bottom"/>
            <w:hideMark/>
          </w:tcPr>
          <w:p w14:paraId="09B843E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Березит</w:t>
            </w:r>
          </w:p>
        </w:tc>
      </w:tr>
      <w:tr w:rsidR="008F6BD7" w:rsidRPr="008F6BD7" w14:paraId="48DBAB7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7CCDEE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345</w:t>
            </w:r>
          </w:p>
        </w:tc>
        <w:tc>
          <w:tcPr>
            <w:tcW w:w="2719" w:type="dxa"/>
            <w:tcBorders>
              <w:top w:val="nil"/>
              <w:left w:val="nil"/>
              <w:bottom w:val="single" w:sz="4" w:space="0" w:color="auto"/>
              <w:right w:val="single" w:sz="4" w:space="0" w:color="auto"/>
            </w:tcBorders>
            <w:shd w:val="clear" w:color="auto" w:fill="auto"/>
            <w:noWrap/>
            <w:vAlign w:val="center"/>
            <w:hideMark/>
          </w:tcPr>
          <w:p w14:paraId="1990F9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9C9F1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34093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Екатеринбург</w:t>
            </w:r>
          </w:p>
        </w:tc>
        <w:tc>
          <w:tcPr>
            <w:tcW w:w="2127" w:type="dxa"/>
            <w:tcBorders>
              <w:top w:val="nil"/>
              <w:left w:val="nil"/>
              <w:bottom w:val="single" w:sz="4" w:space="0" w:color="auto"/>
              <w:right w:val="single" w:sz="4" w:space="0" w:color="auto"/>
            </w:tcBorders>
            <w:shd w:val="clear" w:color="auto" w:fill="auto"/>
            <w:noWrap/>
            <w:vAlign w:val="bottom"/>
            <w:hideMark/>
          </w:tcPr>
          <w:p w14:paraId="5F5B33B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Шувакиш</w:t>
            </w:r>
          </w:p>
        </w:tc>
      </w:tr>
      <w:tr w:rsidR="008F6BD7" w:rsidRPr="008F6BD7" w14:paraId="65BB6B7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E4D65E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346</w:t>
            </w:r>
          </w:p>
        </w:tc>
        <w:tc>
          <w:tcPr>
            <w:tcW w:w="2719" w:type="dxa"/>
            <w:tcBorders>
              <w:top w:val="nil"/>
              <w:left w:val="nil"/>
              <w:bottom w:val="single" w:sz="4" w:space="0" w:color="auto"/>
              <w:right w:val="single" w:sz="4" w:space="0" w:color="auto"/>
            </w:tcBorders>
            <w:shd w:val="clear" w:color="auto" w:fill="auto"/>
            <w:noWrap/>
            <w:vAlign w:val="center"/>
            <w:hideMark/>
          </w:tcPr>
          <w:p w14:paraId="6A4BCDF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929AE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F2AD81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Екатеринбург</w:t>
            </w:r>
          </w:p>
        </w:tc>
        <w:tc>
          <w:tcPr>
            <w:tcW w:w="2127" w:type="dxa"/>
            <w:tcBorders>
              <w:top w:val="nil"/>
              <w:left w:val="nil"/>
              <w:bottom w:val="single" w:sz="4" w:space="0" w:color="auto"/>
              <w:right w:val="single" w:sz="4" w:space="0" w:color="auto"/>
            </w:tcBorders>
            <w:shd w:val="clear" w:color="auto" w:fill="auto"/>
            <w:noWrap/>
            <w:vAlign w:val="bottom"/>
            <w:hideMark/>
          </w:tcPr>
          <w:p w14:paraId="39B166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Шувакиш</w:t>
            </w:r>
          </w:p>
        </w:tc>
      </w:tr>
      <w:tr w:rsidR="008F6BD7" w:rsidRPr="008F6BD7" w14:paraId="69BC24C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216451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347</w:t>
            </w:r>
          </w:p>
        </w:tc>
        <w:tc>
          <w:tcPr>
            <w:tcW w:w="2719" w:type="dxa"/>
            <w:tcBorders>
              <w:top w:val="nil"/>
              <w:left w:val="nil"/>
              <w:bottom w:val="single" w:sz="4" w:space="0" w:color="auto"/>
              <w:right w:val="single" w:sz="4" w:space="0" w:color="auto"/>
            </w:tcBorders>
            <w:shd w:val="clear" w:color="auto" w:fill="auto"/>
            <w:noWrap/>
            <w:vAlign w:val="center"/>
            <w:hideMark/>
          </w:tcPr>
          <w:p w14:paraId="0B6558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9F481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418EC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Екатеринбург</w:t>
            </w:r>
          </w:p>
        </w:tc>
        <w:tc>
          <w:tcPr>
            <w:tcW w:w="2127" w:type="dxa"/>
            <w:tcBorders>
              <w:top w:val="nil"/>
              <w:left w:val="nil"/>
              <w:bottom w:val="single" w:sz="4" w:space="0" w:color="auto"/>
              <w:right w:val="single" w:sz="4" w:space="0" w:color="auto"/>
            </w:tcBorders>
            <w:shd w:val="clear" w:color="auto" w:fill="auto"/>
            <w:noWrap/>
            <w:vAlign w:val="bottom"/>
            <w:hideMark/>
          </w:tcPr>
          <w:p w14:paraId="0B341F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ст.Аппаратная</w:t>
            </w:r>
          </w:p>
        </w:tc>
      </w:tr>
      <w:tr w:rsidR="008F6BD7" w:rsidRPr="008F6BD7" w14:paraId="18854F5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1DC718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348</w:t>
            </w:r>
          </w:p>
        </w:tc>
        <w:tc>
          <w:tcPr>
            <w:tcW w:w="2719" w:type="dxa"/>
            <w:tcBorders>
              <w:top w:val="nil"/>
              <w:left w:val="nil"/>
              <w:bottom w:val="single" w:sz="4" w:space="0" w:color="auto"/>
              <w:right w:val="single" w:sz="4" w:space="0" w:color="auto"/>
            </w:tcBorders>
            <w:shd w:val="clear" w:color="auto" w:fill="auto"/>
            <w:noWrap/>
            <w:vAlign w:val="center"/>
            <w:hideMark/>
          </w:tcPr>
          <w:p w14:paraId="30FD77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6E8FED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33842C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Арамиль</w:t>
            </w:r>
          </w:p>
        </w:tc>
        <w:tc>
          <w:tcPr>
            <w:tcW w:w="2127" w:type="dxa"/>
            <w:tcBorders>
              <w:top w:val="nil"/>
              <w:left w:val="nil"/>
              <w:bottom w:val="single" w:sz="4" w:space="0" w:color="auto"/>
              <w:right w:val="single" w:sz="4" w:space="0" w:color="auto"/>
            </w:tcBorders>
            <w:shd w:val="clear" w:color="auto" w:fill="auto"/>
            <w:noWrap/>
            <w:vAlign w:val="bottom"/>
            <w:hideMark/>
          </w:tcPr>
          <w:p w14:paraId="709ED6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459C69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D41880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349</w:t>
            </w:r>
          </w:p>
        </w:tc>
        <w:tc>
          <w:tcPr>
            <w:tcW w:w="2719" w:type="dxa"/>
            <w:tcBorders>
              <w:top w:val="nil"/>
              <w:left w:val="nil"/>
              <w:bottom w:val="single" w:sz="4" w:space="0" w:color="auto"/>
              <w:right w:val="single" w:sz="4" w:space="0" w:color="auto"/>
            </w:tcBorders>
            <w:shd w:val="clear" w:color="auto" w:fill="auto"/>
            <w:noWrap/>
            <w:vAlign w:val="center"/>
            <w:hideMark/>
          </w:tcPr>
          <w:p w14:paraId="660D7D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EA46B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74B814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Большое Седельниково</w:t>
            </w:r>
          </w:p>
        </w:tc>
        <w:tc>
          <w:tcPr>
            <w:tcW w:w="2127" w:type="dxa"/>
            <w:tcBorders>
              <w:top w:val="nil"/>
              <w:left w:val="nil"/>
              <w:bottom w:val="single" w:sz="4" w:space="0" w:color="auto"/>
              <w:right w:val="single" w:sz="4" w:space="0" w:color="auto"/>
            </w:tcBorders>
            <w:shd w:val="clear" w:color="auto" w:fill="auto"/>
            <w:noWrap/>
            <w:vAlign w:val="bottom"/>
            <w:hideMark/>
          </w:tcPr>
          <w:p w14:paraId="550678E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82659C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3241B9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350</w:t>
            </w:r>
          </w:p>
        </w:tc>
        <w:tc>
          <w:tcPr>
            <w:tcW w:w="2719" w:type="dxa"/>
            <w:tcBorders>
              <w:top w:val="nil"/>
              <w:left w:val="nil"/>
              <w:bottom w:val="single" w:sz="4" w:space="0" w:color="auto"/>
              <w:right w:val="single" w:sz="4" w:space="0" w:color="auto"/>
            </w:tcBorders>
            <w:shd w:val="clear" w:color="auto" w:fill="auto"/>
            <w:noWrap/>
            <w:vAlign w:val="center"/>
            <w:hideMark/>
          </w:tcPr>
          <w:p w14:paraId="0B436B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8248E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532CA3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Большой Исток</w:t>
            </w:r>
          </w:p>
        </w:tc>
        <w:tc>
          <w:tcPr>
            <w:tcW w:w="2127" w:type="dxa"/>
            <w:tcBorders>
              <w:top w:val="nil"/>
              <w:left w:val="nil"/>
              <w:bottom w:val="single" w:sz="4" w:space="0" w:color="auto"/>
              <w:right w:val="single" w:sz="4" w:space="0" w:color="auto"/>
            </w:tcBorders>
            <w:shd w:val="clear" w:color="auto" w:fill="auto"/>
            <w:noWrap/>
            <w:vAlign w:val="bottom"/>
            <w:hideMark/>
          </w:tcPr>
          <w:p w14:paraId="088457B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08C819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250088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351</w:t>
            </w:r>
          </w:p>
        </w:tc>
        <w:tc>
          <w:tcPr>
            <w:tcW w:w="2719" w:type="dxa"/>
            <w:tcBorders>
              <w:top w:val="nil"/>
              <w:left w:val="nil"/>
              <w:bottom w:val="single" w:sz="4" w:space="0" w:color="auto"/>
              <w:right w:val="single" w:sz="4" w:space="0" w:color="auto"/>
            </w:tcBorders>
            <w:shd w:val="clear" w:color="auto" w:fill="auto"/>
            <w:noWrap/>
            <w:vAlign w:val="center"/>
            <w:hideMark/>
          </w:tcPr>
          <w:p w14:paraId="636320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CE0783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7A7209F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Двуреченск</w:t>
            </w:r>
          </w:p>
        </w:tc>
        <w:tc>
          <w:tcPr>
            <w:tcW w:w="2127" w:type="dxa"/>
            <w:tcBorders>
              <w:top w:val="nil"/>
              <w:left w:val="nil"/>
              <w:bottom w:val="single" w:sz="4" w:space="0" w:color="auto"/>
              <w:right w:val="single" w:sz="4" w:space="0" w:color="auto"/>
            </w:tcBorders>
            <w:shd w:val="clear" w:color="auto" w:fill="auto"/>
            <w:noWrap/>
            <w:vAlign w:val="bottom"/>
            <w:hideMark/>
          </w:tcPr>
          <w:p w14:paraId="03F607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73866B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9536D3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352</w:t>
            </w:r>
          </w:p>
        </w:tc>
        <w:tc>
          <w:tcPr>
            <w:tcW w:w="2719" w:type="dxa"/>
            <w:tcBorders>
              <w:top w:val="nil"/>
              <w:left w:val="nil"/>
              <w:bottom w:val="single" w:sz="4" w:space="0" w:color="auto"/>
              <w:right w:val="single" w:sz="4" w:space="0" w:color="auto"/>
            </w:tcBorders>
            <w:shd w:val="clear" w:color="auto" w:fill="auto"/>
            <w:noWrap/>
            <w:vAlign w:val="center"/>
            <w:hideMark/>
          </w:tcPr>
          <w:p w14:paraId="1092CE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AF58D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94E977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Ключи</w:t>
            </w:r>
          </w:p>
        </w:tc>
        <w:tc>
          <w:tcPr>
            <w:tcW w:w="2127" w:type="dxa"/>
            <w:tcBorders>
              <w:top w:val="nil"/>
              <w:left w:val="nil"/>
              <w:bottom w:val="single" w:sz="4" w:space="0" w:color="auto"/>
              <w:right w:val="single" w:sz="4" w:space="0" w:color="auto"/>
            </w:tcBorders>
            <w:shd w:val="clear" w:color="auto" w:fill="auto"/>
            <w:noWrap/>
            <w:vAlign w:val="bottom"/>
            <w:hideMark/>
          </w:tcPr>
          <w:p w14:paraId="07168D5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F2D38D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9CA6CB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353</w:t>
            </w:r>
          </w:p>
        </w:tc>
        <w:tc>
          <w:tcPr>
            <w:tcW w:w="2719" w:type="dxa"/>
            <w:tcBorders>
              <w:top w:val="nil"/>
              <w:left w:val="nil"/>
              <w:bottom w:val="single" w:sz="4" w:space="0" w:color="auto"/>
              <w:right w:val="single" w:sz="4" w:space="0" w:color="auto"/>
            </w:tcBorders>
            <w:shd w:val="clear" w:color="auto" w:fill="auto"/>
            <w:noWrap/>
            <w:vAlign w:val="center"/>
            <w:hideMark/>
          </w:tcPr>
          <w:p w14:paraId="05B8FB8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4961E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2E0E47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Патруши</w:t>
            </w:r>
          </w:p>
        </w:tc>
        <w:tc>
          <w:tcPr>
            <w:tcW w:w="2127" w:type="dxa"/>
            <w:tcBorders>
              <w:top w:val="nil"/>
              <w:left w:val="nil"/>
              <w:bottom w:val="single" w:sz="4" w:space="0" w:color="auto"/>
              <w:right w:val="single" w:sz="4" w:space="0" w:color="auto"/>
            </w:tcBorders>
            <w:shd w:val="clear" w:color="auto" w:fill="auto"/>
            <w:noWrap/>
            <w:vAlign w:val="bottom"/>
            <w:hideMark/>
          </w:tcPr>
          <w:p w14:paraId="74EB3A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7E7F1C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4E9A63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354</w:t>
            </w:r>
          </w:p>
        </w:tc>
        <w:tc>
          <w:tcPr>
            <w:tcW w:w="2719" w:type="dxa"/>
            <w:tcBorders>
              <w:top w:val="nil"/>
              <w:left w:val="nil"/>
              <w:bottom w:val="single" w:sz="4" w:space="0" w:color="auto"/>
              <w:right w:val="single" w:sz="4" w:space="0" w:color="auto"/>
            </w:tcBorders>
            <w:shd w:val="clear" w:color="auto" w:fill="auto"/>
            <w:noWrap/>
            <w:vAlign w:val="center"/>
            <w:hideMark/>
          </w:tcPr>
          <w:p w14:paraId="129B0C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139DB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3A0759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Арти</w:t>
            </w:r>
          </w:p>
        </w:tc>
        <w:tc>
          <w:tcPr>
            <w:tcW w:w="2127" w:type="dxa"/>
            <w:tcBorders>
              <w:top w:val="nil"/>
              <w:left w:val="nil"/>
              <w:bottom w:val="single" w:sz="4" w:space="0" w:color="auto"/>
              <w:right w:val="single" w:sz="4" w:space="0" w:color="auto"/>
            </w:tcBorders>
            <w:shd w:val="clear" w:color="auto" w:fill="auto"/>
            <w:noWrap/>
            <w:vAlign w:val="bottom"/>
            <w:hideMark/>
          </w:tcPr>
          <w:p w14:paraId="3DCC0B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EF55BB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833B05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355</w:t>
            </w:r>
          </w:p>
        </w:tc>
        <w:tc>
          <w:tcPr>
            <w:tcW w:w="2719" w:type="dxa"/>
            <w:tcBorders>
              <w:top w:val="nil"/>
              <w:left w:val="nil"/>
              <w:bottom w:val="single" w:sz="4" w:space="0" w:color="auto"/>
              <w:right w:val="single" w:sz="4" w:space="0" w:color="auto"/>
            </w:tcBorders>
            <w:shd w:val="clear" w:color="auto" w:fill="auto"/>
            <w:noWrap/>
            <w:vAlign w:val="center"/>
            <w:hideMark/>
          </w:tcPr>
          <w:p w14:paraId="7200F1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349A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21F3B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Манчаж</w:t>
            </w:r>
          </w:p>
        </w:tc>
        <w:tc>
          <w:tcPr>
            <w:tcW w:w="2127" w:type="dxa"/>
            <w:tcBorders>
              <w:top w:val="nil"/>
              <w:left w:val="nil"/>
              <w:bottom w:val="single" w:sz="4" w:space="0" w:color="auto"/>
              <w:right w:val="single" w:sz="4" w:space="0" w:color="auto"/>
            </w:tcBorders>
            <w:shd w:val="clear" w:color="auto" w:fill="auto"/>
            <w:noWrap/>
            <w:vAlign w:val="bottom"/>
            <w:hideMark/>
          </w:tcPr>
          <w:p w14:paraId="634667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F6C4D5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5CC99E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356</w:t>
            </w:r>
          </w:p>
        </w:tc>
        <w:tc>
          <w:tcPr>
            <w:tcW w:w="2719" w:type="dxa"/>
            <w:tcBorders>
              <w:top w:val="nil"/>
              <w:left w:val="nil"/>
              <w:bottom w:val="single" w:sz="4" w:space="0" w:color="auto"/>
              <w:right w:val="single" w:sz="4" w:space="0" w:color="auto"/>
            </w:tcBorders>
            <w:shd w:val="clear" w:color="auto" w:fill="auto"/>
            <w:noWrap/>
            <w:vAlign w:val="center"/>
            <w:hideMark/>
          </w:tcPr>
          <w:p w14:paraId="553826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61B8E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A2B9F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Пантелейково</w:t>
            </w:r>
          </w:p>
        </w:tc>
        <w:tc>
          <w:tcPr>
            <w:tcW w:w="2127" w:type="dxa"/>
            <w:tcBorders>
              <w:top w:val="nil"/>
              <w:left w:val="nil"/>
              <w:bottom w:val="single" w:sz="4" w:space="0" w:color="auto"/>
              <w:right w:val="single" w:sz="4" w:space="0" w:color="auto"/>
            </w:tcBorders>
            <w:shd w:val="clear" w:color="auto" w:fill="auto"/>
            <w:noWrap/>
            <w:vAlign w:val="bottom"/>
            <w:hideMark/>
          </w:tcPr>
          <w:p w14:paraId="069BBB4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5F5838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8DECA9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357</w:t>
            </w:r>
          </w:p>
        </w:tc>
        <w:tc>
          <w:tcPr>
            <w:tcW w:w="2719" w:type="dxa"/>
            <w:tcBorders>
              <w:top w:val="nil"/>
              <w:left w:val="nil"/>
              <w:bottom w:val="single" w:sz="4" w:space="0" w:color="auto"/>
              <w:right w:val="single" w:sz="4" w:space="0" w:color="auto"/>
            </w:tcBorders>
            <w:shd w:val="clear" w:color="auto" w:fill="auto"/>
            <w:noWrap/>
            <w:vAlign w:val="center"/>
            <w:hideMark/>
          </w:tcPr>
          <w:p w14:paraId="360E8BC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14F6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A2E84B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Поташка</w:t>
            </w:r>
          </w:p>
        </w:tc>
        <w:tc>
          <w:tcPr>
            <w:tcW w:w="2127" w:type="dxa"/>
            <w:tcBorders>
              <w:top w:val="nil"/>
              <w:left w:val="nil"/>
              <w:bottom w:val="single" w:sz="4" w:space="0" w:color="auto"/>
              <w:right w:val="single" w:sz="4" w:space="0" w:color="auto"/>
            </w:tcBorders>
            <w:shd w:val="clear" w:color="auto" w:fill="auto"/>
            <w:noWrap/>
            <w:vAlign w:val="bottom"/>
            <w:hideMark/>
          </w:tcPr>
          <w:p w14:paraId="55A640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B49475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6C2BAD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358</w:t>
            </w:r>
          </w:p>
        </w:tc>
        <w:tc>
          <w:tcPr>
            <w:tcW w:w="2719" w:type="dxa"/>
            <w:tcBorders>
              <w:top w:val="nil"/>
              <w:left w:val="nil"/>
              <w:bottom w:val="single" w:sz="4" w:space="0" w:color="auto"/>
              <w:right w:val="single" w:sz="4" w:space="0" w:color="auto"/>
            </w:tcBorders>
            <w:shd w:val="clear" w:color="auto" w:fill="auto"/>
            <w:noWrap/>
            <w:vAlign w:val="center"/>
            <w:hideMark/>
          </w:tcPr>
          <w:p w14:paraId="47868ED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21B10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Артинский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7924AB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Сажино</w:t>
            </w:r>
          </w:p>
        </w:tc>
        <w:tc>
          <w:tcPr>
            <w:tcW w:w="2127" w:type="dxa"/>
            <w:tcBorders>
              <w:top w:val="nil"/>
              <w:left w:val="nil"/>
              <w:bottom w:val="single" w:sz="4" w:space="0" w:color="auto"/>
              <w:right w:val="single" w:sz="4" w:space="0" w:color="auto"/>
            </w:tcBorders>
            <w:shd w:val="clear" w:color="auto" w:fill="auto"/>
            <w:noWrap/>
            <w:vAlign w:val="bottom"/>
            <w:hideMark/>
          </w:tcPr>
          <w:p w14:paraId="4249262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DC4B3A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543802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359</w:t>
            </w:r>
          </w:p>
        </w:tc>
        <w:tc>
          <w:tcPr>
            <w:tcW w:w="2719" w:type="dxa"/>
            <w:tcBorders>
              <w:top w:val="nil"/>
              <w:left w:val="nil"/>
              <w:bottom w:val="single" w:sz="4" w:space="0" w:color="auto"/>
              <w:right w:val="single" w:sz="4" w:space="0" w:color="auto"/>
            </w:tcBorders>
            <w:shd w:val="clear" w:color="auto" w:fill="auto"/>
            <w:noWrap/>
            <w:vAlign w:val="center"/>
            <w:hideMark/>
          </w:tcPr>
          <w:p w14:paraId="5998D3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E772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81A9B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Брод</w:t>
            </w:r>
          </w:p>
        </w:tc>
        <w:tc>
          <w:tcPr>
            <w:tcW w:w="2127" w:type="dxa"/>
            <w:tcBorders>
              <w:top w:val="nil"/>
              <w:left w:val="nil"/>
              <w:bottom w:val="single" w:sz="4" w:space="0" w:color="auto"/>
              <w:right w:val="single" w:sz="4" w:space="0" w:color="auto"/>
            </w:tcBorders>
            <w:shd w:val="clear" w:color="auto" w:fill="auto"/>
            <w:noWrap/>
            <w:vAlign w:val="bottom"/>
            <w:hideMark/>
          </w:tcPr>
          <w:p w14:paraId="7FC7599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45B79D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E2DA1C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360</w:t>
            </w:r>
          </w:p>
        </w:tc>
        <w:tc>
          <w:tcPr>
            <w:tcW w:w="2719" w:type="dxa"/>
            <w:tcBorders>
              <w:top w:val="nil"/>
              <w:left w:val="nil"/>
              <w:bottom w:val="single" w:sz="4" w:space="0" w:color="auto"/>
              <w:right w:val="single" w:sz="4" w:space="0" w:color="auto"/>
            </w:tcBorders>
            <w:shd w:val="clear" w:color="auto" w:fill="auto"/>
            <w:noWrap/>
            <w:vAlign w:val="center"/>
            <w:hideMark/>
          </w:tcPr>
          <w:p w14:paraId="57A436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1C798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124293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Каменск-Уральский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134E0D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Монастырка</w:t>
            </w:r>
          </w:p>
        </w:tc>
      </w:tr>
      <w:tr w:rsidR="008F6BD7" w:rsidRPr="008F6BD7" w14:paraId="71C8BA0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45E23C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361</w:t>
            </w:r>
          </w:p>
        </w:tc>
        <w:tc>
          <w:tcPr>
            <w:tcW w:w="2719" w:type="dxa"/>
            <w:tcBorders>
              <w:top w:val="nil"/>
              <w:left w:val="nil"/>
              <w:bottom w:val="single" w:sz="4" w:space="0" w:color="auto"/>
              <w:right w:val="single" w:sz="4" w:space="0" w:color="auto"/>
            </w:tcBorders>
            <w:shd w:val="clear" w:color="auto" w:fill="auto"/>
            <w:noWrap/>
            <w:vAlign w:val="center"/>
            <w:hideMark/>
          </w:tcPr>
          <w:p w14:paraId="1A8FF1C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F3BEAC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8AB0C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Каменск-Уральский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35073D5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Новый Завод</w:t>
            </w:r>
          </w:p>
        </w:tc>
      </w:tr>
      <w:tr w:rsidR="008F6BD7" w:rsidRPr="008F6BD7" w14:paraId="21E3E43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C95515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362</w:t>
            </w:r>
          </w:p>
        </w:tc>
        <w:tc>
          <w:tcPr>
            <w:tcW w:w="2719" w:type="dxa"/>
            <w:tcBorders>
              <w:top w:val="nil"/>
              <w:left w:val="nil"/>
              <w:bottom w:val="single" w:sz="4" w:space="0" w:color="auto"/>
              <w:right w:val="single" w:sz="4" w:space="0" w:color="auto"/>
            </w:tcBorders>
            <w:shd w:val="clear" w:color="auto" w:fill="auto"/>
            <w:noWrap/>
            <w:vAlign w:val="center"/>
            <w:hideMark/>
          </w:tcPr>
          <w:p w14:paraId="475E7C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EE6AA8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228BF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Каменск-Уральский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304D55D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11C533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EB6DF2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363</w:t>
            </w:r>
          </w:p>
        </w:tc>
        <w:tc>
          <w:tcPr>
            <w:tcW w:w="2719" w:type="dxa"/>
            <w:tcBorders>
              <w:top w:val="nil"/>
              <w:left w:val="nil"/>
              <w:bottom w:val="single" w:sz="4" w:space="0" w:color="auto"/>
              <w:right w:val="single" w:sz="4" w:space="0" w:color="auto"/>
            </w:tcBorders>
            <w:shd w:val="clear" w:color="auto" w:fill="auto"/>
            <w:noWrap/>
            <w:vAlign w:val="center"/>
            <w:hideMark/>
          </w:tcPr>
          <w:p w14:paraId="089BDE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EBFD7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0B0F4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Колчедан</w:t>
            </w:r>
          </w:p>
        </w:tc>
        <w:tc>
          <w:tcPr>
            <w:tcW w:w="2127" w:type="dxa"/>
            <w:tcBorders>
              <w:top w:val="nil"/>
              <w:left w:val="nil"/>
              <w:bottom w:val="single" w:sz="4" w:space="0" w:color="auto"/>
              <w:right w:val="single" w:sz="4" w:space="0" w:color="auto"/>
            </w:tcBorders>
            <w:shd w:val="clear" w:color="auto" w:fill="auto"/>
            <w:noWrap/>
            <w:vAlign w:val="bottom"/>
            <w:hideMark/>
          </w:tcPr>
          <w:p w14:paraId="1F9E25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AE1C32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6B1E12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364</w:t>
            </w:r>
          </w:p>
        </w:tc>
        <w:tc>
          <w:tcPr>
            <w:tcW w:w="2719" w:type="dxa"/>
            <w:tcBorders>
              <w:top w:val="nil"/>
              <w:left w:val="nil"/>
              <w:bottom w:val="single" w:sz="4" w:space="0" w:color="auto"/>
              <w:right w:val="single" w:sz="4" w:space="0" w:color="auto"/>
            </w:tcBorders>
            <w:shd w:val="clear" w:color="auto" w:fill="auto"/>
            <w:noWrap/>
            <w:vAlign w:val="center"/>
            <w:hideMark/>
          </w:tcPr>
          <w:p w14:paraId="711767C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9F50D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922450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Мартюш</w:t>
            </w:r>
          </w:p>
        </w:tc>
        <w:tc>
          <w:tcPr>
            <w:tcW w:w="2127" w:type="dxa"/>
            <w:tcBorders>
              <w:top w:val="nil"/>
              <w:left w:val="nil"/>
              <w:bottom w:val="single" w:sz="4" w:space="0" w:color="auto"/>
              <w:right w:val="single" w:sz="4" w:space="0" w:color="auto"/>
            </w:tcBorders>
            <w:shd w:val="clear" w:color="auto" w:fill="auto"/>
            <w:noWrap/>
            <w:vAlign w:val="bottom"/>
            <w:hideMark/>
          </w:tcPr>
          <w:p w14:paraId="72BF2B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288615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209219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365</w:t>
            </w:r>
          </w:p>
        </w:tc>
        <w:tc>
          <w:tcPr>
            <w:tcW w:w="2719" w:type="dxa"/>
            <w:tcBorders>
              <w:top w:val="nil"/>
              <w:left w:val="nil"/>
              <w:bottom w:val="single" w:sz="4" w:space="0" w:color="auto"/>
              <w:right w:val="single" w:sz="4" w:space="0" w:color="auto"/>
            </w:tcBorders>
            <w:shd w:val="clear" w:color="auto" w:fill="auto"/>
            <w:noWrap/>
            <w:vAlign w:val="center"/>
            <w:hideMark/>
          </w:tcPr>
          <w:p w14:paraId="23595C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62EC2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AF555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Первомайский</w:t>
            </w:r>
          </w:p>
        </w:tc>
        <w:tc>
          <w:tcPr>
            <w:tcW w:w="2127" w:type="dxa"/>
            <w:tcBorders>
              <w:top w:val="nil"/>
              <w:left w:val="nil"/>
              <w:bottom w:val="single" w:sz="4" w:space="0" w:color="auto"/>
              <w:right w:val="single" w:sz="4" w:space="0" w:color="auto"/>
            </w:tcBorders>
            <w:shd w:val="clear" w:color="auto" w:fill="auto"/>
            <w:noWrap/>
            <w:vAlign w:val="bottom"/>
            <w:hideMark/>
          </w:tcPr>
          <w:p w14:paraId="70DCD29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6A9E67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50C441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366</w:t>
            </w:r>
          </w:p>
        </w:tc>
        <w:tc>
          <w:tcPr>
            <w:tcW w:w="2719" w:type="dxa"/>
            <w:tcBorders>
              <w:top w:val="nil"/>
              <w:left w:val="nil"/>
              <w:bottom w:val="single" w:sz="4" w:space="0" w:color="auto"/>
              <w:right w:val="single" w:sz="4" w:space="0" w:color="auto"/>
            </w:tcBorders>
            <w:shd w:val="clear" w:color="auto" w:fill="auto"/>
            <w:noWrap/>
            <w:vAlign w:val="center"/>
            <w:hideMark/>
          </w:tcPr>
          <w:p w14:paraId="629C0FB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150ED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AE742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Пирогово</w:t>
            </w:r>
          </w:p>
        </w:tc>
        <w:tc>
          <w:tcPr>
            <w:tcW w:w="2127" w:type="dxa"/>
            <w:tcBorders>
              <w:top w:val="nil"/>
              <w:left w:val="nil"/>
              <w:bottom w:val="single" w:sz="4" w:space="0" w:color="auto"/>
              <w:right w:val="single" w:sz="4" w:space="0" w:color="auto"/>
            </w:tcBorders>
            <w:shd w:val="clear" w:color="auto" w:fill="auto"/>
            <w:noWrap/>
            <w:vAlign w:val="bottom"/>
            <w:hideMark/>
          </w:tcPr>
          <w:p w14:paraId="1501F1E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A55E0C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EFC0C6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367</w:t>
            </w:r>
          </w:p>
        </w:tc>
        <w:tc>
          <w:tcPr>
            <w:tcW w:w="2719" w:type="dxa"/>
            <w:tcBorders>
              <w:top w:val="nil"/>
              <w:left w:val="nil"/>
              <w:bottom w:val="single" w:sz="4" w:space="0" w:color="auto"/>
              <w:right w:val="single" w:sz="4" w:space="0" w:color="auto"/>
            </w:tcBorders>
            <w:shd w:val="clear" w:color="auto" w:fill="auto"/>
            <w:noWrap/>
            <w:vAlign w:val="center"/>
            <w:hideMark/>
          </w:tcPr>
          <w:p w14:paraId="667467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AAE51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C785E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Позариха</w:t>
            </w:r>
          </w:p>
        </w:tc>
        <w:tc>
          <w:tcPr>
            <w:tcW w:w="2127" w:type="dxa"/>
            <w:tcBorders>
              <w:top w:val="nil"/>
              <w:left w:val="nil"/>
              <w:bottom w:val="single" w:sz="4" w:space="0" w:color="auto"/>
              <w:right w:val="single" w:sz="4" w:space="0" w:color="auto"/>
            </w:tcBorders>
            <w:shd w:val="clear" w:color="auto" w:fill="auto"/>
            <w:noWrap/>
            <w:vAlign w:val="bottom"/>
            <w:hideMark/>
          </w:tcPr>
          <w:p w14:paraId="20BB3E6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CDB89D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B9D8A6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368</w:t>
            </w:r>
          </w:p>
        </w:tc>
        <w:tc>
          <w:tcPr>
            <w:tcW w:w="2719" w:type="dxa"/>
            <w:tcBorders>
              <w:top w:val="nil"/>
              <w:left w:val="nil"/>
              <w:bottom w:val="single" w:sz="4" w:space="0" w:color="auto"/>
              <w:right w:val="single" w:sz="4" w:space="0" w:color="auto"/>
            </w:tcBorders>
            <w:shd w:val="clear" w:color="auto" w:fill="auto"/>
            <w:noWrap/>
            <w:vAlign w:val="center"/>
            <w:hideMark/>
          </w:tcPr>
          <w:p w14:paraId="45D2CC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ED275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F0AED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Покровское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015675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тер. Больничный городок</w:t>
            </w:r>
          </w:p>
        </w:tc>
      </w:tr>
      <w:tr w:rsidR="008F6BD7" w:rsidRPr="008F6BD7" w14:paraId="4B1504B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D439BD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369</w:t>
            </w:r>
          </w:p>
        </w:tc>
        <w:tc>
          <w:tcPr>
            <w:tcW w:w="2719" w:type="dxa"/>
            <w:tcBorders>
              <w:top w:val="nil"/>
              <w:left w:val="nil"/>
              <w:bottom w:val="single" w:sz="4" w:space="0" w:color="auto"/>
              <w:right w:val="single" w:sz="4" w:space="0" w:color="auto"/>
            </w:tcBorders>
            <w:shd w:val="clear" w:color="auto" w:fill="auto"/>
            <w:noWrap/>
            <w:vAlign w:val="center"/>
            <w:hideMark/>
          </w:tcPr>
          <w:p w14:paraId="65BDE52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10D4B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60C01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Рыбниковское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05A2A1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8E3D0F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061AB9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370</w:t>
            </w:r>
          </w:p>
        </w:tc>
        <w:tc>
          <w:tcPr>
            <w:tcW w:w="2719" w:type="dxa"/>
            <w:tcBorders>
              <w:top w:val="nil"/>
              <w:left w:val="nil"/>
              <w:bottom w:val="single" w:sz="4" w:space="0" w:color="auto"/>
              <w:right w:val="single" w:sz="4" w:space="0" w:color="auto"/>
            </w:tcBorders>
            <w:shd w:val="clear" w:color="auto" w:fill="auto"/>
            <w:noWrap/>
            <w:vAlign w:val="center"/>
            <w:hideMark/>
          </w:tcPr>
          <w:p w14:paraId="3E0120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C50EA4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573910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Сипавское</w:t>
            </w:r>
          </w:p>
        </w:tc>
        <w:tc>
          <w:tcPr>
            <w:tcW w:w="2127" w:type="dxa"/>
            <w:tcBorders>
              <w:top w:val="nil"/>
              <w:left w:val="nil"/>
              <w:bottom w:val="single" w:sz="4" w:space="0" w:color="auto"/>
              <w:right w:val="single" w:sz="4" w:space="0" w:color="auto"/>
            </w:tcBorders>
            <w:shd w:val="clear" w:color="auto" w:fill="auto"/>
            <w:noWrap/>
            <w:vAlign w:val="bottom"/>
            <w:hideMark/>
          </w:tcPr>
          <w:p w14:paraId="434DC0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4DF794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6D4132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371</w:t>
            </w:r>
          </w:p>
        </w:tc>
        <w:tc>
          <w:tcPr>
            <w:tcW w:w="2719" w:type="dxa"/>
            <w:tcBorders>
              <w:top w:val="nil"/>
              <w:left w:val="nil"/>
              <w:bottom w:val="single" w:sz="4" w:space="0" w:color="auto"/>
              <w:right w:val="single" w:sz="4" w:space="0" w:color="auto"/>
            </w:tcBorders>
            <w:shd w:val="clear" w:color="auto" w:fill="auto"/>
            <w:noWrap/>
            <w:vAlign w:val="center"/>
            <w:hideMark/>
          </w:tcPr>
          <w:p w14:paraId="40EEC7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3741C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8782A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Соколова</w:t>
            </w:r>
          </w:p>
        </w:tc>
        <w:tc>
          <w:tcPr>
            <w:tcW w:w="2127" w:type="dxa"/>
            <w:tcBorders>
              <w:top w:val="nil"/>
              <w:left w:val="nil"/>
              <w:bottom w:val="single" w:sz="4" w:space="0" w:color="auto"/>
              <w:right w:val="single" w:sz="4" w:space="0" w:color="auto"/>
            </w:tcBorders>
            <w:shd w:val="clear" w:color="auto" w:fill="auto"/>
            <w:noWrap/>
            <w:vAlign w:val="bottom"/>
            <w:hideMark/>
          </w:tcPr>
          <w:p w14:paraId="75067C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02F060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C3D387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372</w:t>
            </w:r>
          </w:p>
        </w:tc>
        <w:tc>
          <w:tcPr>
            <w:tcW w:w="2719" w:type="dxa"/>
            <w:tcBorders>
              <w:top w:val="nil"/>
              <w:left w:val="nil"/>
              <w:bottom w:val="single" w:sz="4" w:space="0" w:color="auto"/>
              <w:right w:val="single" w:sz="4" w:space="0" w:color="auto"/>
            </w:tcBorders>
            <w:shd w:val="clear" w:color="auto" w:fill="auto"/>
            <w:noWrap/>
            <w:vAlign w:val="center"/>
            <w:hideMark/>
          </w:tcPr>
          <w:p w14:paraId="33AB2D1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EE276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36B20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Травяны</w:t>
            </w:r>
          </w:p>
        </w:tc>
        <w:tc>
          <w:tcPr>
            <w:tcW w:w="2127" w:type="dxa"/>
            <w:tcBorders>
              <w:top w:val="nil"/>
              <w:left w:val="nil"/>
              <w:bottom w:val="single" w:sz="4" w:space="0" w:color="auto"/>
              <w:right w:val="single" w:sz="4" w:space="0" w:color="auto"/>
            </w:tcBorders>
            <w:shd w:val="clear" w:color="auto" w:fill="auto"/>
            <w:noWrap/>
            <w:vAlign w:val="bottom"/>
            <w:hideMark/>
          </w:tcPr>
          <w:p w14:paraId="6FBA11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A98E36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70851C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373</w:t>
            </w:r>
          </w:p>
        </w:tc>
        <w:tc>
          <w:tcPr>
            <w:tcW w:w="2719" w:type="dxa"/>
            <w:tcBorders>
              <w:top w:val="nil"/>
              <w:left w:val="nil"/>
              <w:bottom w:val="single" w:sz="4" w:space="0" w:color="auto"/>
              <w:right w:val="single" w:sz="4" w:space="0" w:color="auto"/>
            </w:tcBorders>
            <w:shd w:val="clear" w:color="auto" w:fill="auto"/>
            <w:noWrap/>
            <w:vAlign w:val="center"/>
            <w:hideMark/>
          </w:tcPr>
          <w:p w14:paraId="553621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AE10A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68C24C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Черемхово</w:t>
            </w:r>
          </w:p>
        </w:tc>
        <w:tc>
          <w:tcPr>
            <w:tcW w:w="2127" w:type="dxa"/>
            <w:tcBorders>
              <w:top w:val="nil"/>
              <w:left w:val="nil"/>
              <w:bottom w:val="single" w:sz="4" w:space="0" w:color="auto"/>
              <w:right w:val="single" w:sz="4" w:space="0" w:color="auto"/>
            </w:tcBorders>
            <w:shd w:val="clear" w:color="auto" w:fill="auto"/>
            <w:noWrap/>
            <w:vAlign w:val="bottom"/>
            <w:hideMark/>
          </w:tcPr>
          <w:p w14:paraId="00FB0FC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9432F1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659341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374</w:t>
            </w:r>
          </w:p>
        </w:tc>
        <w:tc>
          <w:tcPr>
            <w:tcW w:w="2719" w:type="dxa"/>
            <w:tcBorders>
              <w:top w:val="nil"/>
              <w:left w:val="nil"/>
              <w:bottom w:val="single" w:sz="4" w:space="0" w:color="auto"/>
              <w:right w:val="single" w:sz="4" w:space="0" w:color="auto"/>
            </w:tcBorders>
            <w:shd w:val="clear" w:color="auto" w:fill="auto"/>
            <w:noWrap/>
            <w:vAlign w:val="center"/>
            <w:hideMark/>
          </w:tcPr>
          <w:p w14:paraId="773079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A581E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D742F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Шилова</w:t>
            </w:r>
          </w:p>
        </w:tc>
        <w:tc>
          <w:tcPr>
            <w:tcW w:w="2127" w:type="dxa"/>
            <w:tcBorders>
              <w:top w:val="nil"/>
              <w:left w:val="nil"/>
              <w:bottom w:val="single" w:sz="4" w:space="0" w:color="auto"/>
              <w:right w:val="single" w:sz="4" w:space="0" w:color="auto"/>
            </w:tcBorders>
            <w:shd w:val="clear" w:color="auto" w:fill="auto"/>
            <w:noWrap/>
            <w:vAlign w:val="bottom"/>
            <w:hideMark/>
          </w:tcPr>
          <w:p w14:paraId="6D5462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165099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17199F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375</w:t>
            </w:r>
          </w:p>
        </w:tc>
        <w:tc>
          <w:tcPr>
            <w:tcW w:w="2719" w:type="dxa"/>
            <w:tcBorders>
              <w:top w:val="nil"/>
              <w:left w:val="nil"/>
              <w:bottom w:val="single" w:sz="4" w:space="0" w:color="auto"/>
              <w:right w:val="single" w:sz="4" w:space="0" w:color="auto"/>
            </w:tcBorders>
            <w:shd w:val="clear" w:color="auto" w:fill="auto"/>
            <w:noWrap/>
            <w:vAlign w:val="center"/>
            <w:hideMark/>
          </w:tcPr>
          <w:p w14:paraId="7E2D27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54684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D659D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Александровское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5E586D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D68CA4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C2DED0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376</w:t>
            </w:r>
          </w:p>
        </w:tc>
        <w:tc>
          <w:tcPr>
            <w:tcW w:w="2719" w:type="dxa"/>
            <w:tcBorders>
              <w:top w:val="nil"/>
              <w:left w:val="nil"/>
              <w:bottom w:val="single" w:sz="4" w:space="0" w:color="auto"/>
              <w:right w:val="single" w:sz="4" w:space="0" w:color="auto"/>
            </w:tcBorders>
            <w:shd w:val="clear" w:color="auto" w:fill="auto"/>
            <w:noWrap/>
            <w:vAlign w:val="center"/>
            <w:hideMark/>
          </w:tcPr>
          <w:p w14:paraId="28EAF3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7CC4F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Ачитский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459DD0E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Ачит</w:t>
            </w:r>
          </w:p>
        </w:tc>
        <w:tc>
          <w:tcPr>
            <w:tcW w:w="2127" w:type="dxa"/>
            <w:tcBorders>
              <w:top w:val="nil"/>
              <w:left w:val="nil"/>
              <w:bottom w:val="single" w:sz="4" w:space="0" w:color="auto"/>
              <w:right w:val="single" w:sz="4" w:space="0" w:color="auto"/>
            </w:tcBorders>
            <w:shd w:val="clear" w:color="auto" w:fill="auto"/>
            <w:noWrap/>
            <w:vAlign w:val="bottom"/>
            <w:hideMark/>
          </w:tcPr>
          <w:p w14:paraId="5263E5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E8DFC7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823D62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377</w:t>
            </w:r>
          </w:p>
        </w:tc>
        <w:tc>
          <w:tcPr>
            <w:tcW w:w="2719" w:type="dxa"/>
            <w:tcBorders>
              <w:top w:val="nil"/>
              <w:left w:val="nil"/>
              <w:bottom w:val="single" w:sz="4" w:space="0" w:color="auto"/>
              <w:right w:val="single" w:sz="4" w:space="0" w:color="auto"/>
            </w:tcBorders>
            <w:shd w:val="clear" w:color="auto" w:fill="auto"/>
            <w:noWrap/>
            <w:vAlign w:val="center"/>
            <w:hideMark/>
          </w:tcPr>
          <w:p w14:paraId="31DBC5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3D3A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Красноуфимский</w:t>
            </w:r>
          </w:p>
        </w:tc>
        <w:tc>
          <w:tcPr>
            <w:tcW w:w="2268" w:type="dxa"/>
            <w:tcBorders>
              <w:top w:val="nil"/>
              <w:left w:val="nil"/>
              <w:bottom w:val="single" w:sz="4" w:space="0" w:color="auto"/>
              <w:right w:val="single" w:sz="4" w:space="0" w:color="auto"/>
            </w:tcBorders>
            <w:shd w:val="clear" w:color="auto" w:fill="auto"/>
            <w:noWrap/>
            <w:vAlign w:val="center"/>
            <w:hideMark/>
          </w:tcPr>
          <w:p w14:paraId="62F82B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Банное</w:t>
            </w:r>
          </w:p>
        </w:tc>
        <w:tc>
          <w:tcPr>
            <w:tcW w:w="2127" w:type="dxa"/>
            <w:tcBorders>
              <w:top w:val="nil"/>
              <w:left w:val="nil"/>
              <w:bottom w:val="single" w:sz="4" w:space="0" w:color="auto"/>
              <w:right w:val="single" w:sz="4" w:space="0" w:color="auto"/>
            </w:tcBorders>
            <w:shd w:val="clear" w:color="auto" w:fill="auto"/>
            <w:noWrap/>
            <w:vAlign w:val="bottom"/>
            <w:hideMark/>
          </w:tcPr>
          <w:p w14:paraId="65A4639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4DD8F6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81B1BD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378</w:t>
            </w:r>
          </w:p>
        </w:tc>
        <w:tc>
          <w:tcPr>
            <w:tcW w:w="2719" w:type="dxa"/>
            <w:tcBorders>
              <w:top w:val="nil"/>
              <w:left w:val="nil"/>
              <w:bottom w:val="single" w:sz="4" w:space="0" w:color="auto"/>
              <w:right w:val="single" w:sz="4" w:space="0" w:color="auto"/>
            </w:tcBorders>
            <w:shd w:val="clear" w:color="auto" w:fill="auto"/>
            <w:noWrap/>
            <w:vAlign w:val="center"/>
            <w:hideMark/>
          </w:tcPr>
          <w:p w14:paraId="2307494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9937B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9EFA2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Бишково</w:t>
            </w:r>
          </w:p>
        </w:tc>
        <w:tc>
          <w:tcPr>
            <w:tcW w:w="2127" w:type="dxa"/>
            <w:tcBorders>
              <w:top w:val="nil"/>
              <w:left w:val="nil"/>
              <w:bottom w:val="single" w:sz="4" w:space="0" w:color="auto"/>
              <w:right w:val="single" w:sz="4" w:space="0" w:color="auto"/>
            </w:tcBorders>
            <w:shd w:val="clear" w:color="auto" w:fill="auto"/>
            <w:noWrap/>
            <w:vAlign w:val="bottom"/>
            <w:hideMark/>
          </w:tcPr>
          <w:p w14:paraId="592D95E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3934BE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2D3F26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379</w:t>
            </w:r>
          </w:p>
        </w:tc>
        <w:tc>
          <w:tcPr>
            <w:tcW w:w="2719" w:type="dxa"/>
            <w:tcBorders>
              <w:top w:val="nil"/>
              <w:left w:val="nil"/>
              <w:bottom w:val="single" w:sz="4" w:space="0" w:color="auto"/>
              <w:right w:val="single" w:sz="4" w:space="0" w:color="auto"/>
            </w:tcBorders>
            <w:shd w:val="clear" w:color="auto" w:fill="auto"/>
            <w:noWrap/>
            <w:vAlign w:val="center"/>
            <w:hideMark/>
          </w:tcPr>
          <w:p w14:paraId="180767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1122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F74ACD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w:t>
            </w:r>
          </w:p>
        </w:tc>
        <w:tc>
          <w:tcPr>
            <w:tcW w:w="2127" w:type="dxa"/>
            <w:tcBorders>
              <w:top w:val="nil"/>
              <w:left w:val="nil"/>
              <w:bottom w:val="single" w:sz="4" w:space="0" w:color="auto"/>
              <w:right w:val="single" w:sz="4" w:space="0" w:color="auto"/>
            </w:tcBorders>
            <w:shd w:val="clear" w:color="auto" w:fill="auto"/>
            <w:noWrap/>
            <w:vAlign w:val="bottom"/>
            <w:hideMark/>
          </w:tcPr>
          <w:p w14:paraId="3A16B1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Пудлинговый</w:t>
            </w:r>
          </w:p>
        </w:tc>
      </w:tr>
      <w:tr w:rsidR="008F6BD7" w:rsidRPr="008F6BD7" w14:paraId="383DEF1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4D4241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380</w:t>
            </w:r>
          </w:p>
        </w:tc>
        <w:tc>
          <w:tcPr>
            <w:tcW w:w="2719" w:type="dxa"/>
            <w:tcBorders>
              <w:top w:val="nil"/>
              <w:left w:val="nil"/>
              <w:bottom w:val="single" w:sz="4" w:space="0" w:color="auto"/>
              <w:right w:val="single" w:sz="4" w:space="0" w:color="auto"/>
            </w:tcBorders>
            <w:shd w:val="clear" w:color="auto" w:fill="auto"/>
            <w:noWrap/>
            <w:vAlign w:val="center"/>
            <w:hideMark/>
          </w:tcPr>
          <w:p w14:paraId="2978E5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E07C3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AEA753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w:t>
            </w:r>
          </w:p>
        </w:tc>
        <w:tc>
          <w:tcPr>
            <w:tcW w:w="2127" w:type="dxa"/>
            <w:tcBorders>
              <w:top w:val="nil"/>
              <w:left w:val="nil"/>
              <w:bottom w:val="single" w:sz="4" w:space="0" w:color="auto"/>
              <w:right w:val="single" w:sz="4" w:space="0" w:color="auto"/>
            </w:tcBorders>
            <w:shd w:val="clear" w:color="auto" w:fill="auto"/>
            <w:noWrap/>
            <w:vAlign w:val="bottom"/>
            <w:hideMark/>
          </w:tcPr>
          <w:p w14:paraId="7FA000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Пудлинговый</w:t>
            </w:r>
          </w:p>
        </w:tc>
      </w:tr>
      <w:tr w:rsidR="008F6BD7" w:rsidRPr="008F6BD7" w14:paraId="674BB7E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B0AA29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381</w:t>
            </w:r>
          </w:p>
        </w:tc>
        <w:tc>
          <w:tcPr>
            <w:tcW w:w="2719" w:type="dxa"/>
            <w:tcBorders>
              <w:top w:val="nil"/>
              <w:left w:val="nil"/>
              <w:bottom w:val="single" w:sz="4" w:space="0" w:color="auto"/>
              <w:right w:val="single" w:sz="4" w:space="0" w:color="auto"/>
            </w:tcBorders>
            <w:shd w:val="clear" w:color="auto" w:fill="auto"/>
            <w:noWrap/>
            <w:vAlign w:val="center"/>
            <w:hideMark/>
          </w:tcPr>
          <w:p w14:paraId="220D70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8E795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CD26B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w:t>
            </w:r>
          </w:p>
        </w:tc>
        <w:tc>
          <w:tcPr>
            <w:tcW w:w="2127" w:type="dxa"/>
            <w:tcBorders>
              <w:top w:val="nil"/>
              <w:left w:val="nil"/>
              <w:bottom w:val="single" w:sz="4" w:space="0" w:color="auto"/>
              <w:right w:val="single" w:sz="4" w:space="0" w:color="auto"/>
            </w:tcBorders>
            <w:shd w:val="clear" w:color="auto" w:fill="auto"/>
            <w:noWrap/>
            <w:vAlign w:val="bottom"/>
            <w:hideMark/>
          </w:tcPr>
          <w:p w14:paraId="7F6881E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01471B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EDC16F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382</w:t>
            </w:r>
          </w:p>
        </w:tc>
        <w:tc>
          <w:tcPr>
            <w:tcW w:w="2719" w:type="dxa"/>
            <w:tcBorders>
              <w:top w:val="nil"/>
              <w:left w:val="nil"/>
              <w:bottom w:val="single" w:sz="4" w:space="0" w:color="auto"/>
              <w:right w:val="single" w:sz="4" w:space="0" w:color="auto"/>
            </w:tcBorders>
            <w:shd w:val="clear" w:color="auto" w:fill="auto"/>
            <w:noWrap/>
            <w:vAlign w:val="center"/>
            <w:hideMark/>
          </w:tcPr>
          <w:p w14:paraId="3C6A55C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6698E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Красноуфимский</w:t>
            </w:r>
          </w:p>
        </w:tc>
        <w:tc>
          <w:tcPr>
            <w:tcW w:w="2268" w:type="dxa"/>
            <w:tcBorders>
              <w:top w:val="nil"/>
              <w:left w:val="nil"/>
              <w:bottom w:val="single" w:sz="4" w:space="0" w:color="auto"/>
              <w:right w:val="single" w:sz="4" w:space="0" w:color="auto"/>
            </w:tcBorders>
            <w:shd w:val="clear" w:color="auto" w:fill="auto"/>
            <w:noWrap/>
            <w:vAlign w:val="center"/>
            <w:hideMark/>
          </w:tcPr>
          <w:p w14:paraId="2A9760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Криулино</w:t>
            </w:r>
          </w:p>
        </w:tc>
        <w:tc>
          <w:tcPr>
            <w:tcW w:w="2127" w:type="dxa"/>
            <w:tcBorders>
              <w:top w:val="nil"/>
              <w:left w:val="nil"/>
              <w:bottom w:val="single" w:sz="4" w:space="0" w:color="auto"/>
              <w:right w:val="single" w:sz="4" w:space="0" w:color="auto"/>
            </w:tcBorders>
            <w:shd w:val="clear" w:color="auto" w:fill="auto"/>
            <w:noWrap/>
            <w:vAlign w:val="bottom"/>
            <w:hideMark/>
          </w:tcPr>
          <w:p w14:paraId="0C5190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C4E00D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B5BB79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383</w:t>
            </w:r>
          </w:p>
        </w:tc>
        <w:tc>
          <w:tcPr>
            <w:tcW w:w="2719" w:type="dxa"/>
            <w:tcBorders>
              <w:top w:val="nil"/>
              <w:left w:val="nil"/>
              <w:bottom w:val="single" w:sz="4" w:space="0" w:color="auto"/>
              <w:right w:val="single" w:sz="4" w:space="0" w:color="auto"/>
            </w:tcBorders>
            <w:shd w:val="clear" w:color="auto" w:fill="auto"/>
            <w:noWrap/>
            <w:vAlign w:val="center"/>
            <w:hideMark/>
          </w:tcPr>
          <w:p w14:paraId="289E556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D3FF3F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Красноуфимский</w:t>
            </w:r>
          </w:p>
        </w:tc>
        <w:tc>
          <w:tcPr>
            <w:tcW w:w="2268" w:type="dxa"/>
            <w:tcBorders>
              <w:top w:val="nil"/>
              <w:left w:val="nil"/>
              <w:bottom w:val="single" w:sz="4" w:space="0" w:color="auto"/>
              <w:right w:val="single" w:sz="4" w:space="0" w:color="auto"/>
            </w:tcBorders>
            <w:shd w:val="clear" w:color="auto" w:fill="auto"/>
            <w:noWrap/>
            <w:vAlign w:val="center"/>
            <w:hideMark/>
          </w:tcPr>
          <w:p w14:paraId="797F1B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Натальинск</w:t>
            </w:r>
          </w:p>
        </w:tc>
        <w:tc>
          <w:tcPr>
            <w:tcW w:w="2127" w:type="dxa"/>
            <w:tcBorders>
              <w:top w:val="nil"/>
              <w:left w:val="nil"/>
              <w:bottom w:val="single" w:sz="4" w:space="0" w:color="auto"/>
              <w:right w:val="single" w:sz="4" w:space="0" w:color="auto"/>
            </w:tcBorders>
            <w:shd w:val="clear" w:color="auto" w:fill="auto"/>
            <w:noWrap/>
            <w:vAlign w:val="bottom"/>
            <w:hideMark/>
          </w:tcPr>
          <w:p w14:paraId="1C4EF6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D1C26C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781F9C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384</w:t>
            </w:r>
          </w:p>
        </w:tc>
        <w:tc>
          <w:tcPr>
            <w:tcW w:w="2719" w:type="dxa"/>
            <w:tcBorders>
              <w:top w:val="nil"/>
              <w:left w:val="nil"/>
              <w:bottom w:val="single" w:sz="4" w:space="0" w:color="auto"/>
              <w:right w:val="single" w:sz="4" w:space="0" w:color="auto"/>
            </w:tcBorders>
            <w:shd w:val="clear" w:color="auto" w:fill="auto"/>
            <w:noWrap/>
            <w:vAlign w:val="center"/>
            <w:hideMark/>
          </w:tcPr>
          <w:p w14:paraId="505886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1EB8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Красноуфимский</w:t>
            </w:r>
          </w:p>
        </w:tc>
        <w:tc>
          <w:tcPr>
            <w:tcW w:w="2268" w:type="dxa"/>
            <w:tcBorders>
              <w:top w:val="nil"/>
              <w:left w:val="nil"/>
              <w:bottom w:val="single" w:sz="4" w:space="0" w:color="auto"/>
              <w:right w:val="single" w:sz="4" w:space="0" w:color="auto"/>
            </w:tcBorders>
            <w:shd w:val="clear" w:color="auto" w:fill="auto"/>
            <w:noWrap/>
            <w:vAlign w:val="center"/>
            <w:hideMark/>
          </w:tcPr>
          <w:p w14:paraId="08A31F0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Нижнеиргинское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74EB2C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E35579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C0992A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385</w:t>
            </w:r>
          </w:p>
        </w:tc>
        <w:tc>
          <w:tcPr>
            <w:tcW w:w="2719" w:type="dxa"/>
            <w:tcBorders>
              <w:top w:val="nil"/>
              <w:left w:val="nil"/>
              <w:bottom w:val="single" w:sz="4" w:space="0" w:color="auto"/>
              <w:right w:val="single" w:sz="4" w:space="0" w:color="auto"/>
            </w:tcBorders>
            <w:shd w:val="clear" w:color="auto" w:fill="auto"/>
            <w:noWrap/>
            <w:vAlign w:val="center"/>
            <w:hideMark/>
          </w:tcPr>
          <w:p w14:paraId="564C57E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9D512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E238F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053DC8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Новоалексеевское</w:t>
            </w:r>
          </w:p>
        </w:tc>
      </w:tr>
      <w:tr w:rsidR="008F6BD7" w:rsidRPr="008F6BD7" w14:paraId="0D677D4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F6D1AC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386</w:t>
            </w:r>
          </w:p>
        </w:tc>
        <w:tc>
          <w:tcPr>
            <w:tcW w:w="2719" w:type="dxa"/>
            <w:tcBorders>
              <w:top w:val="nil"/>
              <w:left w:val="nil"/>
              <w:bottom w:val="single" w:sz="4" w:space="0" w:color="auto"/>
              <w:right w:val="single" w:sz="4" w:space="0" w:color="auto"/>
            </w:tcBorders>
            <w:shd w:val="clear" w:color="auto" w:fill="auto"/>
            <w:noWrap/>
            <w:vAlign w:val="center"/>
            <w:hideMark/>
          </w:tcPr>
          <w:p w14:paraId="27A870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3EEBBC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8A781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4D0D2C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Курганово</w:t>
            </w:r>
          </w:p>
        </w:tc>
      </w:tr>
      <w:tr w:rsidR="008F6BD7" w:rsidRPr="008F6BD7" w14:paraId="5E0480D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63DC11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387</w:t>
            </w:r>
          </w:p>
        </w:tc>
        <w:tc>
          <w:tcPr>
            <w:tcW w:w="2719" w:type="dxa"/>
            <w:tcBorders>
              <w:top w:val="nil"/>
              <w:left w:val="nil"/>
              <w:bottom w:val="single" w:sz="4" w:space="0" w:color="auto"/>
              <w:right w:val="single" w:sz="4" w:space="0" w:color="auto"/>
            </w:tcBorders>
            <w:shd w:val="clear" w:color="auto" w:fill="auto"/>
            <w:noWrap/>
            <w:vAlign w:val="center"/>
            <w:hideMark/>
          </w:tcPr>
          <w:p w14:paraId="1A2587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C500D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Красноуфимский</w:t>
            </w:r>
          </w:p>
        </w:tc>
        <w:tc>
          <w:tcPr>
            <w:tcW w:w="2268" w:type="dxa"/>
            <w:tcBorders>
              <w:top w:val="nil"/>
              <w:left w:val="nil"/>
              <w:bottom w:val="single" w:sz="4" w:space="0" w:color="auto"/>
              <w:right w:val="single" w:sz="4" w:space="0" w:color="auto"/>
            </w:tcBorders>
            <w:shd w:val="clear" w:color="auto" w:fill="auto"/>
            <w:noWrap/>
            <w:vAlign w:val="center"/>
            <w:hideMark/>
          </w:tcPr>
          <w:p w14:paraId="1CBE57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Приданниково</w:t>
            </w:r>
          </w:p>
        </w:tc>
        <w:tc>
          <w:tcPr>
            <w:tcW w:w="2127" w:type="dxa"/>
            <w:tcBorders>
              <w:top w:val="nil"/>
              <w:left w:val="nil"/>
              <w:bottom w:val="single" w:sz="4" w:space="0" w:color="auto"/>
              <w:right w:val="single" w:sz="4" w:space="0" w:color="auto"/>
            </w:tcBorders>
            <w:shd w:val="clear" w:color="auto" w:fill="auto"/>
            <w:noWrap/>
            <w:vAlign w:val="bottom"/>
            <w:hideMark/>
          </w:tcPr>
          <w:p w14:paraId="4D234B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E73FB0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DD020A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388</w:t>
            </w:r>
          </w:p>
        </w:tc>
        <w:tc>
          <w:tcPr>
            <w:tcW w:w="2719" w:type="dxa"/>
            <w:tcBorders>
              <w:top w:val="nil"/>
              <w:left w:val="nil"/>
              <w:bottom w:val="single" w:sz="4" w:space="0" w:color="auto"/>
              <w:right w:val="single" w:sz="4" w:space="0" w:color="auto"/>
            </w:tcBorders>
            <w:shd w:val="clear" w:color="auto" w:fill="auto"/>
            <w:noWrap/>
            <w:vAlign w:val="center"/>
            <w:hideMark/>
          </w:tcPr>
          <w:p w14:paraId="6482AC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415C7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Красноуфимский</w:t>
            </w:r>
          </w:p>
        </w:tc>
        <w:tc>
          <w:tcPr>
            <w:tcW w:w="2268" w:type="dxa"/>
            <w:tcBorders>
              <w:top w:val="nil"/>
              <w:left w:val="nil"/>
              <w:bottom w:val="single" w:sz="4" w:space="0" w:color="auto"/>
              <w:right w:val="single" w:sz="4" w:space="0" w:color="auto"/>
            </w:tcBorders>
            <w:shd w:val="clear" w:color="auto" w:fill="auto"/>
            <w:noWrap/>
            <w:vAlign w:val="center"/>
            <w:hideMark/>
          </w:tcPr>
          <w:p w14:paraId="5299D7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Сарана</w:t>
            </w:r>
          </w:p>
        </w:tc>
        <w:tc>
          <w:tcPr>
            <w:tcW w:w="2127" w:type="dxa"/>
            <w:tcBorders>
              <w:top w:val="nil"/>
              <w:left w:val="nil"/>
              <w:bottom w:val="single" w:sz="4" w:space="0" w:color="auto"/>
              <w:right w:val="single" w:sz="4" w:space="0" w:color="auto"/>
            </w:tcBorders>
            <w:shd w:val="clear" w:color="auto" w:fill="auto"/>
            <w:noWrap/>
            <w:vAlign w:val="bottom"/>
            <w:hideMark/>
          </w:tcPr>
          <w:p w14:paraId="72EBE3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26034F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271A67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389</w:t>
            </w:r>
          </w:p>
        </w:tc>
        <w:tc>
          <w:tcPr>
            <w:tcW w:w="2719" w:type="dxa"/>
            <w:tcBorders>
              <w:top w:val="nil"/>
              <w:left w:val="nil"/>
              <w:bottom w:val="single" w:sz="4" w:space="0" w:color="auto"/>
              <w:right w:val="single" w:sz="4" w:space="0" w:color="auto"/>
            </w:tcBorders>
            <w:shd w:val="clear" w:color="auto" w:fill="auto"/>
            <w:noWrap/>
            <w:vAlign w:val="center"/>
            <w:hideMark/>
          </w:tcPr>
          <w:p w14:paraId="7D0CE1A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23A82A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Нижнесергинский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9B28A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Бисерть</w:t>
            </w:r>
          </w:p>
        </w:tc>
        <w:tc>
          <w:tcPr>
            <w:tcW w:w="2127" w:type="dxa"/>
            <w:tcBorders>
              <w:top w:val="nil"/>
              <w:left w:val="nil"/>
              <w:bottom w:val="single" w:sz="4" w:space="0" w:color="auto"/>
              <w:right w:val="single" w:sz="4" w:space="0" w:color="auto"/>
            </w:tcBorders>
            <w:shd w:val="clear" w:color="auto" w:fill="auto"/>
            <w:noWrap/>
            <w:vAlign w:val="bottom"/>
            <w:hideMark/>
          </w:tcPr>
          <w:p w14:paraId="6177F7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CD885C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FDC945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390</w:t>
            </w:r>
          </w:p>
        </w:tc>
        <w:tc>
          <w:tcPr>
            <w:tcW w:w="2719" w:type="dxa"/>
            <w:tcBorders>
              <w:top w:val="nil"/>
              <w:left w:val="nil"/>
              <w:bottom w:val="single" w:sz="4" w:space="0" w:color="auto"/>
              <w:right w:val="single" w:sz="4" w:space="0" w:color="auto"/>
            </w:tcBorders>
            <w:shd w:val="clear" w:color="auto" w:fill="auto"/>
            <w:noWrap/>
            <w:vAlign w:val="center"/>
            <w:hideMark/>
          </w:tcPr>
          <w:p w14:paraId="5C329D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CDD7C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Нижнесергинский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77FFD8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Верхние Серги</w:t>
            </w:r>
          </w:p>
        </w:tc>
        <w:tc>
          <w:tcPr>
            <w:tcW w:w="2127" w:type="dxa"/>
            <w:tcBorders>
              <w:top w:val="nil"/>
              <w:left w:val="nil"/>
              <w:bottom w:val="single" w:sz="4" w:space="0" w:color="auto"/>
              <w:right w:val="single" w:sz="4" w:space="0" w:color="auto"/>
            </w:tcBorders>
            <w:shd w:val="clear" w:color="auto" w:fill="auto"/>
            <w:noWrap/>
            <w:vAlign w:val="bottom"/>
            <w:hideMark/>
          </w:tcPr>
          <w:p w14:paraId="2D33F2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48047D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990121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391</w:t>
            </w:r>
          </w:p>
        </w:tc>
        <w:tc>
          <w:tcPr>
            <w:tcW w:w="2719" w:type="dxa"/>
            <w:tcBorders>
              <w:top w:val="nil"/>
              <w:left w:val="nil"/>
              <w:bottom w:val="single" w:sz="4" w:space="0" w:color="auto"/>
              <w:right w:val="single" w:sz="4" w:space="0" w:color="auto"/>
            </w:tcBorders>
            <w:shd w:val="clear" w:color="auto" w:fill="auto"/>
            <w:noWrap/>
            <w:vAlign w:val="center"/>
            <w:hideMark/>
          </w:tcPr>
          <w:p w14:paraId="071288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D13D3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Нижнесергинский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CA7F13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Дружинино</w:t>
            </w:r>
          </w:p>
        </w:tc>
        <w:tc>
          <w:tcPr>
            <w:tcW w:w="2127" w:type="dxa"/>
            <w:tcBorders>
              <w:top w:val="nil"/>
              <w:left w:val="nil"/>
              <w:bottom w:val="single" w:sz="4" w:space="0" w:color="auto"/>
              <w:right w:val="single" w:sz="4" w:space="0" w:color="auto"/>
            </w:tcBorders>
            <w:shd w:val="clear" w:color="auto" w:fill="auto"/>
            <w:noWrap/>
            <w:vAlign w:val="bottom"/>
            <w:hideMark/>
          </w:tcPr>
          <w:p w14:paraId="41DC88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608C7E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85125E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392</w:t>
            </w:r>
          </w:p>
        </w:tc>
        <w:tc>
          <w:tcPr>
            <w:tcW w:w="2719" w:type="dxa"/>
            <w:tcBorders>
              <w:top w:val="nil"/>
              <w:left w:val="nil"/>
              <w:bottom w:val="single" w:sz="4" w:space="0" w:color="auto"/>
              <w:right w:val="single" w:sz="4" w:space="0" w:color="auto"/>
            </w:tcBorders>
            <w:shd w:val="clear" w:color="auto" w:fill="auto"/>
            <w:noWrap/>
            <w:vAlign w:val="center"/>
            <w:hideMark/>
          </w:tcPr>
          <w:p w14:paraId="2C28C3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E5926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Нижнесергинский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2C2DC1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Михайловск</w:t>
            </w:r>
          </w:p>
        </w:tc>
        <w:tc>
          <w:tcPr>
            <w:tcW w:w="2127" w:type="dxa"/>
            <w:tcBorders>
              <w:top w:val="nil"/>
              <w:left w:val="nil"/>
              <w:bottom w:val="single" w:sz="4" w:space="0" w:color="auto"/>
              <w:right w:val="single" w:sz="4" w:space="0" w:color="auto"/>
            </w:tcBorders>
            <w:shd w:val="clear" w:color="auto" w:fill="auto"/>
            <w:noWrap/>
            <w:vAlign w:val="bottom"/>
            <w:hideMark/>
          </w:tcPr>
          <w:p w14:paraId="727177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5047B5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9EA525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393</w:t>
            </w:r>
          </w:p>
        </w:tc>
        <w:tc>
          <w:tcPr>
            <w:tcW w:w="2719" w:type="dxa"/>
            <w:tcBorders>
              <w:top w:val="nil"/>
              <w:left w:val="nil"/>
              <w:bottom w:val="single" w:sz="4" w:space="0" w:color="auto"/>
              <w:right w:val="single" w:sz="4" w:space="0" w:color="auto"/>
            </w:tcBorders>
            <w:shd w:val="clear" w:color="auto" w:fill="auto"/>
            <w:noWrap/>
            <w:vAlign w:val="center"/>
            <w:hideMark/>
          </w:tcPr>
          <w:p w14:paraId="4D64E6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2E637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Нижнесергинский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4F3DDE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Нижние Серги</w:t>
            </w:r>
          </w:p>
        </w:tc>
        <w:tc>
          <w:tcPr>
            <w:tcW w:w="2127" w:type="dxa"/>
            <w:tcBorders>
              <w:top w:val="nil"/>
              <w:left w:val="nil"/>
              <w:bottom w:val="single" w:sz="4" w:space="0" w:color="auto"/>
              <w:right w:val="single" w:sz="4" w:space="0" w:color="auto"/>
            </w:tcBorders>
            <w:shd w:val="clear" w:color="auto" w:fill="auto"/>
            <w:noWrap/>
            <w:vAlign w:val="bottom"/>
            <w:hideMark/>
          </w:tcPr>
          <w:p w14:paraId="5A9444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CBBE6C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7FCD52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394</w:t>
            </w:r>
          </w:p>
        </w:tc>
        <w:tc>
          <w:tcPr>
            <w:tcW w:w="2719" w:type="dxa"/>
            <w:tcBorders>
              <w:top w:val="nil"/>
              <w:left w:val="nil"/>
              <w:bottom w:val="single" w:sz="4" w:space="0" w:color="auto"/>
              <w:right w:val="single" w:sz="4" w:space="0" w:color="auto"/>
            </w:tcBorders>
            <w:shd w:val="clear" w:color="auto" w:fill="auto"/>
            <w:noWrap/>
            <w:vAlign w:val="center"/>
            <w:hideMark/>
          </w:tcPr>
          <w:p w14:paraId="59893DF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11BD5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3C9FC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16E07A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Кузино</w:t>
            </w:r>
          </w:p>
        </w:tc>
      </w:tr>
      <w:tr w:rsidR="008F6BD7" w:rsidRPr="008F6BD7" w14:paraId="56842B9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F913AF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395</w:t>
            </w:r>
          </w:p>
        </w:tc>
        <w:tc>
          <w:tcPr>
            <w:tcW w:w="2719" w:type="dxa"/>
            <w:tcBorders>
              <w:top w:val="nil"/>
              <w:left w:val="nil"/>
              <w:bottom w:val="single" w:sz="4" w:space="0" w:color="auto"/>
              <w:right w:val="single" w:sz="4" w:space="0" w:color="auto"/>
            </w:tcBorders>
            <w:shd w:val="clear" w:color="auto" w:fill="auto"/>
            <w:noWrap/>
            <w:vAlign w:val="center"/>
            <w:hideMark/>
          </w:tcPr>
          <w:p w14:paraId="51910A9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4F7D3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884BD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5768474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Хрустальная</w:t>
            </w:r>
          </w:p>
        </w:tc>
      </w:tr>
      <w:tr w:rsidR="008F6BD7" w:rsidRPr="008F6BD7" w14:paraId="6A5853E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78918C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396</w:t>
            </w:r>
          </w:p>
        </w:tc>
        <w:tc>
          <w:tcPr>
            <w:tcW w:w="2719" w:type="dxa"/>
            <w:tcBorders>
              <w:top w:val="nil"/>
              <w:left w:val="nil"/>
              <w:bottom w:val="single" w:sz="4" w:space="0" w:color="auto"/>
              <w:right w:val="single" w:sz="4" w:space="0" w:color="auto"/>
            </w:tcBorders>
            <w:shd w:val="clear" w:color="auto" w:fill="auto"/>
            <w:noWrap/>
            <w:vAlign w:val="center"/>
            <w:hideMark/>
          </w:tcPr>
          <w:p w14:paraId="518914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2F32C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61009A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004ECE9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 Крылосово</w:t>
            </w:r>
          </w:p>
        </w:tc>
      </w:tr>
      <w:tr w:rsidR="008F6BD7" w:rsidRPr="008F6BD7" w14:paraId="399B573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99828C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397</w:t>
            </w:r>
          </w:p>
        </w:tc>
        <w:tc>
          <w:tcPr>
            <w:tcW w:w="2719" w:type="dxa"/>
            <w:tcBorders>
              <w:top w:val="nil"/>
              <w:left w:val="nil"/>
              <w:bottom w:val="single" w:sz="4" w:space="0" w:color="auto"/>
              <w:right w:val="single" w:sz="4" w:space="0" w:color="auto"/>
            </w:tcBorders>
            <w:shd w:val="clear" w:color="auto" w:fill="auto"/>
            <w:noWrap/>
            <w:vAlign w:val="center"/>
            <w:hideMark/>
          </w:tcPr>
          <w:p w14:paraId="3D612A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A13E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BF965E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59C6C5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Билимбай</w:t>
            </w:r>
          </w:p>
        </w:tc>
      </w:tr>
      <w:tr w:rsidR="008F6BD7" w:rsidRPr="008F6BD7" w14:paraId="7BFF0700"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76CD39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398</w:t>
            </w:r>
          </w:p>
        </w:tc>
        <w:tc>
          <w:tcPr>
            <w:tcW w:w="2719" w:type="dxa"/>
            <w:tcBorders>
              <w:top w:val="nil"/>
              <w:left w:val="nil"/>
              <w:bottom w:val="single" w:sz="4" w:space="0" w:color="auto"/>
              <w:right w:val="single" w:sz="4" w:space="0" w:color="auto"/>
            </w:tcBorders>
            <w:shd w:val="clear" w:color="auto" w:fill="auto"/>
            <w:noWrap/>
            <w:vAlign w:val="center"/>
            <w:hideMark/>
          </w:tcPr>
          <w:p w14:paraId="44FED5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46C5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9127D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356B99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Вересовка</w:t>
            </w:r>
          </w:p>
        </w:tc>
      </w:tr>
      <w:tr w:rsidR="008F6BD7" w:rsidRPr="008F6BD7" w14:paraId="17419E4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1BC7C8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399</w:t>
            </w:r>
          </w:p>
        </w:tc>
        <w:tc>
          <w:tcPr>
            <w:tcW w:w="2719" w:type="dxa"/>
            <w:tcBorders>
              <w:top w:val="nil"/>
              <w:left w:val="nil"/>
              <w:bottom w:val="single" w:sz="4" w:space="0" w:color="auto"/>
              <w:right w:val="single" w:sz="4" w:space="0" w:color="auto"/>
            </w:tcBorders>
            <w:shd w:val="clear" w:color="auto" w:fill="auto"/>
            <w:noWrap/>
            <w:vAlign w:val="center"/>
            <w:hideMark/>
          </w:tcPr>
          <w:p w14:paraId="3701B4F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7890A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F51AC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3B5DC4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Кузино</w:t>
            </w:r>
          </w:p>
        </w:tc>
      </w:tr>
      <w:tr w:rsidR="008F6BD7" w:rsidRPr="008F6BD7" w14:paraId="3C7C389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B62333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400</w:t>
            </w:r>
          </w:p>
        </w:tc>
        <w:tc>
          <w:tcPr>
            <w:tcW w:w="2719" w:type="dxa"/>
            <w:tcBorders>
              <w:top w:val="nil"/>
              <w:left w:val="nil"/>
              <w:bottom w:val="single" w:sz="4" w:space="0" w:color="auto"/>
              <w:right w:val="single" w:sz="4" w:space="0" w:color="auto"/>
            </w:tcBorders>
            <w:shd w:val="clear" w:color="auto" w:fill="auto"/>
            <w:noWrap/>
            <w:vAlign w:val="center"/>
            <w:hideMark/>
          </w:tcPr>
          <w:p w14:paraId="115346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2B828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E07F51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0252C5D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Новоуткинск</w:t>
            </w:r>
          </w:p>
        </w:tc>
      </w:tr>
      <w:tr w:rsidR="008F6BD7" w:rsidRPr="008F6BD7" w14:paraId="0EFABCF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495071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401</w:t>
            </w:r>
          </w:p>
        </w:tc>
        <w:tc>
          <w:tcPr>
            <w:tcW w:w="2719" w:type="dxa"/>
            <w:tcBorders>
              <w:top w:val="nil"/>
              <w:left w:val="nil"/>
              <w:bottom w:val="single" w:sz="4" w:space="0" w:color="auto"/>
              <w:right w:val="single" w:sz="4" w:space="0" w:color="auto"/>
            </w:tcBorders>
            <w:shd w:val="clear" w:color="auto" w:fill="auto"/>
            <w:noWrap/>
            <w:vAlign w:val="center"/>
            <w:hideMark/>
          </w:tcPr>
          <w:p w14:paraId="643E4B0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4D162E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FCBE8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3C93D9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Перескачка</w:t>
            </w:r>
          </w:p>
        </w:tc>
      </w:tr>
      <w:tr w:rsidR="008F6BD7" w:rsidRPr="008F6BD7" w14:paraId="6D0C87D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430F3A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402</w:t>
            </w:r>
          </w:p>
        </w:tc>
        <w:tc>
          <w:tcPr>
            <w:tcW w:w="2719" w:type="dxa"/>
            <w:tcBorders>
              <w:top w:val="nil"/>
              <w:left w:val="nil"/>
              <w:bottom w:val="single" w:sz="4" w:space="0" w:color="auto"/>
              <w:right w:val="single" w:sz="4" w:space="0" w:color="auto"/>
            </w:tcBorders>
            <w:shd w:val="clear" w:color="auto" w:fill="auto"/>
            <w:noWrap/>
            <w:vAlign w:val="center"/>
            <w:hideMark/>
          </w:tcPr>
          <w:p w14:paraId="25001AE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0158D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5E70E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2C1CEF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Прогресс</w:t>
            </w:r>
          </w:p>
        </w:tc>
      </w:tr>
      <w:tr w:rsidR="008F6BD7" w:rsidRPr="008F6BD7" w14:paraId="65F32AD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4C4181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403</w:t>
            </w:r>
          </w:p>
        </w:tc>
        <w:tc>
          <w:tcPr>
            <w:tcW w:w="2719" w:type="dxa"/>
            <w:tcBorders>
              <w:top w:val="nil"/>
              <w:left w:val="nil"/>
              <w:bottom w:val="single" w:sz="4" w:space="0" w:color="auto"/>
              <w:right w:val="single" w:sz="4" w:space="0" w:color="auto"/>
            </w:tcBorders>
            <w:shd w:val="clear" w:color="auto" w:fill="auto"/>
            <w:noWrap/>
            <w:vAlign w:val="center"/>
            <w:hideMark/>
          </w:tcPr>
          <w:p w14:paraId="41DC6A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FE0CDB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E4152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1B173F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Решёты</w:t>
            </w:r>
          </w:p>
        </w:tc>
      </w:tr>
      <w:tr w:rsidR="008F6BD7" w:rsidRPr="008F6BD7" w14:paraId="1292A4B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CC037A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404</w:t>
            </w:r>
          </w:p>
        </w:tc>
        <w:tc>
          <w:tcPr>
            <w:tcW w:w="2719" w:type="dxa"/>
            <w:tcBorders>
              <w:top w:val="nil"/>
              <w:left w:val="nil"/>
              <w:bottom w:val="single" w:sz="4" w:space="0" w:color="auto"/>
              <w:right w:val="single" w:sz="4" w:space="0" w:color="auto"/>
            </w:tcBorders>
            <w:shd w:val="clear" w:color="auto" w:fill="auto"/>
            <w:noWrap/>
            <w:vAlign w:val="center"/>
            <w:hideMark/>
          </w:tcPr>
          <w:p w14:paraId="3523D3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7829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EE107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09EADF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Хрустальная</w:t>
            </w:r>
          </w:p>
        </w:tc>
      </w:tr>
      <w:tr w:rsidR="008F6BD7" w:rsidRPr="008F6BD7" w14:paraId="39A1DE82"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EC5F04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405</w:t>
            </w:r>
          </w:p>
        </w:tc>
        <w:tc>
          <w:tcPr>
            <w:tcW w:w="2719" w:type="dxa"/>
            <w:tcBorders>
              <w:top w:val="nil"/>
              <w:left w:val="nil"/>
              <w:bottom w:val="single" w:sz="4" w:space="0" w:color="auto"/>
              <w:right w:val="single" w:sz="4" w:space="0" w:color="auto"/>
            </w:tcBorders>
            <w:shd w:val="clear" w:color="auto" w:fill="auto"/>
            <w:noWrap/>
            <w:vAlign w:val="center"/>
            <w:hideMark/>
          </w:tcPr>
          <w:p w14:paraId="2A9F87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520B3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2885A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140908C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Битимка</w:t>
            </w:r>
          </w:p>
        </w:tc>
      </w:tr>
      <w:tr w:rsidR="008F6BD7" w:rsidRPr="008F6BD7" w14:paraId="06408909"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1E1E78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406</w:t>
            </w:r>
          </w:p>
        </w:tc>
        <w:tc>
          <w:tcPr>
            <w:tcW w:w="2719" w:type="dxa"/>
            <w:tcBorders>
              <w:top w:val="nil"/>
              <w:left w:val="nil"/>
              <w:bottom w:val="single" w:sz="4" w:space="0" w:color="auto"/>
              <w:right w:val="single" w:sz="4" w:space="0" w:color="auto"/>
            </w:tcBorders>
            <w:shd w:val="clear" w:color="auto" w:fill="auto"/>
            <w:noWrap/>
            <w:vAlign w:val="center"/>
            <w:hideMark/>
          </w:tcPr>
          <w:p w14:paraId="227B4E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F8344C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9F1A6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667A8B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Нижнее Село</w:t>
            </w:r>
          </w:p>
        </w:tc>
      </w:tr>
      <w:tr w:rsidR="008F6BD7" w:rsidRPr="008F6BD7" w14:paraId="3011D4E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4D5DE7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407</w:t>
            </w:r>
          </w:p>
        </w:tc>
        <w:tc>
          <w:tcPr>
            <w:tcW w:w="2719" w:type="dxa"/>
            <w:tcBorders>
              <w:top w:val="nil"/>
              <w:left w:val="nil"/>
              <w:bottom w:val="single" w:sz="4" w:space="0" w:color="auto"/>
              <w:right w:val="single" w:sz="4" w:space="0" w:color="auto"/>
            </w:tcBorders>
            <w:shd w:val="clear" w:color="auto" w:fill="auto"/>
            <w:noWrap/>
            <w:vAlign w:val="center"/>
            <w:hideMark/>
          </w:tcPr>
          <w:p w14:paraId="4BC508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0D390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F51CE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707769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Слобода</w:t>
            </w:r>
          </w:p>
        </w:tc>
      </w:tr>
      <w:tr w:rsidR="008F6BD7" w:rsidRPr="008F6BD7" w14:paraId="7FC7E0E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7224E2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408</w:t>
            </w:r>
          </w:p>
        </w:tc>
        <w:tc>
          <w:tcPr>
            <w:tcW w:w="2719" w:type="dxa"/>
            <w:tcBorders>
              <w:top w:val="nil"/>
              <w:left w:val="nil"/>
              <w:bottom w:val="single" w:sz="4" w:space="0" w:color="auto"/>
              <w:right w:val="single" w:sz="4" w:space="0" w:color="auto"/>
            </w:tcBorders>
            <w:shd w:val="clear" w:color="auto" w:fill="auto"/>
            <w:noWrap/>
            <w:vAlign w:val="center"/>
            <w:hideMark/>
          </w:tcPr>
          <w:p w14:paraId="3A1D28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B946F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5879EFC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Первоуральск</w:t>
            </w:r>
          </w:p>
        </w:tc>
        <w:tc>
          <w:tcPr>
            <w:tcW w:w="2127" w:type="dxa"/>
            <w:tcBorders>
              <w:top w:val="nil"/>
              <w:left w:val="nil"/>
              <w:bottom w:val="single" w:sz="4" w:space="0" w:color="auto"/>
              <w:right w:val="single" w:sz="4" w:space="0" w:color="auto"/>
            </w:tcBorders>
            <w:shd w:val="clear" w:color="auto" w:fill="auto"/>
            <w:noWrap/>
            <w:vAlign w:val="bottom"/>
            <w:hideMark/>
          </w:tcPr>
          <w:p w14:paraId="58EFBA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99BC6A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20B6FE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409</w:t>
            </w:r>
          </w:p>
        </w:tc>
        <w:tc>
          <w:tcPr>
            <w:tcW w:w="2719" w:type="dxa"/>
            <w:tcBorders>
              <w:top w:val="nil"/>
              <w:left w:val="nil"/>
              <w:bottom w:val="single" w:sz="4" w:space="0" w:color="auto"/>
              <w:right w:val="single" w:sz="4" w:space="0" w:color="auto"/>
            </w:tcBorders>
            <w:shd w:val="clear" w:color="auto" w:fill="auto"/>
            <w:noWrap/>
            <w:vAlign w:val="center"/>
            <w:hideMark/>
          </w:tcPr>
          <w:p w14:paraId="7BD0F2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F2C1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0FA33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Полдневая</w:t>
            </w:r>
          </w:p>
        </w:tc>
        <w:tc>
          <w:tcPr>
            <w:tcW w:w="2127" w:type="dxa"/>
            <w:tcBorders>
              <w:top w:val="nil"/>
              <w:left w:val="nil"/>
              <w:bottom w:val="single" w:sz="4" w:space="0" w:color="auto"/>
              <w:right w:val="single" w:sz="4" w:space="0" w:color="auto"/>
            </w:tcBorders>
            <w:shd w:val="clear" w:color="auto" w:fill="auto"/>
            <w:noWrap/>
            <w:vAlign w:val="bottom"/>
            <w:hideMark/>
          </w:tcPr>
          <w:p w14:paraId="698CCC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Полдневая</w:t>
            </w:r>
          </w:p>
        </w:tc>
      </w:tr>
      <w:tr w:rsidR="008F6BD7" w:rsidRPr="008F6BD7" w14:paraId="0F3ADFA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820A70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410</w:t>
            </w:r>
          </w:p>
        </w:tc>
        <w:tc>
          <w:tcPr>
            <w:tcW w:w="2719" w:type="dxa"/>
            <w:tcBorders>
              <w:top w:val="nil"/>
              <w:left w:val="nil"/>
              <w:bottom w:val="single" w:sz="4" w:space="0" w:color="auto"/>
              <w:right w:val="single" w:sz="4" w:space="0" w:color="auto"/>
            </w:tcBorders>
            <w:shd w:val="clear" w:color="auto" w:fill="auto"/>
            <w:noWrap/>
            <w:vAlign w:val="center"/>
            <w:hideMark/>
          </w:tcPr>
          <w:p w14:paraId="27B447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16AE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333B9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5257D9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мкр Зеленый Бор-1</w:t>
            </w:r>
          </w:p>
        </w:tc>
      </w:tr>
      <w:tr w:rsidR="008F6BD7" w:rsidRPr="008F6BD7" w14:paraId="04EA0BF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0A3418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411</w:t>
            </w:r>
          </w:p>
        </w:tc>
        <w:tc>
          <w:tcPr>
            <w:tcW w:w="2719" w:type="dxa"/>
            <w:tcBorders>
              <w:top w:val="nil"/>
              <w:left w:val="nil"/>
              <w:bottom w:val="single" w:sz="4" w:space="0" w:color="auto"/>
              <w:right w:val="single" w:sz="4" w:space="0" w:color="auto"/>
            </w:tcBorders>
            <w:shd w:val="clear" w:color="auto" w:fill="auto"/>
            <w:noWrap/>
            <w:vAlign w:val="center"/>
            <w:hideMark/>
          </w:tcPr>
          <w:p w14:paraId="721641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DF44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25C6B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6E9929E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мкр Зеленый Бор-2</w:t>
            </w:r>
          </w:p>
        </w:tc>
      </w:tr>
      <w:tr w:rsidR="008F6BD7" w:rsidRPr="008F6BD7" w14:paraId="66ADE33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1D8E1D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412</w:t>
            </w:r>
          </w:p>
        </w:tc>
        <w:tc>
          <w:tcPr>
            <w:tcW w:w="2719" w:type="dxa"/>
            <w:tcBorders>
              <w:top w:val="nil"/>
              <w:left w:val="nil"/>
              <w:bottom w:val="single" w:sz="4" w:space="0" w:color="auto"/>
              <w:right w:val="single" w:sz="4" w:space="0" w:color="auto"/>
            </w:tcBorders>
            <w:shd w:val="clear" w:color="auto" w:fill="auto"/>
            <w:noWrap/>
            <w:vAlign w:val="center"/>
            <w:hideMark/>
          </w:tcPr>
          <w:p w14:paraId="185D8F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8547F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CA653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53F12F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мкр Черемушки</w:t>
            </w:r>
          </w:p>
        </w:tc>
      </w:tr>
      <w:tr w:rsidR="008F6BD7" w:rsidRPr="008F6BD7" w14:paraId="21655CA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7F2ADB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413</w:t>
            </w:r>
          </w:p>
        </w:tc>
        <w:tc>
          <w:tcPr>
            <w:tcW w:w="2719" w:type="dxa"/>
            <w:tcBorders>
              <w:top w:val="nil"/>
              <w:left w:val="nil"/>
              <w:bottom w:val="single" w:sz="4" w:space="0" w:color="auto"/>
              <w:right w:val="single" w:sz="4" w:space="0" w:color="auto"/>
            </w:tcBorders>
            <w:shd w:val="clear" w:color="auto" w:fill="auto"/>
            <w:noWrap/>
            <w:vAlign w:val="center"/>
            <w:hideMark/>
          </w:tcPr>
          <w:p w14:paraId="73FE2A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B824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B6529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02EEE2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мкр Ялунина</w:t>
            </w:r>
          </w:p>
        </w:tc>
      </w:tr>
      <w:tr w:rsidR="008F6BD7" w:rsidRPr="008F6BD7" w14:paraId="321EA56C"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89F947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414</w:t>
            </w:r>
          </w:p>
        </w:tc>
        <w:tc>
          <w:tcPr>
            <w:tcW w:w="2719" w:type="dxa"/>
            <w:tcBorders>
              <w:top w:val="nil"/>
              <w:left w:val="nil"/>
              <w:bottom w:val="single" w:sz="4" w:space="0" w:color="auto"/>
              <w:right w:val="single" w:sz="4" w:space="0" w:color="auto"/>
            </w:tcBorders>
            <w:shd w:val="clear" w:color="auto" w:fill="auto"/>
            <w:noWrap/>
            <w:vAlign w:val="center"/>
            <w:hideMark/>
          </w:tcPr>
          <w:p w14:paraId="2D103D8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3152D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E89D4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48AD0ED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мкр. 2</w:t>
            </w:r>
          </w:p>
        </w:tc>
      </w:tr>
      <w:tr w:rsidR="008F6BD7" w:rsidRPr="008F6BD7" w14:paraId="72DBE1A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CBCE1D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415</w:t>
            </w:r>
          </w:p>
        </w:tc>
        <w:tc>
          <w:tcPr>
            <w:tcW w:w="2719" w:type="dxa"/>
            <w:tcBorders>
              <w:top w:val="nil"/>
              <w:left w:val="nil"/>
              <w:bottom w:val="single" w:sz="4" w:space="0" w:color="auto"/>
              <w:right w:val="single" w:sz="4" w:space="0" w:color="auto"/>
            </w:tcBorders>
            <w:shd w:val="clear" w:color="auto" w:fill="auto"/>
            <w:noWrap/>
            <w:vAlign w:val="center"/>
            <w:hideMark/>
          </w:tcPr>
          <w:p w14:paraId="553206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B2A521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19CC4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162A61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Зюзельский</w:t>
            </w:r>
          </w:p>
        </w:tc>
      </w:tr>
      <w:tr w:rsidR="008F6BD7" w:rsidRPr="008F6BD7" w14:paraId="3A5DAC1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86DDC1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416</w:t>
            </w:r>
          </w:p>
        </w:tc>
        <w:tc>
          <w:tcPr>
            <w:tcW w:w="2719" w:type="dxa"/>
            <w:tcBorders>
              <w:top w:val="nil"/>
              <w:left w:val="nil"/>
              <w:bottom w:val="single" w:sz="4" w:space="0" w:color="auto"/>
              <w:right w:val="single" w:sz="4" w:space="0" w:color="auto"/>
            </w:tcBorders>
            <w:shd w:val="clear" w:color="auto" w:fill="auto"/>
            <w:noWrap/>
            <w:vAlign w:val="center"/>
            <w:hideMark/>
          </w:tcPr>
          <w:p w14:paraId="29A1B0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ECD8F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B4D47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4EAC12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Станционный-Полевской</w:t>
            </w:r>
          </w:p>
        </w:tc>
      </w:tr>
      <w:tr w:rsidR="008F6BD7" w:rsidRPr="008F6BD7" w14:paraId="3892E3A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6A0B4F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417</w:t>
            </w:r>
          </w:p>
        </w:tc>
        <w:tc>
          <w:tcPr>
            <w:tcW w:w="2719" w:type="dxa"/>
            <w:tcBorders>
              <w:top w:val="nil"/>
              <w:left w:val="nil"/>
              <w:bottom w:val="single" w:sz="4" w:space="0" w:color="auto"/>
              <w:right w:val="single" w:sz="4" w:space="0" w:color="auto"/>
            </w:tcBorders>
            <w:shd w:val="clear" w:color="auto" w:fill="auto"/>
            <w:noWrap/>
            <w:vAlign w:val="center"/>
            <w:hideMark/>
          </w:tcPr>
          <w:p w14:paraId="4E4B5F2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C8EBC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4AE735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22F553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Косой Брод</w:t>
            </w:r>
          </w:p>
        </w:tc>
      </w:tr>
      <w:tr w:rsidR="008F6BD7" w:rsidRPr="008F6BD7" w14:paraId="31AEDAE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6341D3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418</w:t>
            </w:r>
          </w:p>
        </w:tc>
        <w:tc>
          <w:tcPr>
            <w:tcW w:w="2719" w:type="dxa"/>
            <w:tcBorders>
              <w:top w:val="nil"/>
              <w:left w:val="nil"/>
              <w:bottom w:val="single" w:sz="4" w:space="0" w:color="auto"/>
              <w:right w:val="single" w:sz="4" w:space="0" w:color="auto"/>
            </w:tcBorders>
            <w:shd w:val="clear" w:color="auto" w:fill="auto"/>
            <w:noWrap/>
            <w:vAlign w:val="center"/>
            <w:hideMark/>
          </w:tcPr>
          <w:p w14:paraId="48518C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B886D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3BCAC36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6CB688E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Курганово</w:t>
            </w:r>
          </w:p>
        </w:tc>
      </w:tr>
      <w:tr w:rsidR="008F6BD7" w:rsidRPr="008F6BD7" w14:paraId="44063E0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C100FB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419</w:t>
            </w:r>
          </w:p>
        </w:tc>
        <w:tc>
          <w:tcPr>
            <w:tcW w:w="2719" w:type="dxa"/>
            <w:tcBorders>
              <w:top w:val="nil"/>
              <w:left w:val="nil"/>
              <w:bottom w:val="single" w:sz="4" w:space="0" w:color="auto"/>
              <w:right w:val="single" w:sz="4" w:space="0" w:color="auto"/>
            </w:tcBorders>
            <w:shd w:val="clear" w:color="auto" w:fill="auto"/>
            <w:noWrap/>
            <w:vAlign w:val="center"/>
            <w:hideMark/>
          </w:tcPr>
          <w:p w14:paraId="2F37530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879A0F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D21FB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4BBA456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Мраморское</w:t>
            </w:r>
          </w:p>
        </w:tc>
      </w:tr>
      <w:tr w:rsidR="008F6BD7" w:rsidRPr="008F6BD7" w14:paraId="3C652E1D"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E86DE8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420</w:t>
            </w:r>
          </w:p>
        </w:tc>
        <w:tc>
          <w:tcPr>
            <w:tcW w:w="2719" w:type="dxa"/>
            <w:tcBorders>
              <w:top w:val="nil"/>
              <w:left w:val="nil"/>
              <w:bottom w:val="single" w:sz="4" w:space="0" w:color="auto"/>
              <w:right w:val="single" w:sz="4" w:space="0" w:color="auto"/>
            </w:tcBorders>
            <w:shd w:val="clear" w:color="auto" w:fill="auto"/>
            <w:noWrap/>
            <w:vAlign w:val="center"/>
            <w:hideMark/>
          </w:tcPr>
          <w:p w14:paraId="5712984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F69F7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F410E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1DCF7FC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 Полдневая</w:t>
            </w:r>
          </w:p>
        </w:tc>
      </w:tr>
      <w:tr w:rsidR="008F6BD7" w:rsidRPr="008F6BD7" w14:paraId="37CF408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0A6D2F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421</w:t>
            </w:r>
          </w:p>
        </w:tc>
        <w:tc>
          <w:tcPr>
            <w:tcW w:w="2719" w:type="dxa"/>
            <w:tcBorders>
              <w:top w:val="nil"/>
              <w:left w:val="nil"/>
              <w:bottom w:val="single" w:sz="4" w:space="0" w:color="auto"/>
              <w:right w:val="single" w:sz="4" w:space="0" w:color="auto"/>
            </w:tcBorders>
            <w:shd w:val="clear" w:color="auto" w:fill="auto"/>
            <w:noWrap/>
            <w:vAlign w:val="center"/>
            <w:hideMark/>
          </w:tcPr>
          <w:p w14:paraId="6AF761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6593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66D92B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Полевской</w:t>
            </w:r>
          </w:p>
        </w:tc>
        <w:tc>
          <w:tcPr>
            <w:tcW w:w="2127" w:type="dxa"/>
            <w:tcBorders>
              <w:top w:val="nil"/>
              <w:left w:val="nil"/>
              <w:bottom w:val="single" w:sz="4" w:space="0" w:color="auto"/>
              <w:right w:val="single" w:sz="4" w:space="0" w:color="auto"/>
            </w:tcBorders>
            <w:shd w:val="clear" w:color="auto" w:fill="auto"/>
            <w:noWrap/>
            <w:vAlign w:val="bottom"/>
            <w:hideMark/>
          </w:tcPr>
          <w:p w14:paraId="3468E9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474EA37"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4EB5DA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422</w:t>
            </w:r>
          </w:p>
        </w:tc>
        <w:tc>
          <w:tcPr>
            <w:tcW w:w="2719" w:type="dxa"/>
            <w:tcBorders>
              <w:top w:val="nil"/>
              <w:left w:val="nil"/>
              <w:bottom w:val="single" w:sz="4" w:space="0" w:color="auto"/>
              <w:right w:val="single" w:sz="4" w:space="0" w:color="auto"/>
            </w:tcBorders>
            <w:shd w:val="clear" w:color="auto" w:fill="auto"/>
            <w:noWrap/>
            <w:vAlign w:val="center"/>
            <w:hideMark/>
          </w:tcPr>
          <w:p w14:paraId="747484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511718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93D1BE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Дегтярск</w:t>
            </w:r>
          </w:p>
        </w:tc>
        <w:tc>
          <w:tcPr>
            <w:tcW w:w="2127" w:type="dxa"/>
            <w:tcBorders>
              <w:top w:val="nil"/>
              <w:left w:val="nil"/>
              <w:bottom w:val="single" w:sz="4" w:space="0" w:color="auto"/>
              <w:right w:val="single" w:sz="4" w:space="0" w:color="auto"/>
            </w:tcBorders>
            <w:shd w:val="clear" w:color="auto" w:fill="auto"/>
            <w:noWrap/>
            <w:vAlign w:val="bottom"/>
            <w:hideMark/>
          </w:tcPr>
          <w:p w14:paraId="3863B7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Бережок</w:t>
            </w:r>
          </w:p>
        </w:tc>
      </w:tr>
      <w:tr w:rsidR="008F6BD7" w:rsidRPr="008F6BD7" w14:paraId="4413C451"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44A248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423</w:t>
            </w:r>
          </w:p>
        </w:tc>
        <w:tc>
          <w:tcPr>
            <w:tcW w:w="2719" w:type="dxa"/>
            <w:tcBorders>
              <w:top w:val="nil"/>
              <w:left w:val="nil"/>
              <w:bottom w:val="single" w:sz="4" w:space="0" w:color="auto"/>
              <w:right w:val="single" w:sz="4" w:space="0" w:color="auto"/>
            </w:tcBorders>
            <w:shd w:val="clear" w:color="auto" w:fill="auto"/>
            <w:noWrap/>
            <w:vAlign w:val="center"/>
            <w:hideMark/>
          </w:tcPr>
          <w:p w14:paraId="5B686C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01603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778579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Дегтярск</w:t>
            </w:r>
          </w:p>
        </w:tc>
        <w:tc>
          <w:tcPr>
            <w:tcW w:w="2127" w:type="dxa"/>
            <w:tcBorders>
              <w:top w:val="nil"/>
              <w:left w:val="nil"/>
              <w:bottom w:val="single" w:sz="4" w:space="0" w:color="auto"/>
              <w:right w:val="single" w:sz="4" w:space="0" w:color="auto"/>
            </w:tcBorders>
            <w:shd w:val="clear" w:color="auto" w:fill="auto"/>
            <w:noWrap/>
            <w:vAlign w:val="bottom"/>
            <w:hideMark/>
          </w:tcPr>
          <w:p w14:paraId="569598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B36BDB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55F3B1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424</w:t>
            </w:r>
          </w:p>
        </w:tc>
        <w:tc>
          <w:tcPr>
            <w:tcW w:w="2719" w:type="dxa"/>
            <w:tcBorders>
              <w:top w:val="nil"/>
              <w:left w:val="nil"/>
              <w:bottom w:val="single" w:sz="4" w:space="0" w:color="auto"/>
              <w:right w:val="single" w:sz="4" w:space="0" w:color="auto"/>
            </w:tcBorders>
            <w:shd w:val="clear" w:color="auto" w:fill="auto"/>
            <w:noWrap/>
            <w:vAlign w:val="center"/>
            <w:hideMark/>
          </w:tcPr>
          <w:p w14:paraId="716A5E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8B59E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0A9F5C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Ревда</w:t>
            </w:r>
          </w:p>
        </w:tc>
        <w:tc>
          <w:tcPr>
            <w:tcW w:w="2127" w:type="dxa"/>
            <w:tcBorders>
              <w:top w:val="nil"/>
              <w:left w:val="nil"/>
              <w:bottom w:val="single" w:sz="4" w:space="0" w:color="auto"/>
              <w:right w:val="single" w:sz="4" w:space="0" w:color="auto"/>
            </w:tcBorders>
            <w:shd w:val="clear" w:color="auto" w:fill="auto"/>
            <w:noWrap/>
            <w:vAlign w:val="bottom"/>
            <w:hideMark/>
          </w:tcPr>
          <w:p w14:paraId="1EAC18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Крылатовский</w:t>
            </w:r>
          </w:p>
        </w:tc>
      </w:tr>
      <w:tr w:rsidR="008F6BD7" w:rsidRPr="008F6BD7" w14:paraId="027A1AB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0E186C2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425</w:t>
            </w:r>
          </w:p>
        </w:tc>
        <w:tc>
          <w:tcPr>
            <w:tcW w:w="2719" w:type="dxa"/>
            <w:tcBorders>
              <w:top w:val="nil"/>
              <w:left w:val="nil"/>
              <w:bottom w:val="single" w:sz="4" w:space="0" w:color="auto"/>
              <w:right w:val="single" w:sz="4" w:space="0" w:color="auto"/>
            </w:tcBorders>
            <w:shd w:val="clear" w:color="auto" w:fill="auto"/>
            <w:noWrap/>
            <w:vAlign w:val="center"/>
            <w:hideMark/>
          </w:tcPr>
          <w:p w14:paraId="59F8B0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4A7B7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13F652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Ревда</w:t>
            </w:r>
          </w:p>
        </w:tc>
        <w:tc>
          <w:tcPr>
            <w:tcW w:w="2127" w:type="dxa"/>
            <w:tcBorders>
              <w:top w:val="nil"/>
              <w:left w:val="nil"/>
              <w:bottom w:val="single" w:sz="4" w:space="0" w:color="auto"/>
              <w:right w:val="single" w:sz="4" w:space="0" w:color="auto"/>
            </w:tcBorders>
            <w:shd w:val="clear" w:color="auto" w:fill="auto"/>
            <w:noWrap/>
            <w:vAlign w:val="bottom"/>
            <w:hideMark/>
          </w:tcPr>
          <w:p w14:paraId="181897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 Ледянка</w:t>
            </w:r>
          </w:p>
        </w:tc>
      </w:tr>
      <w:tr w:rsidR="008F6BD7" w:rsidRPr="008F6BD7" w14:paraId="2BEE9BEB"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160B8C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426</w:t>
            </w:r>
          </w:p>
        </w:tc>
        <w:tc>
          <w:tcPr>
            <w:tcW w:w="2719" w:type="dxa"/>
            <w:tcBorders>
              <w:top w:val="nil"/>
              <w:left w:val="nil"/>
              <w:bottom w:val="single" w:sz="4" w:space="0" w:color="auto"/>
              <w:right w:val="single" w:sz="4" w:space="0" w:color="auto"/>
            </w:tcBorders>
            <w:shd w:val="clear" w:color="auto" w:fill="auto"/>
            <w:noWrap/>
            <w:vAlign w:val="center"/>
            <w:hideMark/>
          </w:tcPr>
          <w:p w14:paraId="169E58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3C0C6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2578C3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Ревда</w:t>
            </w:r>
          </w:p>
        </w:tc>
        <w:tc>
          <w:tcPr>
            <w:tcW w:w="2127" w:type="dxa"/>
            <w:tcBorders>
              <w:top w:val="nil"/>
              <w:left w:val="nil"/>
              <w:bottom w:val="single" w:sz="4" w:space="0" w:color="auto"/>
              <w:right w:val="single" w:sz="4" w:space="0" w:color="auto"/>
            </w:tcBorders>
            <w:shd w:val="clear" w:color="auto" w:fill="auto"/>
            <w:noWrap/>
            <w:vAlign w:val="bottom"/>
            <w:hideMark/>
          </w:tcPr>
          <w:p w14:paraId="24F37C2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446509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BE03F3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427</w:t>
            </w:r>
          </w:p>
        </w:tc>
        <w:tc>
          <w:tcPr>
            <w:tcW w:w="2719" w:type="dxa"/>
            <w:tcBorders>
              <w:top w:val="nil"/>
              <w:left w:val="nil"/>
              <w:bottom w:val="single" w:sz="4" w:space="0" w:color="auto"/>
              <w:right w:val="single" w:sz="4" w:space="0" w:color="auto"/>
            </w:tcBorders>
            <w:shd w:val="clear" w:color="auto" w:fill="auto"/>
            <w:noWrap/>
            <w:vAlign w:val="center"/>
            <w:hideMark/>
          </w:tcPr>
          <w:p w14:paraId="64E702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0D4BF5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361733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Боевка</w:t>
            </w:r>
          </w:p>
        </w:tc>
        <w:tc>
          <w:tcPr>
            <w:tcW w:w="2127" w:type="dxa"/>
            <w:tcBorders>
              <w:top w:val="nil"/>
              <w:left w:val="nil"/>
              <w:bottom w:val="single" w:sz="4" w:space="0" w:color="auto"/>
              <w:right w:val="single" w:sz="4" w:space="0" w:color="auto"/>
            </w:tcBorders>
            <w:shd w:val="clear" w:color="auto" w:fill="auto"/>
            <w:noWrap/>
            <w:vAlign w:val="bottom"/>
            <w:hideMark/>
          </w:tcPr>
          <w:p w14:paraId="33133E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C7B328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88DB84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428</w:t>
            </w:r>
          </w:p>
        </w:tc>
        <w:tc>
          <w:tcPr>
            <w:tcW w:w="2719" w:type="dxa"/>
            <w:tcBorders>
              <w:top w:val="nil"/>
              <w:left w:val="nil"/>
              <w:bottom w:val="single" w:sz="4" w:space="0" w:color="auto"/>
              <w:right w:val="single" w:sz="4" w:space="0" w:color="auto"/>
            </w:tcBorders>
            <w:shd w:val="clear" w:color="auto" w:fill="auto"/>
            <w:noWrap/>
            <w:vAlign w:val="center"/>
            <w:hideMark/>
          </w:tcPr>
          <w:p w14:paraId="0FE40B7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A995F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28F747B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Сысерть</w:t>
            </w:r>
          </w:p>
        </w:tc>
        <w:tc>
          <w:tcPr>
            <w:tcW w:w="2127" w:type="dxa"/>
            <w:tcBorders>
              <w:top w:val="nil"/>
              <w:left w:val="nil"/>
              <w:bottom w:val="single" w:sz="4" w:space="0" w:color="auto"/>
              <w:right w:val="single" w:sz="4" w:space="0" w:color="auto"/>
            </w:tcBorders>
            <w:shd w:val="clear" w:color="auto" w:fill="auto"/>
            <w:noWrap/>
            <w:vAlign w:val="bottom"/>
            <w:hideMark/>
          </w:tcPr>
          <w:p w14:paraId="3186D3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527022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D4D81E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429</w:t>
            </w:r>
          </w:p>
        </w:tc>
        <w:tc>
          <w:tcPr>
            <w:tcW w:w="2719" w:type="dxa"/>
            <w:tcBorders>
              <w:top w:val="nil"/>
              <w:left w:val="nil"/>
              <w:bottom w:val="single" w:sz="4" w:space="0" w:color="auto"/>
              <w:right w:val="single" w:sz="4" w:space="0" w:color="auto"/>
            </w:tcBorders>
            <w:shd w:val="clear" w:color="auto" w:fill="auto"/>
            <w:noWrap/>
            <w:vAlign w:val="center"/>
            <w:hideMark/>
          </w:tcPr>
          <w:p w14:paraId="617DBB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F9F96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184CE6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Кашино</w:t>
            </w:r>
          </w:p>
        </w:tc>
        <w:tc>
          <w:tcPr>
            <w:tcW w:w="2127" w:type="dxa"/>
            <w:tcBorders>
              <w:top w:val="nil"/>
              <w:left w:val="nil"/>
              <w:bottom w:val="single" w:sz="4" w:space="0" w:color="auto"/>
              <w:right w:val="single" w:sz="4" w:space="0" w:color="auto"/>
            </w:tcBorders>
            <w:shd w:val="clear" w:color="auto" w:fill="auto"/>
            <w:noWrap/>
            <w:vAlign w:val="bottom"/>
            <w:hideMark/>
          </w:tcPr>
          <w:p w14:paraId="5938DA9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6CE1D83"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48BC6C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430</w:t>
            </w:r>
          </w:p>
        </w:tc>
        <w:tc>
          <w:tcPr>
            <w:tcW w:w="2719" w:type="dxa"/>
            <w:tcBorders>
              <w:top w:val="nil"/>
              <w:left w:val="nil"/>
              <w:bottom w:val="single" w:sz="4" w:space="0" w:color="auto"/>
              <w:right w:val="single" w:sz="4" w:space="0" w:color="auto"/>
            </w:tcBorders>
            <w:shd w:val="clear" w:color="auto" w:fill="auto"/>
            <w:noWrap/>
            <w:vAlign w:val="center"/>
            <w:hideMark/>
          </w:tcPr>
          <w:p w14:paraId="315583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38B4026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6CCC1B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Сысерть</w:t>
            </w:r>
          </w:p>
        </w:tc>
        <w:tc>
          <w:tcPr>
            <w:tcW w:w="2127" w:type="dxa"/>
            <w:tcBorders>
              <w:top w:val="nil"/>
              <w:left w:val="nil"/>
              <w:bottom w:val="single" w:sz="4" w:space="0" w:color="auto"/>
              <w:right w:val="single" w:sz="4" w:space="0" w:color="auto"/>
            </w:tcBorders>
            <w:shd w:val="clear" w:color="auto" w:fill="auto"/>
            <w:noWrap/>
            <w:vAlign w:val="bottom"/>
            <w:hideMark/>
          </w:tcPr>
          <w:p w14:paraId="6D537C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мкр Уральские самоцветы</w:t>
            </w:r>
          </w:p>
        </w:tc>
      </w:tr>
      <w:tr w:rsidR="008F6BD7" w:rsidRPr="008F6BD7" w14:paraId="403B6E3E"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1C4EF97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431</w:t>
            </w:r>
          </w:p>
        </w:tc>
        <w:tc>
          <w:tcPr>
            <w:tcW w:w="2719" w:type="dxa"/>
            <w:tcBorders>
              <w:top w:val="nil"/>
              <w:left w:val="nil"/>
              <w:bottom w:val="single" w:sz="4" w:space="0" w:color="auto"/>
              <w:right w:val="single" w:sz="4" w:space="0" w:color="auto"/>
            </w:tcBorders>
            <w:shd w:val="clear" w:color="auto" w:fill="auto"/>
            <w:noWrap/>
            <w:vAlign w:val="center"/>
            <w:hideMark/>
          </w:tcPr>
          <w:p w14:paraId="1CC614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60DD9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Сысертский</w:t>
            </w:r>
          </w:p>
        </w:tc>
        <w:tc>
          <w:tcPr>
            <w:tcW w:w="2268" w:type="dxa"/>
            <w:tcBorders>
              <w:top w:val="nil"/>
              <w:left w:val="nil"/>
              <w:bottom w:val="single" w:sz="4" w:space="0" w:color="auto"/>
              <w:right w:val="single" w:sz="4" w:space="0" w:color="auto"/>
            </w:tcBorders>
            <w:shd w:val="clear" w:color="auto" w:fill="auto"/>
            <w:noWrap/>
            <w:vAlign w:val="center"/>
            <w:hideMark/>
          </w:tcPr>
          <w:p w14:paraId="0C52842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Сысерть</w:t>
            </w:r>
          </w:p>
        </w:tc>
        <w:tc>
          <w:tcPr>
            <w:tcW w:w="2127" w:type="dxa"/>
            <w:tcBorders>
              <w:top w:val="nil"/>
              <w:left w:val="nil"/>
              <w:bottom w:val="single" w:sz="4" w:space="0" w:color="auto"/>
              <w:right w:val="single" w:sz="4" w:space="0" w:color="auto"/>
            </w:tcBorders>
            <w:shd w:val="clear" w:color="auto" w:fill="auto"/>
            <w:noWrap/>
            <w:vAlign w:val="bottom"/>
            <w:hideMark/>
          </w:tcPr>
          <w:p w14:paraId="54A45AC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C37FA85"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301143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432</w:t>
            </w:r>
          </w:p>
        </w:tc>
        <w:tc>
          <w:tcPr>
            <w:tcW w:w="2719" w:type="dxa"/>
            <w:tcBorders>
              <w:top w:val="nil"/>
              <w:left w:val="nil"/>
              <w:bottom w:val="single" w:sz="4" w:space="0" w:color="auto"/>
              <w:right w:val="single" w:sz="4" w:space="0" w:color="auto"/>
            </w:tcBorders>
            <w:shd w:val="clear" w:color="auto" w:fill="auto"/>
            <w:noWrap/>
            <w:vAlign w:val="center"/>
            <w:hideMark/>
          </w:tcPr>
          <w:p w14:paraId="1B717E1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BFDFDD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A00B6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Вогулка</w:t>
            </w:r>
          </w:p>
        </w:tc>
        <w:tc>
          <w:tcPr>
            <w:tcW w:w="2127" w:type="dxa"/>
            <w:tcBorders>
              <w:top w:val="nil"/>
              <w:left w:val="nil"/>
              <w:bottom w:val="single" w:sz="4" w:space="0" w:color="auto"/>
              <w:right w:val="single" w:sz="4" w:space="0" w:color="auto"/>
            </w:tcBorders>
            <w:shd w:val="clear" w:color="auto" w:fill="auto"/>
            <w:noWrap/>
            <w:vAlign w:val="bottom"/>
            <w:hideMark/>
          </w:tcPr>
          <w:p w14:paraId="587143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BC3879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A92727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433</w:t>
            </w:r>
          </w:p>
        </w:tc>
        <w:tc>
          <w:tcPr>
            <w:tcW w:w="2719" w:type="dxa"/>
            <w:tcBorders>
              <w:top w:val="nil"/>
              <w:left w:val="nil"/>
              <w:bottom w:val="single" w:sz="4" w:space="0" w:color="auto"/>
              <w:right w:val="single" w:sz="4" w:space="0" w:color="auto"/>
            </w:tcBorders>
            <w:shd w:val="clear" w:color="auto" w:fill="auto"/>
            <w:noWrap/>
            <w:vAlign w:val="center"/>
            <w:hideMark/>
          </w:tcPr>
          <w:p w14:paraId="3F3D46B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CCFE4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E7372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Илим</w:t>
            </w:r>
          </w:p>
        </w:tc>
        <w:tc>
          <w:tcPr>
            <w:tcW w:w="2127" w:type="dxa"/>
            <w:tcBorders>
              <w:top w:val="nil"/>
              <w:left w:val="nil"/>
              <w:bottom w:val="single" w:sz="4" w:space="0" w:color="auto"/>
              <w:right w:val="single" w:sz="4" w:space="0" w:color="auto"/>
            </w:tcBorders>
            <w:shd w:val="clear" w:color="auto" w:fill="auto"/>
            <w:noWrap/>
            <w:vAlign w:val="bottom"/>
            <w:hideMark/>
          </w:tcPr>
          <w:p w14:paraId="6E0C5F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233905A"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736C44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434</w:t>
            </w:r>
          </w:p>
        </w:tc>
        <w:tc>
          <w:tcPr>
            <w:tcW w:w="2719" w:type="dxa"/>
            <w:tcBorders>
              <w:top w:val="nil"/>
              <w:left w:val="nil"/>
              <w:bottom w:val="single" w:sz="4" w:space="0" w:color="auto"/>
              <w:right w:val="single" w:sz="4" w:space="0" w:color="auto"/>
            </w:tcBorders>
            <w:shd w:val="clear" w:color="auto" w:fill="auto"/>
            <w:noWrap/>
            <w:vAlign w:val="center"/>
            <w:hideMark/>
          </w:tcPr>
          <w:p w14:paraId="1B1529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5E696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A2C70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Колпаковка</w:t>
            </w:r>
          </w:p>
        </w:tc>
        <w:tc>
          <w:tcPr>
            <w:tcW w:w="2127" w:type="dxa"/>
            <w:tcBorders>
              <w:top w:val="nil"/>
              <w:left w:val="nil"/>
              <w:bottom w:val="single" w:sz="4" w:space="0" w:color="auto"/>
              <w:right w:val="single" w:sz="4" w:space="0" w:color="auto"/>
            </w:tcBorders>
            <w:shd w:val="clear" w:color="auto" w:fill="auto"/>
            <w:noWrap/>
            <w:vAlign w:val="bottom"/>
            <w:hideMark/>
          </w:tcPr>
          <w:p w14:paraId="25D688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725864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F358A4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435</w:t>
            </w:r>
          </w:p>
        </w:tc>
        <w:tc>
          <w:tcPr>
            <w:tcW w:w="2719" w:type="dxa"/>
            <w:tcBorders>
              <w:top w:val="nil"/>
              <w:left w:val="nil"/>
              <w:bottom w:val="single" w:sz="4" w:space="0" w:color="auto"/>
              <w:right w:val="single" w:sz="4" w:space="0" w:color="auto"/>
            </w:tcBorders>
            <w:shd w:val="clear" w:color="auto" w:fill="auto"/>
            <w:noWrap/>
            <w:vAlign w:val="center"/>
            <w:hideMark/>
          </w:tcPr>
          <w:p w14:paraId="4406F83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5A6C82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0FE047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Коптело-Шамары</w:t>
            </w:r>
          </w:p>
        </w:tc>
        <w:tc>
          <w:tcPr>
            <w:tcW w:w="2127" w:type="dxa"/>
            <w:tcBorders>
              <w:top w:val="nil"/>
              <w:left w:val="nil"/>
              <w:bottom w:val="single" w:sz="4" w:space="0" w:color="auto"/>
              <w:right w:val="single" w:sz="4" w:space="0" w:color="auto"/>
            </w:tcBorders>
            <w:shd w:val="clear" w:color="auto" w:fill="auto"/>
            <w:noWrap/>
            <w:vAlign w:val="bottom"/>
            <w:hideMark/>
          </w:tcPr>
          <w:p w14:paraId="2A2BA3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6024C04"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59E78C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436</w:t>
            </w:r>
          </w:p>
        </w:tc>
        <w:tc>
          <w:tcPr>
            <w:tcW w:w="2719" w:type="dxa"/>
            <w:tcBorders>
              <w:top w:val="nil"/>
              <w:left w:val="nil"/>
              <w:bottom w:val="single" w:sz="4" w:space="0" w:color="auto"/>
              <w:right w:val="single" w:sz="4" w:space="0" w:color="auto"/>
            </w:tcBorders>
            <w:shd w:val="clear" w:color="auto" w:fill="auto"/>
            <w:noWrap/>
            <w:vAlign w:val="center"/>
            <w:hideMark/>
          </w:tcPr>
          <w:p w14:paraId="4B8BB88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A336E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2348B4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Сарга</w:t>
            </w:r>
          </w:p>
        </w:tc>
        <w:tc>
          <w:tcPr>
            <w:tcW w:w="2127" w:type="dxa"/>
            <w:tcBorders>
              <w:top w:val="nil"/>
              <w:left w:val="nil"/>
              <w:bottom w:val="single" w:sz="4" w:space="0" w:color="auto"/>
              <w:right w:val="single" w:sz="4" w:space="0" w:color="auto"/>
            </w:tcBorders>
            <w:shd w:val="clear" w:color="auto" w:fill="auto"/>
            <w:noWrap/>
            <w:vAlign w:val="bottom"/>
            <w:hideMark/>
          </w:tcPr>
          <w:p w14:paraId="24CF76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95AC85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612B19C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437</w:t>
            </w:r>
          </w:p>
        </w:tc>
        <w:tc>
          <w:tcPr>
            <w:tcW w:w="2719" w:type="dxa"/>
            <w:tcBorders>
              <w:top w:val="nil"/>
              <w:left w:val="nil"/>
              <w:bottom w:val="single" w:sz="4" w:space="0" w:color="auto"/>
              <w:right w:val="single" w:sz="4" w:space="0" w:color="auto"/>
            </w:tcBorders>
            <w:shd w:val="clear" w:color="auto" w:fill="auto"/>
            <w:noWrap/>
            <w:vAlign w:val="center"/>
            <w:hideMark/>
          </w:tcPr>
          <w:p w14:paraId="4D88EFD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1964D6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4C83FC7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Чусовое</w:t>
            </w:r>
          </w:p>
        </w:tc>
        <w:tc>
          <w:tcPr>
            <w:tcW w:w="2127" w:type="dxa"/>
            <w:tcBorders>
              <w:top w:val="nil"/>
              <w:left w:val="nil"/>
              <w:bottom w:val="single" w:sz="4" w:space="0" w:color="auto"/>
              <w:right w:val="single" w:sz="4" w:space="0" w:color="auto"/>
            </w:tcBorders>
            <w:shd w:val="clear" w:color="auto" w:fill="auto"/>
            <w:noWrap/>
            <w:vAlign w:val="bottom"/>
            <w:hideMark/>
          </w:tcPr>
          <w:p w14:paraId="7E78BF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0A39FA8"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2AC48C5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438</w:t>
            </w:r>
          </w:p>
        </w:tc>
        <w:tc>
          <w:tcPr>
            <w:tcW w:w="2719" w:type="dxa"/>
            <w:tcBorders>
              <w:top w:val="nil"/>
              <w:left w:val="nil"/>
              <w:bottom w:val="single" w:sz="4" w:space="0" w:color="auto"/>
              <w:right w:val="single" w:sz="4" w:space="0" w:color="auto"/>
            </w:tcBorders>
            <w:shd w:val="clear" w:color="auto" w:fill="auto"/>
            <w:noWrap/>
            <w:vAlign w:val="center"/>
            <w:hideMark/>
          </w:tcPr>
          <w:p w14:paraId="5148E4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747709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15C5312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Шаля</w:t>
            </w:r>
          </w:p>
        </w:tc>
        <w:tc>
          <w:tcPr>
            <w:tcW w:w="2127" w:type="dxa"/>
            <w:tcBorders>
              <w:top w:val="nil"/>
              <w:left w:val="nil"/>
              <w:bottom w:val="single" w:sz="4" w:space="0" w:color="auto"/>
              <w:right w:val="single" w:sz="4" w:space="0" w:color="auto"/>
            </w:tcBorders>
            <w:shd w:val="clear" w:color="auto" w:fill="auto"/>
            <w:noWrap/>
            <w:vAlign w:val="bottom"/>
            <w:hideMark/>
          </w:tcPr>
          <w:p w14:paraId="48FB6D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1C7CA2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030F50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439</w:t>
            </w:r>
          </w:p>
        </w:tc>
        <w:tc>
          <w:tcPr>
            <w:tcW w:w="2719" w:type="dxa"/>
            <w:tcBorders>
              <w:top w:val="nil"/>
              <w:left w:val="nil"/>
              <w:bottom w:val="single" w:sz="4" w:space="0" w:color="auto"/>
              <w:right w:val="single" w:sz="4" w:space="0" w:color="auto"/>
            </w:tcBorders>
            <w:shd w:val="clear" w:color="auto" w:fill="auto"/>
            <w:noWrap/>
            <w:vAlign w:val="center"/>
            <w:hideMark/>
          </w:tcPr>
          <w:p w14:paraId="0134F74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67FED0D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Шалинский</w:t>
            </w:r>
          </w:p>
        </w:tc>
        <w:tc>
          <w:tcPr>
            <w:tcW w:w="2268" w:type="dxa"/>
            <w:tcBorders>
              <w:top w:val="nil"/>
              <w:left w:val="nil"/>
              <w:bottom w:val="single" w:sz="4" w:space="0" w:color="auto"/>
              <w:right w:val="single" w:sz="4" w:space="0" w:color="auto"/>
            </w:tcBorders>
            <w:shd w:val="clear" w:color="auto" w:fill="auto"/>
            <w:noWrap/>
            <w:vAlign w:val="center"/>
            <w:hideMark/>
          </w:tcPr>
          <w:p w14:paraId="359F43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Шамары</w:t>
            </w:r>
          </w:p>
        </w:tc>
        <w:tc>
          <w:tcPr>
            <w:tcW w:w="2127" w:type="dxa"/>
            <w:tcBorders>
              <w:top w:val="nil"/>
              <w:left w:val="nil"/>
              <w:bottom w:val="single" w:sz="4" w:space="0" w:color="auto"/>
              <w:right w:val="single" w:sz="4" w:space="0" w:color="auto"/>
            </w:tcBorders>
            <w:shd w:val="clear" w:color="auto" w:fill="auto"/>
            <w:noWrap/>
            <w:vAlign w:val="bottom"/>
            <w:hideMark/>
          </w:tcPr>
          <w:p w14:paraId="39F2C6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452B076"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8A2D42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440</w:t>
            </w:r>
          </w:p>
        </w:tc>
        <w:tc>
          <w:tcPr>
            <w:tcW w:w="2719" w:type="dxa"/>
            <w:tcBorders>
              <w:top w:val="nil"/>
              <w:left w:val="nil"/>
              <w:bottom w:val="single" w:sz="4" w:space="0" w:color="auto"/>
              <w:right w:val="single" w:sz="4" w:space="0" w:color="auto"/>
            </w:tcBorders>
            <w:shd w:val="clear" w:color="auto" w:fill="auto"/>
            <w:noWrap/>
            <w:vAlign w:val="center"/>
            <w:hideMark/>
          </w:tcPr>
          <w:p w14:paraId="79B2509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48CA519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c>
          <w:tcPr>
            <w:tcW w:w="2268" w:type="dxa"/>
            <w:tcBorders>
              <w:top w:val="nil"/>
              <w:left w:val="nil"/>
              <w:bottom w:val="single" w:sz="4" w:space="0" w:color="auto"/>
              <w:right w:val="single" w:sz="4" w:space="0" w:color="auto"/>
            </w:tcBorders>
            <w:shd w:val="clear" w:color="auto" w:fill="auto"/>
            <w:noWrap/>
            <w:vAlign w:val="center"/>
            <w:hideMark/>
          </w:tcPr>
          <w:p w14:paraId="14A942F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Березовский</w:t>
            </w:r>
          </w:p>
        </w:tc>
        <w:tc>
          <w:tcPr>
            <w:tcW w:w="2127" w:type="dxa"/>
            <w:tcBorders>
              <w:top w:val="nil"/>
              <w:left w:val="nil"/>
              <w:bottom w:val="single" w:sz="4" w:space="0" w:color="auto"/>
              <w:right w:val="single" w:sz="4" w:space="0" w:color="auto"/>
            </w:tcBorders>
            <w:shd w:val="clear" w:color="auto" w:fill="auto"/>
            <w:noWrap/>
            <w:vAlign w:val="bottom"/>
            <w:hideMark/>
          </w:tcPr>
          <w:p w14:paraId="3C7A8BD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Кедровка</w:t>
            </w:r>
          </w:p>
        </w:tc>
      </w:tr>
      <w:tr w:rsidR="008F6BD7" w:rsidRPr="008F6BD7" w14:paraId="74A2011F" w14:textId="77777777" w:rsidTr="008F6BD7">
        <w:trPr>
          <w:trHeight w:val="300"/>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348690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441</w:t>
            </w:r>
          </w:p>
        </w:tc>
        <w:tc>
          <w:tcPr>
            <w:tcW w:w="2719" w:type="dxa"/>
            <w:tcBorders>
              <w:top w:val="nil"/>
              <w:left w:val="nil"/>
              <w:bottom w:val="single" w:sz="4" w:space="0" w:color="auto"/>
              <w:right w:val="single" w:sz="4" w:space="0" w:color="auto"/>
            </w:tcBorders>
            <w:shd w:val="clear" w:color="auto" w:fill="auto"/>
            <w:noWrap/>
            <w:vAlign w:val="center"/>
            <w:hideMark/>
          </w:tcPr>
          <w:p w14:paraId="7BF2C47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Свердловская область</w:t>
            </w:r>
          </w:p>
        </w:tc>
        <w:tc>
          <w:tcPr>
            <w:tcW w:w="2126" w:type="dxa"/>
            <w:tcBorders>
              <w:top w:val="nil"/>
              <w:left w:val="nil"/>
              <w:bottom w:val="single" w:sz="4" w:space="0" w:color="auto"/>
              <w:right w:val="single" w:sz="4" w:space="0" w:color="auto"/>
            </w:tcBorders>
            <w:shd w:val="clear" w:color="auto" w:fill="auto"/>
            <w:noWrap/>
            <w:vAlign w:val="center"/>
            <w:hideMark/>
          </w:tcPr>
          <w:p w14:paraId="2B6780D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Ачитский</w:t>
            </w:r>
          </w:p>
        </w:tc>
        <w:tc>
          <w:tcPr>
            <w:tcW w:w="2268" w:type="dxa"/>
            <w:tcBorders>
              <w:top w:val="nil"/>
              <w:left w:val="nil"/>
              <w:bottom w:val="single" w:sz="4" w:space="0" w:color="auto"/>
              <w:right w:val="single" w:sz="4" w:space="0" w:color="auto"/>
            </w:tcBorders>
            <w:shd w:val="clear" w:color="auto" w:fill="auto"/>
            <w:noWrap/>
            <w:vAlign w:val="center"/>
            <w:hideMark/>
          </w:tcPr>
          <w:p w14:paraId="3CC684C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Уфимский</w:t>
            </w:r>
          </w:p>
        </w:tc>
        <w:tc>
          <w:tcPr>
            <w:tcW w:w="2127" w:type="dxa"/>
            <w:tcBorders>
              <w:top w:val="nil"/>
              <w:left w:val="nil"/>
              <w:bottom w:val="single" w:sz="4" w:space="0" w:color="auto"/>
              <w:right w:val="single" w:sz="4" w:space="0" w:color="auto"/>
            </w:tcBorders>
            <w:shd w:val="clear" w:color="auto" w:fill="auto"/>
            <w:noWrap/>
            <w:vAlign w:val="bottom"/>
            <w:hideMark/>
          </w:tcPr>
          <w:p w14:paraId="26DFD9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bl>
    <w:p w14:paraId="17F21557" w14:textId="6BDE2541" w:rsidR="008F6BD7" w:rsidRDefault="008F6BD7" w:rsidP="0063115D">
      <w:pPr>
        <w:spacing w:after="0" w:line="240" w:lineRule="auto"/>
        <w:contextualSpacing/>
        <w:jc w:val="right"/>
        <w:rPr>
          <w:rFonts w:ascii="Tahoma" w:hAnsi="Tahoma" w:cs="Tahoma"/>
          <w:szCs w:val="20"/>
        </w:rPr>
      </w:pPr>
    </w:p>
    <w:p w14:paraId="44482753" w14:textId="66728F97" w:rsidR="008F6BD7" w:rsidRDefault="008F6BD7" w:rsidP="008F6BD7">
      <w:pPr>
        <w:spacing w:after="0" w:line="240" w:lineRule="auto"/>
        <w:contextualSpacing/>
        <w:jc w:val="center"/>
        <w:rPr>
          <w:rFonts w:ascii="Tahoma" w:hAnsi="Tahoma" w:cs="Tahoma"/>
          <w:szCs w:val="20"/>
        </w:rPr>
      </w:pPr>
      <w:r>
        <w:rPr>
          <w:rFonts w:ascii="Tahoma" w:hAnsi="Tahoma" w:cs="Tahoma"/>
          <w:szCs w:val="20"/>
        </w:rPr>
        <w:t>Удмуртский филиал</w:t>
      </w:r>
    </w:p>
    <w:tbl>
      <w:tblPr>
        <w:tblW w:w="10060" w:type="dxa"/>
        <w:tblLook w:val="04A0" w:firstRow="1" w:lastRow="0" w:firstColumn="1" w:lastColumn="0" w:noHBand="0" w:noVBand="1"/>
      </w:tblPr>
      <w:tblGrid>
        <w:gridCol w:w="846"/>
        <w:gridCol w:w="2659"/>
        <w:gridCol w:w="2160"/>
        <w:gridCol w:w="2268"/>
        <w:gridCol w:w="2127"/>
      </w:tblGrid>
      <w:tr w:rsidR="008F6BD7" w:rsidRPr="008F6BD7" w14:paraId="71BAD45B" w14:textId="77777777" w:rsidTr="008F6BD7">
        <w:trPr>
          <w:trHeight w:val="300"/>
        </w:trPr>
        <w:tc>
          <w:tcPr>
            <w:tcW w:w="846"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9DBECE2"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 п/п</w:t>
            </w:r>
          </w:p>
        </w:tc>
        <w:tc>
          <w:tcPr>
            <w:tcW w:w="2659" w:type="dxa"/>
            <w:tcBorders>
              <w:top w:val="single" w:sz="4" w:space="0" w:color="auto"/>
              <w:left w:val="nil"/>
              <w:bottom w:val="single" w:sz="4" w:space="0" w:color="auto"/>
              <w:right w:val="single" w:sz="4" w:space="0" w:color="auto"/>
            </w:tcBorders>
            <w:shd w:val="clear" w:color="000000" w:fill="BFBFBF"/>
            <w:vAlign w:val="center"/>
            <w:hideMark/>
          </w:tcPr>
          <w:p w14:paraId="451B64E1"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Регион</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46F9F038" w14:textId="77777777" w:rsidR="008F6BD7" w:rsidRPr="008F6BD7" w:rsidRDefault="008F6BD7" w:rsidP="008F6BD7">
            <w:pPr>
              <w:spacing w:after="0" w:line="240" w:lineRule="auto"/>
              <w:jc w:val="center"/>
              <w:rPr>
                <w:rFonts w:ascii="Tahoma" w:eastAsia="Times New Roman" w:hAnsi="Tahoma" w:cs="Tahoma"/>
                <w:b/>
                <w:bCs/>
                <w:szCs w:val="20"/>
              </w:rPr>
            </w:pPr>
            <w:r w:rsidRPr="008F6BD7">
              <w:rPr>
                <w:rFonts w:ascii="Tahoma" w:eastAsia="Times New Roman" w:hAnsi="Tahoma" w:cs="Tahoma"/>
                <w:b/>
                <w:bCs/>
                <w:szCs w:val="20"/>
              </w:rPr>
              <w:t>Район</w:t>
            </w:r>
          </w:p>
        </w:tc>
        <w:tc>
          <w:tcPr>
            <w:tcW w:w="2268" w:type="dxa"/>
            <w:tcBorders>
              <w:top w:val="single" w:sz="4" w:space="0" w:color="auto"/>
              <w:left w:val="nil"/>
              <w:bottom w:val="single" w:sz="4" w:space="0" w:color="auto"/>
              <w:right w:val="single" w:sz="4" w:space="0" w:color="auto"/>
            </w:tcBorders>
            <w:shd w:val="clear" w:color="000000" w:fill="BFBFBF"/>
            <w:vAlign w:val="center"/>
            <w:hideMark/>
          </w:tcPr>
          <w:p w14:paraId="7D815E12"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Город / Населенный пункт 1</w:t>
            </w:r>
          </w:p>
        </w:tc>
        <w:tc>
          <w:tcPr>
            <w:tcW w:w="2127" w:type="dxa"/>
            <w:tcBorders>
              <w:top w:val="single" w:sz="4" w:space="0" w:color="auto"/>
              <w:left w:val="nil"/>
              <w:bottom w:val="single" w:sz="4" w:space="0" w:color="auto"/>
              <w:right w:val="single" w:sz="4" w:space="0" w:color="auto"/>
            </w:tcBorders>
            <w:shd w:val="clear" w:color="000000" w:fill="BFBFBF"/>
            <w:vAlign w:val="center"/>
            <w:hideMark/>
          </w:tcPr>
          <w:p w14:paraId="6702CE8D" w14:textId="77777777" w:rsidR="008F6BD7" w:rsidRPr="008F6BD7" w:rsidRDefault="008F6BD7" w:rsidP="008F6BD7">
            <w:pPr>
              <w:spacing w:after="0" w:line="240" w:lineRule="auto"/>
              <w:rPr>
                <w:rFonts w:ascii="Tahoma" w:eastAsia="Times New Roman" w:hAnsi="Tahoma" w:cs="Tahoma"/>
                <w:b/>
                <w:bCs/>
                <w:szCs w:val="20"/>
              </w:rPr>
            </w:pPr>
            <w:r w:rsidRPr="008F6BD7">
              <w:rPr>
                <w:rFonts w:ascii="Tahoma" w:eastAsia="Times New Roman" w:hAnsi="Tahoma" w:cs="Tahoma"/>
                <w:b/>
                <w:bCs/>
                <w:szCs w:val="20"/>
              </w:rPr>
              <w:t>Населенный пункт 2</w:t>
            </w:r>
          </w:p>
        </w:tc>
      </w:tr>
      <w:tr w:rsidR="008F6BD7" w:rsidRPr="008F6BD7" w14:paraId="2311285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7719EC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w:t>
            </w:r>
          </w:p>
        </w:tc>
        <w:tc>
          <w:tcPr>
            <w:tcW w:w="2659" w:type="dxa"/>
            <w:tcBorders>
              <w:top w:val="nil"/>
              <w:left w:val="nil"/>
              <w:bottom w:val="single" w:sz="4" w:space="0" w:color="auto"/>
              <w:right w:val="single" w:sz="4" w:space="0" w:color="auto"/>
            </w:tcBorders>
            <w:shd w:val="clear" w:color="auto" w:fill="auto"/>
            <w:noWrap/>
            <w:vAlign w:val="center"/>
            <w:hideMark/>
          </w:tcPr>
          <w:p w14:paraId="4CE5B5C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37B59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городской округ город Ижевск</w:t>
            </w:r>
          </w:p>
        </w:tc>
        <w:tc>
          <w:tcPr>
            <w:tcW w:w="2268" w:type="dxa"/>
            <w:tcBorders>
              <w:top w:val="nil"/>
              <w:left w:val="nil"/>
              <w:bottom w:val="single" w:sz="4" w:space="0" w:color="auto"/>
              <w:right w:val="single" w:sz="4" w:space="0" w:color="auto"/>
            </w:tcBorders>
            <w:shd w:val="clear" w:color="auto" w:fill="auto"/>
            <w:noWrap/>
            <w:vAlign w:val="center"/>
            <w:hideMark/>
          </w:tcPr>
          <w:p w14:paraId="4E2844C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Ижевск</w:t>
            </w:r>
          </w:p>
        </w:tc>
        <w:tc>
          <w:tcPr>
            <w:tcW w:w="2127" w:type="dxa"/>
            <w:tcBorders>
              <w:top w:val="nil"/>
              <w:left w:val="nil"/>
              <w:bottom w:val="single" w:sz="4" w:space="0" w:color="auto"/>
              <w:right w:val="single" w:sz="4" w:space="0" w:color="auto"/>
            </w:tcBorders>
            <w:shd w:val="clear" w:color="auto" w:fill="auto"/>
            <w:noWrap/>
            <w:vAlign w:val="bottom"/>
            <w:hideMark/>
          </w:tcPr>
          <w:p w14:paraId="79E361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F73991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445823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w:t>
            </w:r>
          </w:p>
        </w:tc>
        <w:tc>
          <w:tcPr>
            <w:tcW w:w="2659" w:type="dxa"/>
            <w:tcBorders>
              <w:top w:val="nil"/>
              <w:left w:val="nil"/>
              <w:bottom w:val="single" w:sz="4" w:space="0" w:color="auto"/>
              <w:right w:val="single" w:sz="4" w:space="0" w:color="auto"/>
            </w:tcBorders>
            <w:shd w:val="clear" w:color="auto" w:fill="auto"/>
            <w:noWrap/>
            <w:vAlign w:val="center"/>
            <w:hideMark/>
          </w:tcPr>
          <w:p w14:paraId="59A19E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854D22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городской округ город Сарапул</w:t>
            </w:r>
          </w:p>
        </w:tc>
        <w:tc>
          <w:tcPr>
            <w:tcW w:w="2268" w:type="dxa"/>
            <w:tcBorders>
              <w:top w:val="nil"/>
              <w:left w:val="nil"/>
              <w:bottom w:val="single" w:sz="4" w:space="0" w:color="auto"/>
              <w:right w:val="single" w:sz="4" w:space="0" w:color="auto"/>
            </w:tcBorders>
            <w:shd w:val="clear" w:color="auto" w:fill="auto"/>
            <w:noWrap/>
            <w:vAlign w:val="center"/>
            <w:hideMark/>
          </w:tcPr>
          <w:p w14:paraId="590EA2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w:t>
            </w:r>
          </w:p>
        </w:tc>
        <w:tc>
          <w:tcPr>
            <w:tcW w:w="2127" w:type="dxa"/>
            <w:tcBorders>
              <w:top w:val="nil"/>
              <w:left w:val="nil"/>
              <w:bottom w:val="single" w:sz="4" w:space="0" w:color="auto"/>
              <w:right w:val="single" w:sz="4" w:space="0" w:color="auto"/>
            </w:tcBorders>
            <w:shd w:val="clear" w:color="auto" w:fill="auto"/>
            <w:noWrap/>
            <w:vAlign w:val="bottom"/>
            <w:hideMark/>
          </w:tcPr>
          <w:p w14:paraId="217BA4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626414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0C5555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w:t>
            </w:r>
          </w:p>
        </w:tc>
        <w:tc>
          <w:tcPr>
            <w:tcW w:w="2659" w:type="dxa"/>
            <w:tcBorders>
              <w:top w:val="nil"/>
              <w:left w:val="nil"/>
              <w:bottom w:val="single" w:sz="4" w:space="0" w:color="auto"/>
              <w:right w:val="single" w:sz="4" w:space="0" w:color="auto"/>
            </w:tcBorders>
            <w:shd w:val="clear" w:color="auto" w:fill="auto"/>
            <w:noWrap/>
            <w:vAlign w:val="center"/>
            <w:hideMark/>
          </w:tcPr>
          <w:p w14:paraId="1D6784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74E69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городской округ город Глазов</w:t>
            </w:r>
          </w:p>
        </w:tc>
        <w:tc>
          <w:tcPr>
            <w:tcW w:w="2268" w:type="dxa"/>
            <w:tcBorders>
              <w:top w:val="nil"/>
              <w:left w:val="nil"/>
              <w:bottom w:val="single" w:sz="4" w:space="0" w:color="auto"/>
              <w:right w:val="single" w:sz="4" w:space="0" w:color="auto"/>
            </w:tcBorders>
            <w:shd w:val="clear" w:color="auto" w:fill="auto"/>
            <w:noWrap/>
            <w:vAlign w:val="center"/>
            <w:hideMark/>
          </w:tcPr>
          <w:p w14:paraId="06384BD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w:t>
            </w:r>
          </w:p>
        </w:tc>
        <w:tc>
          <w:tcPr>
            <w:tcW w:w="2127" w:type="dxa"/>
            <w:tcBorders>
              <w:top w:val="nil"/>
              <w:left w:val="nil"/>
              <w:bottom w:val="single" w:sz="4" w:space="0" w:color="auto"/>
              <w:right w:val="single" w:sz="4" w:space="0" w:color="auto"/>
            </w:tcBorders>
            <w:shd w:val="clear" w:color="auto" w:fill="auto"/>
            <w:noWrap/>
            <w:vAlign w:val="bottom"/>
            <w:hideMark/>
          </w:tcPr>
          <w:p w14:paraId="38C344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7756FC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4A3158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w:t>
            </w:r>
          </w:p>
        </w:tc>
        <w:tc>
          <w:tcPr>
            <w:tcW w:w="2659" w:type="dxa"/>
            <w:tcBorders>
              <w:top w:val="nil"/>
              <w:left w:val="nil"/>
              <w:bottom w:val="single" w:sz="4" w:space="0" w:color="auto"/>
              <w:right w:val="single" w:sz="4" w:space="0" w:color="auto"/>
            </w:tcBorders>
            <w:shd w:val="clear" w:color="auto" w:fill="auto"/>
            <w:noWrap/>
            <w:vAlign w:val="center"/>
            <w:hideMark/>
          </w:tcPr>
          <w:p w14:paraId="2F7E135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2B7EF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городской округ город Воткинск</w:t>
            </w:r>
          </w:p>
        </w:tc>
        <w:tc>
          <w:tcPr>
            <w:tcW w:w="2268" w:type="dxa"/>
            <w:tcBorders>
              <w:top w:val="nil"/>
              <w:left w:val="nil"/>
              <w:bottom w:val="single" w:sz="4" w:space="0" w:color="auto"/>
              <w:right w:val="single" w:sz="4" w:space="0" w:color="auto"/>
            </w:tcBorders>
            <w:shd w:val="clear" w:color="auto" w:fill="auto"/>
            <w:noWrap/>
            <w:vAlign w:val="center"/>
            <w:hideMark/>
          </w:tcPr>
          <w:p w14:paraId="3571C2B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w:t>
            </w:r>
          </w:p>
        </w:tc>
        <w:tc>
          <w:tcPr>
            <w:tcW w:w="2127" w:type="dxa"/>
            <w:tcBorders>
              <w:top w:val="nil"/>
              <w:left w:val="nil"/>
              <w:bottom w:val="single" w:sz="4" w:space="0" w:color="auto"/>
              <w:right w:val="single" w:sz="4" w:space="0" w:color="auto"/>
            </w:tcBorders>
            <w:shd w:val="clear" w:color="auto" w:fill="auto"/>
            <w:noWrap/>
            <w:vAlign w:val="bottom"/>
            <w:hideMark/>
          </w:tcPr>
          <w:p w14:paraId="6847D9A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1DE922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F4CE64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w:t>
            </w:r>
          </w:p>
        </w:tc>
        <w:tc>
          <w:tcPr>
            <w:tcW w:w="2659" w:type="dxa"/>
            <w:tcBorders>
              <w:top w:val="nil"/>
              <w:left w:val="nil"/>
              <w:bottom w:val="single" w:sz="4" w:space="0" w:color="auto"/>
              <w:right w:val="single" w:sz="4" w:space="0" w:color="auto"/>
            </w:tcBorders>
            <w:shd w:val="clear" w:color="auto" w:fill="auto"/>
            <w:noWrap/>
            <w:vAlign w:val="center"/>
            <w:hideMark/>
          </w:tcPr>
          <w:p w14:paraId="242BF1B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4E5AA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городской округ город Можга</w:t>
            </w:r>
          </w:p>
        </w:tc>
        <w:tc>
          <w:tcPr>
            <w:tcW w:w="2268" w:type="dxa"/>
            <w:tcBorders>
              <w:top w:val="nil"/>
              <w:left w:val="nil"/>
              <w:bottom w:val="single" w:sz="4" w:space="0" w:color="auto"/>
              <w:right w:val="single" w:sz="4" w:space="0" w:color="auto"/>
            </w:tcBorders>
            <w:shd w:val="clear" w:color="auto" w:fill="auto"/>
            <w:noWrap/>
            <w:vAlign w:val="center"/>
            <w:hideMark/>
          </w:tcPr>
          <w:p w14:paraId="39C58F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Можга</w:t>
            </w:r>
          </w:p>
        </w:tc>
        <w:tc>
          <w:tcPr>
            <w:tcW w:w="2127" w:type="dxa"/>
            <w:tcBorders>
              <w:top w:val="nil"/>
              <w:left w:val="nil"/>
              <w:bottom w:val="single" w:sz="4" w:space="0" w:color="auto"/>
              <w:right w:val="single" w:sz="4" w:space="0" w:color="auto"/>
            </w:tcBorders>
            <w:shd w:val="clear" w:color="auto" w:fill="auto"/>
            <w:noWrap/>
            <w:vAlign w:val="bottom"/>
            <w:hideMark/>
          </w:tcPr>
          <w:p w14:paraId="6B1724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B5CE9C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2994FD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w:t>
            </w:r>
          </w:p>
        </w:tc>
        <w:tc>
          <w:tcPr>
            <w:tcW w:w="2659" w:type="dxa"/>
            <w:tcBorders>
              <w:top w:val="nil"/>
              <w:left w:val="nil"/>
              <w:bottom w:val="single" w:sz="4" w:space="0" w:color="auto"/>
              <w:right w:val="single" w:sz="4" w:space="0" w:color="auto"/>
            </w:tcBorders>
            <w:shd w:val="clear" w:color="auto" w:fill="auto"/>
            <w:noWrap/>
            <w:vAlign w:val="center"/>
            <w:hideMark/>
          </w:tcPr>
          <w:p w14:paraId="4E97A5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AAA3A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F8793B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Камбарка</w:t>
            </w:r>
          </w:p>
        </w:tc>
        <w:tc>
          <w:tcPr>
            <w:tcW w:w="2127" w:type="dxa"/>
            <w:tcBorders>
              <w:top w:val="nil"/>
              <w:left w:val="nil"/>
              <w:bottom w:val="single" w:sz="4" w:space="0" w:color="auto"/>
              <w:right w:val="single" w:sz="4" w:space="0" w:color="auto"/>
            </w:tcBorders>
            <w:shd w:val="clear" w:color="auto" w:fill="auto"/>
            <w:noWrap/>
            <w:vAlign w:val="bottom"/>
            <w:hideMark/>
          </w:tcPr>
          <w:p w14:paraId="6F3B92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FEACA4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68096B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w:t>
            </w:r>
          </w:p>
        </w:tc>
        <w:tc>
          <w:tcPr>
            <w:tcW w:w="2659" w:type="dxa"/>
            <w:tcBorders>
              <w:top w:val="nil"/>
              <w:left w:val="nil"/>
              <w:bottom w:val="single" w:sz="4" w:space="0" w:color="auto"/>
              <w:right w:val="single" w:sz="4" w:space="0" w:color="auto"/>
            </w:tcBorders>
            <w:shd w:val="clear" w:color="auto" w:fill="auto"/>
            <w:noWrap/>
            <w:vAlign w:val="center"/>
            <w:hideMark/>
          </w:tcPr>
          <w:p w14:paraId="5E2298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04C3A9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Кезский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770E8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Кез</w:t>
            </w:r>
          </w:p>
        </w:tc>
        <w:tc>
          <w:tcPr>
            <w:tcW w:w="2127" w:type="dxa"/>
            <w:tcBorders>
              <w:top w:val="nil"/>
              <w:left w:val="nil"/>
              <w:bottom w:val="single" w:sz="4" w:space="0" w:color="auto"/>
              <w:right w:val="single" w:sz="4" w:space="0" w:color="auto"/>
            </w:tcBorders>
            <w:shd w:val="clear" w:color="auto" w:fill="auto"/>
            <w:noWrap/>
            <w:vAlign w:val="bottom"/>
            <w:hideMark/>
          </w:tcPr>
          <w:p w14:paraId="019F1B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9D3AD9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D5E144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w:t>
            </w:r>
          </w:p>
        </w:tc>
        <w:tc>
          <w:tcPr>
            <w:tcW w:w="2659" w:type="dxa"/>
            <w:tcBorders>
              <w:top w:val="nil"/>
              <w:left w:val="nil"/>
              <w:bottom w:val="single" w:sz="4" w:space="0" w:color="auto"/>
              <w:right w:val="single" w:sz="4" w:space="0" w:color="auto"/>
            </w:tcBorders>
            <w:shd w:val="clear" w:color="auto" w:fill="auto"/>
            <w:noWrap/>
            <w:vAlign w:val="center"/>
            <w:hideMark/>
          </w:tcPr>
          <w:p w14:paraId="1D3CC5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F83EE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3520C9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Игра</w:t>
            </w:r>
          </w:p>
        </w:tc>
        <w:tc>
          <w:tcPr>
            <w:tcW w:w="2127" w:type="dxa"/>
            <w:tcBorders>
              <w:top w:val="nil"/>
              <w:left w:val="nil"/>
              <w:bottom w:val="single" w:sz="4" w:space="0" w:color="auto"/>
              <w:right w:val="single" w:sz="4" w:space="0" w:color="auto"/>
            </w:tcBorders>
            <w:shd w:val="clear" w:color="auto" w:fill="auto"/>
            <w:noWrap/>
            <w:vAlign w:val="bottom"/>
            <w:hideMark/>
          </w:tcPr>
          <w:p w14:paraId="3DBA29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209731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8B62FE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w:t>
            </w:r>
          </w:p>
        </w:tc>
        <w:tc>
          <w:tcPr>
            <w:tcW w:w="2659" w:type="dxa"/>
            <w:tcBorders>
              <w:top w:val="nil"/>
              <w:left w:val="nil"/>
              <w:bottom w:val="single" w:sz="4" w:space="0" w:color="auto"/>
              <w:right w:val="single" w:sz="4" w:space="0" w:color="auto"/>
            </w:tcBorders>
            <w:shd w:val="clear" w:color="auto" w:fill="auto"/>
            <w:noWrap/>
            <w:vAlign w:val="center"/>
            <w:hideMark/>
          </w:tcPr>
          <w:p w14:paraId="40595C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F4EFB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40EF8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Ува</w:t>
            </w:r>
          </w:p>
        </w:tc>
        <w:tc>
          <w:tcPr>
            <w:tcW w:w="2127" w:type="dxa"/>
            <w:tcBorders>
              <w:top w:val="nil"/>
              <w:left w:val="nil"/>
              <w:bottom w:val="single" w:sz="4" w:space="0" w:color="auto"/>
              <w:right w:val="single" w:sz="4" w:space="0" w:color="auto"/>
            </w:tcBorders>
            <w:shd w:val="clear" w:color="auto" w:fill="auto"/>
            <w:noWrap/>
            <w:vAlign w:val="bottom"/>
            <w:hideMark/>
          </w:tcPr>
          <w:p w14:paraId="5D604A2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37898A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F91FB2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w:t>
            </w:r>
          </w:p>
        </w:tc>
        <w:tc>
          <w:tcPr>
            <w:tcW w:w="2659" w:type="dxa"/>
            <w:tcBorders>
              <w:top w:val="nil"/>
              <w:left w:val="nil"/>
              <w:bottom w:val="single" w:sz="4" w:space="0" w:color="auto"/>
              <w:right w:val="single" w:sz="4" w:space="0" w:color="auto"/>
            </w:tcBorders>
            <w:shd w:val="clear" w:color="auto" w:fill="auto"/>
            <w:noWrap/>
            <w:vAlign w:val="center"/>
            <w:hideMark/>
          </w:tcPr>
          <w:p w14:paraId="2E5DA6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9C726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Каракулинский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8219F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Каракулино</w:t>
            </w:r>
          </w:p>
        </w:tc>
        <w:tc>
          <w:tcPr>
            <w:tcW w:w="2127" w:type="dxa"/>
            <w:tcBorders>
              <w:top w:val="nil"/>
              <w:left w:val="nil"/>
              <w:bottom w:val="single" w:sz="4" w:space="0" w:color="auto"/>
              <w:right w:val="single" w:sz="4" w:space="0" w:color="auto"/>
            </w:tcBorders>
            <w:shd w:val="clear" w:color="auto" w:fill="auto"/>
            <w:noWrap/>
            <w:vAlign w:val="bottom"/>
            <w:hideMark/>
          </w:tcPr>
          <w:p w14:paraId="4CEAB6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F059DD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484665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w:t>
            </w:r>
          </w:p>
        </w:tc>
        <w:tc>
          <w:tcPr>
            <w:tcW w:w="2659" w:type="dxa"/>
            <w:tcBorders>
              <w:top w:val="nil"/>
              <w:left w:val="nil"/>
              <w:bottom w:val="single" w:sz="4" w:space="0" w:color="auto"/>
              <w:right w:val="single" w:sz="4" w:space="0" w:color="auto"/>
            </w:tcBorders>
            <w:shd w:val="clear" w:color="auto" w:fill="auto"/>
            <w:noWrap/>
            <w:vAlign w:val="center"/>
            <w:hideMark/>
          </w:tcPr>
          <w:p w14:paraId="065678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E5724F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03143F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w:t>
            </w:r>
          </w:p>
        </w:tc>
        <w:tc>
          <w:tcPr>
            <w:tcW w:w="2127" w:type="dxa"/>
            <w:tcBorders>
              <w:top w:val="nil"/>
              <w:left w:val="nil"/>
              <w:bottom w:val="single" w:sz="4" w:space="0" w:color="auto"/>
              <w:right w:val="single" w:sz="4" w:space="0" w:color="auto"/>
            </w:tcBorders>
            <w:shd w:val="clear" w:color="auto" w:fill="auto"/>
            <w:noWrap/>
            <w:vAlign w:val="bottom"/>
            <w:hideMark/>
          </w:tcPr>
          <w:p w14:paraId="6D090B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A3D07A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5851DA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w:t>
            </w:r>
          </w:p>
        </w:tc>
        <w:tc>
          <w:tcPr>
            <w:tcW w:w="2659" w:type="dxa"/>
            <w:tcBorders>
              <w:top w:val="nil"/>
              <w:left w:val="nil"/>
              <w:bottom w:val="single" w:sz="4" w:space="0" w:color="auto"/>
              <w:right w:val="single" w:sz="4" w:space="0" w:color="auto"/>
            </w:tcBorders>
            <w:shd w:val="clear" w:color="auto" w:fill="auto"/>
            <w:noWrap/>
            <w:vAlign w:val="center"/>
            <w:hideMark/>
          </w:tcPr>
          <w:p w14:paraId="3ECF02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6B042F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Балезинский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30519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Балезино</w:t>
            </w:r>
          </w:p>
        </w:tc>
        <w:tc>
          <w:tcPr>
            <w:tcW w:w="2127" w:type="dxa"/>
            <w:tcBorders>
              <w:top w:val="nil"/>
              <w:left w:val="nil"/>
              <w:bottom w:val="single" w:sz="4" w:space="0" w:color="auto"/>
              <w:right w:val="single" w:sz="4" w:space="0" w:color="auto"/>
            </w:tcBorders>
            <w:shd w:val="clear" w:color="auto" w:fill="auto"/>
            <w:noWrap/>
            <w:vAlign w:val="bottom"/>
            <w:hideMark/>
          </w:tcPr>
          <w:p w14:paraId="05B4F5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274FDB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25C4F7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w:t>
            </w:r>
          </w:p>
        </w:tc>
        <w:tc>
          <w:tcPr>
            <w:tcW w:w="2659" w:type="dxa"/>
            <w:tcBorders>
              <w:top w:val="nil"/>
              <w:left w:val="nil"/>
              <w:bottom w:val="single" w:sz="4" w:space="0" w:color="auto"/>
              <w:right w:val="single" w:sz="4" w:space="0" w:color="auto"/>
            </w:tcBorders>
            <w:shd w:val="clear" w:color="auto" w:fill="auto"/>
            <w:noWrap/>
            <w:vAlign w:val="center"/>
            <w:hideMark/>
          </w:tcPr>
          <w:p w14:paraId="0A60627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EAF37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2EAED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Завьялово</w:t>
            </w:r>
          </w:p>
        </w:tc>
        <w:tc>
          <w:tcPr>
            <w:tcW w:w="2127" w:type="dxa"/>
            <w:tcBorders>
              <w:top w:val="nil"/>
              <w:left w:val="nil"/>
              <w:bottom w:val="single" w:sz="4" w:space="0" w:color="auto"/>
              <w:right w:val="single" w:sz="4" w:space="0" w:color="auto"/>
            </w:tcBorders>
            <w:shd w:val="clear" w:color="auto" w:fill="auto"/>
            <w:noWrap/>
            <w:vAlign w:val="bottom"/>
            <w:hideMark/>
          </w:tcPr>
          <w:p w14:paraId="59B7925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CD181A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D377DC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w:t>
            </w:r>
          </w:p>
        </w:tc>
        <w:tc>
          <w:tcPr>
            <w:tcW w:w="2659" w:type="dxa"/>
            <w:tcBorders>
              <w:top w:val="nil"/>
              <w:left w:val="nil"/>
              <w:bottom w:val="single" w:sz="4" w:space="0" w:color="auto"/>
              <w:right w:val="single" w:sz="4" w:space="0" w:color="auto"/>
            </w:tcBorders>
            <w:shd w:val="clear" w:color="auto" w:fill="auto"/>
            <w:noWrap/>
            <w:vAlign w:val="center"/>
            <w:hideMark/>
          </w:tcPr>
          <w:p w14:paraId="24E1ED3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A5696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Алнашский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6C72B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Алнаши</w:t>
            </w:r>
          </w:p>
        </w:tc>
        <w:tc>
          <w:tcPr>
            <w:tcW w:w="2127" w:type="dxa"/>
            <w:tcBorders>
              <w:top w:val="nil"/>
              <w:left w:val="nil"/>
              <w:bottom w:val="single" w:sz="4" w:space="0" w:color="auto"/>
              <w:right w:val="single" w:sz="4" w:space="0" w:color="auto"/>
            </w:tcBorders>
            <w:shd w:val="clear" w:color="auto" w:fill="auto"/>
            <w:noWrap/>
            <w:vAlign w:val="bottom"/>
            <w:hideMark/>
          </w:tcPr>
          <w:p w14:paraId="11D2BE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FF741C6"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C673BA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w:t>
            </w:r>
          </w:p>
        </w:tc>
        <w:tc>
          <w:tcPr>
            <w:tcW w:w="2659" w:type="dxa"/>
            <w:tcBorders>
              <w:top w:val="nil"/>
              <w:left w:val="nil"/>
              <w:bottom w:val="single" w:sz="4" w:space="0" w:color="auto"/>
              <w:right w:val="single" w:sz="4" w:space="0" w:color="auto"/>
            </w:tcBorders>
            <w:shd w:val="clear" w:color="auto" w:fill="auto"/>
            <w:noWrap/>
            <w:vAlign w:val="center"/>
            <w:hideMark/>
          </w:tcPr>
          <w:p w14:paraId="4F6876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5847D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6CF6F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Сигаево</w:t>
            </w:r>
          </w:p>
        </w:tc>
        <w:tc>
          <w:tcPr>
            <w:tcW w:w="2127" w:type="dxa"/>
            <w:tcBorders>
              <w:top w:val="nil"/>
              <w:left w:val="nil"/>
              <w:bottom w:val="single" w:sz="4" w:space="0" w:color="auto"/>
              <w:right w:val="single" w:sz="4" w:space="0" w:color="auto"/>
            </w:tcBorders>
            <w:shd w:val="clear" w:color="auto" w:fill="auto"/>
            <w:noWrap/>
            <w:vAlign w:val="bottom"/>
            <w:hideMark/>
          </w:tcPr>
          <w:p w14:paraId="0EF9CB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C69DF25"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BA3158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w:t>
            </w:r>
          </w:p>
        </w:tc>
        <w:tc>
          <w:tcPr>
            <w:tcW w:w="2659" w:type="dxa"/>
            <w:tcBorders>
              <w:top w:val="nil"/>
              <w:left w:val="nil"/>
              <w:bottom w:val="single" w:sz="4" w:space="0" w:color="auto"/>
              <w:right w:val="single" w:sz="4" w:space="0" w:color="auto"/>
            </w:tcBorders>
            <w:shd w:val="clear" w:color="auto" w:fill="auto"/>
            <w:noWrap/>
            <w:vAlign w:val="center"/>
            <w:hideMark/>
          </w:tcPr>
          <w:p w14:paraId="6A7CE8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4E213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0253D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Ягул</w:t>
            </w:r>
          </w:p>
        </w:tc>
        <w:tc>
          <w:tcPr>
            <w:tcW w:w="2127" w:type="dxa"/>
            <w:tcBorders>
              <w:top w:val="nil"/>
              <w:left w:val="nil"/>
              <w:bottom w:val="single" w:sz="4" w:space="0" w:color="auto"/>
              <w:right w:val="single" w:sz="4" w:space="0" w:color="auto"/>
            </w:tcBorders>
            <w:shd w:val="clear" w:color="auto" w:fill="auto"/>
            <w:noWrap/>
            <w:vAlign w:val="bottom"/>
            <w:hideMark/>
          </w:tcPr>
          <w:p w14:paraId="2FB276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46E81B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4A287E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w:t>
            </w:r>
          </w:p>
        </w:tc>
        <w:tc>
          <w:tcPr>
            <w:tcW w:w="2659" w:type="dxa"/>
            <w:tcBorders>
              <w:top w:val="nil"/>
              <w:left w:val="nil"/>
              <w:bottom w:val="single" w:sz="4" w:space="0" w:color="auto"/>
              <w:right w:val="single" w:sz="4" w:space="0" w:color="auto"/>
            </w:tcBorders>
            <w:shd w:val="clear" w:color="auto" w:fill="auto"/>
            <w:noWrap/>
            <w:vAlign w:val="center"/>
            <w:hideMark/>
          </w:tcPr>
          <w:p w14:paraId="5A446D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E2303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03C24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Первомайский</w:t>
            </w:r>
          </w:p>
        </w:tc>
        <w:tc>
          <w:tcPr>
            <w:tcW w:w="2127" w:type="dxa"/>
            <w:tcBorders>
              <w:top w:val="nil"/>
              <w:left w:val="nil"/>
              <w:bottom w:val="single" w:sz="4" w:space="0" w:color="auto"/>
              <w:right w:val="single" w:sz="4" w:space="0" w:color="auto"/>
            </w:tcBorders>
            <w:shd w:val="clear" w:color="auto" w:fill="auto"/>
            <w:noWrap/>
            <w:vAlign w:val="bottom"/>
            <w:hideMark/>
          </w:tcPr>
          <w:p w14:paraId="4E4FBF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A23732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E727B1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w:t>
            </w:r>
          </w:p>
        </w:tc>
        <w:tc>
          <w:tcPr>
            <w:tcW w:w="2659" w:type="dxa"/>
            <w:tcBorders>
              <w:top w:val="nil"/>
              <w:left w:val="nil"/>
              <w:bottom w:val="single" w:sz="4" w:space="0" w:color="auto"/>
              <w:right w:val="single" w:sz="4" w:space="0" w:color="auto"/>
            </w:tcBorders>
            <w:shd w:val="clear" w:color="auto" w:fill="auto"/>
            <w:noWrap/>
            <w:vAlign w:val="center"/>
            <w:hideMark/>
          </w:tcPr>
          <w:p w14:paraId="08E994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3FE35C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A6284D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Малая Пурга</w:t>
            </w:r>
          </w:p>
        </w:tc>
        <w:tc>
          <w:tcPr>
            <w:tcW w:w="2127" w:type="dxa"/>
            <w:tcBorders>
              <w:top w:val="nil"/>
              <w:left w:val="nil"/>
              <w:bottom w:val="single" w:sz="4" w:space="0" w:color="auto"/>
              <w:right w:val="single" w:sz="4" w:space="0" w:color="auto"/>
            </w:tcBorders>
            <w:shd w:val="clear" w:color="auto" w:fill="auto"/>
            <w:noWrap/>
            <w:vAlign w:val="bottom"/>
            <w:hideMark/>
          </w:tcPr>
          <w:p w14:paraId="408FDD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B5D536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D05D7D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w:t>
            </w:r>
          </w:p>
        </w:tc>
        <w:tc>
          <w:tcPr>
            <w:tcW w:w="2659" w:type="dxa"/>
            <w:tcBorders>
              <w:top w:val="nil"/>
              <w:left w:val="nil"/>
              <w:bottom w:val="single" w:sz="4" w:space="0" w:color="auto"/>
              <w:right w:val="single" w:sz="4" w:space="0" w:color="auto"/>
            </w:tcBorders>
            <w:shd w:val="clear" w:color="auto" w:fill="auto"/>
            <w:noWrap/>
            <w:vAlign w:val="center"/>
            <w:hideMark/>
          </w:tcPr>
          <w:p w14:paraId="14372F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42CB3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1DCC9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Новый</w:t>
            </w:r>
          </w:p>
        </w:tc>
        <w:tc>
          <w:tcPr>
            <w:tcW w:w="2127" w:type="dxa"/>
            <w:tcBorders>
              <w:top w:val="nil"/>
              <w:left w:val="nil"/>
              <w:bottom w:val="single" w:sz="4" w:space="0" w:color="auto"/>
              <w:right w:val="single" w:sz="4" w:space="0" w:color="auto"/>
            </w:tcBorders>
            <w:shd w:val="clear" w:color="auto" w:fill="auto"/>
            <w:noWrap/>
            <w:vAlign w:val="bottom"/>
            <w:hideMark/>
          </w:tcPr>
          <w:p w14:paraId="6E24F87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43F729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655BCF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w:t>
            </w:r>
          </w:p>
        </w:tc>
        <w:tc>
          <w:tcPr>
            <w:tcW w:w="2659" w:type="dxa"/>
            <w:tcBorders>
              <w:top w:val="nil"/>
              <w:left w:val="nil"/>
              <w:bottom w:val="single" w:sz="4" w:space="0" w:color="auto"/>
              <w:right w:val="single" w:sz="4" w:space="0" w:color="auto"/>
            </w:tcBorders>
            <w:shd w:val="clear" w:color="auto" w:fill="auto"/>
            <w:noWrap/>
            <w:vAlign w:val="center"/>
            <w:hideMark/>
          </w:tcPr>
          <w:p w14:paraId="023FE1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7AFFAB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Шарканский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532CC8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Шаркан</w:t>
            </w:r>
          </w:p>
        </w:tc>
        <w:tc>
          <w:tcPr>
            <w:tcW w:w="2127" w:type="dxa"/>
            <w:tcBorders>
              <w:top w:val="nil"/>
              <w:left w:val="nil"/>
              <w:bottom w:val="single" w:sz="4" w:space="0" w:color="auto"/>
              <w:right w:val="single" w:sz="4" w:space="0" w:color="auto"/>
            </w:tcBorders>
            <w:shd w:val="clear" w:color="auto" w:fill="auto"/>
            <w:noWrap/>
            <w:vAlign w:val="bottom"/>
            <w:hideMark/>
          </w:tcPr>
          <w:p w14:paraId="68DD13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18CEF7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11C394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21</w:t>
            </w:r>
          </w:p>
        </w:tc>
        <w:tc>
          <w:tcPr>
            <w:tcW w:w="2659" w:type="dxa"/>
            <w:tcBorders>
              <w:top w:val="nil"/>
              <w:left w:val="nil"/>
              <w:bottom w:val="single" w:sz="4" w:space="0" w:color="auto"/>
              <w:right w:val="single" w:sz="4" w:space="0" w:color="auto"/>
            </w:tcBorders>
            <w:shd w:val="clear" w:color="auto" w:fill="auto"/>
            <w:noWrap/>
            <w:vAlign w:val="center"/>
            <w:hideMark/>
          </w:tcPr>
          <w:p w14:paraId="02CEA05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BE985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Сюмсинский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8A778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Сюмси</w:t>
            </w:r>
          </w:p>
        </w:tc>
        <w:tc>
          <w:tcPr>
            <w:tcW w:w="2127" w:type="dxa"/>
            <w:tcBorders>
              <w:top w:val="nil"/>
              <w:left w:val="nil"/>
              <w:bottom w:val="single" w:sz="4" w:space="0" w:color="auto"/>
              <w:right w:val="single" w:sz="4" w:space="0" w:color="auto"/>
            </w:tcBorders>
            <w:shd w:val="clear" w:color="auto" w:fill="auto"/>
            <w:noWrap/>
            <w:vAlign w:val="bottom"/>
            <w:hideMark/>
          </w:tcPr>
          <w:p w14:paraId="2BB388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CE735A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6CB687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w:t>
            </w:r>
          </w:p>
        </w:tc>
        <w:tc>
          <w:tcPr>
            <w:tcW w:w="2659" w:type="dxa"/>
            <w:tcBorders>
              <w:top w:val="nil"/>
              <w:left w:val="nil"/>
              <w:bottom w:val="single" w:sz="4" w:space="0" w:color="auto"/>
              <w:right w:val="single" w:sz="4" w:space="0" w:color="auto"/>
            </w:tcBorders>
            <w:shd w:val="clear" w:color="auto" w:fill="auto"/>
            <w:noWrap/>
            <w:vAlign w:val="center"/>
            <w:hideMark/>
          </w:tcPr>
          <w:p w14:paraId="3472AA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E0180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Вавожский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AA7B09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Нюрдор-Котья</w:t>
            </w:r>
          </w:p>
        </w:tc>
        <w:tc>
          <w:tcPr>
            <w:tcW w:w="2127" w:type="dxa"/>
            <w:tcBorders>
              <w:top w:val="nil"/>
              <w:left w:val="nil"/>
              <w:bottom w:val="single" w:sz="4" w:space="0" w:color="auto"/>
              <w:right w:val="single" w:sz="4" w:space="0" w:color="auto"/>
            </w:tcBorders>
            <w:shd w:val="clear" w:color="auto" w:fill="auto"/>
            <w:noWrap/>
            <w:vAlign w:val="bottom"/>
            <w:hideMark/>
          </w:tcPr>
          <w:p w14:paraId="5E2F05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9EEB37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D02A72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w:t>
            </w:r>
          </w:p>
        </w:tc>
        <w:tc>
          <w:tcPr>
            <w:tcW w:w="2659" w:type="dxa"/>
            <w:tcBorders>
              <w:top w:val="nil"/>
              <w:left w:val="nil"/>
              <w:bottom w:val="single" w:sz="4" w:space="0" w:color="auto"/>
              <w:right w:val="single" w:sz="4" w:space="0" w:color="auto"/>
            </w:tcBorders>
            <w:shd w:val="clear" w:color="auto" w:fill="auto"/>
            <w:noWrap/>
            <w:vAlign w:val="center"/>
            <w:hideMark/>
          </w:tcPr>
          <w:p w14:paraId="49D463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3EDC2E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35A5C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Октябрьский</w:t>
            </w:r>
          </w:p>
        </w:tc>
        <w:tc>
          <w:tcPr>
            <w:tcW w:w="2127" w:type="dxa"/>
            <w:tcBorders>
              <w:top w:val="nil"/>
              <w:left w:val="nil"/>
              <w:bottom w:val="single" w:sz="4" w:space="0" w:color="auto"/>
              <w:right w:val="single" w:sz="4" w:space="0" w:color="auto"/>
            </w:tcBorders>
            <w:shd w:val="clear" w:color="auto" w:fill="auto"/>
            <w:noWrap/>
            <w:vAlign w:val="bottom"/>
            <w:hideMark/>
          </w:tcPr>
          <w:p w14:paraId="3CA9D2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79EDF26"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567017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24</w:t>
            </w:r>
          </w:p>
        </w:tc>
        <w:tc>
          <w:tcPr>
            <w:tcW w:w="2659" w:type="dxa"/>
            <w:tcBorders>
              <w:top w:val="nil"/>
              <w:left w:val="nil"/>
              <w:bottom w:val="single" w:sz="4" w:space="0" w:color="auto"/>
              <w:right w:val="single" w:sz="4" w:space="0" w:color="auto"/>
            </w:tcBorders>
            <w:shd w:val="clear" w:color="auto" w:fill="auto"/>
            <w:noWrap/>
            <w:vAlign w:val="center"/>
            <w:hideMark/>
          </w:tcPr>
          <w:p w14:paraId="4BB119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43AEE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3DCD14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Пирогово</w:t>
            </w:r>
          </w:p>
        </w:tc>
        <w:tc>
          <w:tcPr>
            <w:tcW w:w="2127" w:type="dxa"/>
            <w:tcBorders>
              <w:top w:val="nil"/>
              <w:left w:val="nil"/>
              <w:bottom w:val="single" w:sz="4" w:space="0" w:color="auto"/>
              <w:right w:val="single" w:sz="4" w:space="0" w:color="auto"/>
            </w:tcBorders>
            <w:shd w:val="clear" w:color="auto" w:fill="auto"/>
            <w:noWrap/>
            <w:vAlign w:val="bottom"/>
            <w:hideMark/>
          </w:tcPr>
          <w:p w14:paraId="0955B2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5445355"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4E37BC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25</w:t>
            </w:r>
          </w:p>
        </w:tc>
        <w:tc>
          <w:tcPr>
            <w:tcW w:w="2659" w:type="dxa"/>
            <w:tcBorders>
              <w:top w:val="nil"/>
              <w:left w:val="nil"/>
              <w:bottom w:val="single" w:sz="4" w:space="0" w:color="auto"/>
              <w:right w:val="single" w:sz="4" w:space="0" w:color="auto"/>
            </w:tcBorders>
            <w:shd w:val="clear" w:color="auto" w:fill="auto"/>
            <w:noWrap/>
            <w:vAlign w:val="center"/>
            <w:hideMark/>
          </w:tcPr>
          <w:p w14:paraId="060FC2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59A20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Якшур-Бодьинский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4EFF9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Якшур-Бодья</w:t>
            </w:r>
          </w:p>
        </w:tc>
        <w:tc>
          <w:tcPr>
            <w:tcW w:w="2127" w:type="dxa"/>
            <w:tcBorders>
              <w:top w:val="nil"/>
              <w:left w:val="nil"/>
              <w:bottom w:val="single" w:sz="4" w:space="0" w:color="auto"/>
              <w:right w:val="single" w:sz="4" w:space="0" w:color="auto"/>
            </w:tcBorders>
            <w:shd w:val="clear" w:color="auto" w:fill="auto"/>
            <w:noWrap/>
            <w:vAlign w:val="bottom"/>
            <w:hideMark/>
          </w:tcPr>
          <w:p w14:paraId="254C256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84D0B7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93DDF6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26</w:t>
            </w:r>
          </w:p>
        </w:tc>
        <w:tc>
          <w:tcPr>
            <w:tcW w:w="2659" w:type="dxa"/>
            <w:tcBorders>
              <w:top w:val="nil"/>
              <w:left w:val="nil"/>
              <w:bottom w:val="single" w:sz="4" w:space="0" w:color="auto"/>
              <w:right w:val="single" w:sz="4" w:space="0" w:color="auto"/>
            </w:tcBorders>
            <w:shd w:val="clear" w:color="auto" w:fill="auto"/>
            <w:noWrap/>
            <w:vAlign w:val="center"/>
            <w:hideMark/>
          </w:tcPr>
          <w:p w14:paraId="35B193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8705D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9AD155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Кама</w:t>
            </w:r>
          </w:p>
        </w:tc>
        <w:tc>
          <w:tcPr>
            <w:tcW w:w="2127" w:type="dxa"/>
            <w:tcBorders>
              <w:top w:val="nil"/>
              <w:left w:val="nil"/>
              <w:bottom w:val="single" w:sz="4" w:space="0" w:color="auto"/>
              <w:right w:val="single" w:sz="4" w:space="0" w:color="auto"/>
            </w:tcBorders>
            <w:shd w:val="clear" w:color="auto" w:fill="auto"/>
            <w:noWrap/>
            <w:vAlign w:val="bottom"/>
            <w:hideMark/>
          </w:tcPr>
          <w:p w14:paraId="50181E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693478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EBE818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27</w:t>
            </w:r>
          </w:p>
        </w:tc>
        <w:tc>
          <w:tcPr>
            <w:tcW w:w="2659" w:type="dxa"/>
            <w:tcBorders>
              <w:top w:val="nil"/>
              <w:left w:val="nil"/>
              <w:bottom w:val="single" w:sz="4" w:space="0" w:color="auto"/>
              <w:right w:val="single" w:sz="4" w:space="0" w:color="auto"/>
            </w:tcBorders>
            <w:shd w:val="clear" w:color="auto" w:fill="auto"/>
            <w:noWrap/>
            <w:vAlign w:val="center"/>
            <w:hideMark/>
          </w:tcPr>
          <w:p w14:paraId="7D7B8D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7E6CA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BF1CE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Пудем</w:t>
            </w:r>
          </w:p>
        </w:tc>
        <w:tc>
          <w:tcPr>
            <w:tcW w:w="2127" w:type="dxa"/>
            <w:tcBorders>
              <w:top w:val="nil"/>
              <w:left w:val="nil"/>
              <w:bottom w:val="single" w:sz="4" w:space="0" w:color="auto"/>
              <w:right w:val="single" w:sz="4" w:space="0" w:color="auto"/>
            </w:tcBorders>
            <w:shd w:val="clear" w:color="auto" w:fill="auto"/>
            <w:noWrap/>
            <w:vAlign w:val="bottom"/>
            <w:hideMark/>
          </w:tcPr>
          <w:p w14:paraId="4681A4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93FFD16"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B2C2C1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28</w:t>
            </w:r>
          </w:p>
        </w:tc>
        <w:tc>
          <w:tcPr>
            <w:tcW w:w="2659" w:type="dxa"/>
            <w:tcBorders>
              <w:top w:val="nil"/>
              <w:left w:val="nil"/>
              <w:bottom w:val="single" w:sz="4" w:space="0" w:color="auto"/>
              <w:right w:val="single" w:sz="4" w:space="0" w:color="auto"/>
            </w:tcBorders>
            <w:shd w:val="clear" w:color="auto" w:fill="auto"/>
            <w:noWrap/>
            <w:vAlign w:val="center"/>
            <w:hideMark/>
          </w:tcPr>
          <w:p w14:paraId="38A40F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8E9DA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Вавожский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E61C9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Вавож</w:t>
            </w:r>
          </w:p>
        </w:tc>
        <w:tc>
          <w:tcPr>
            <w:tcW w:w="2127" w:type="dxa"/>
            <w:tcBorders>
              <w:top w:val="nil"/>
              <w:left w:val="nil"/>
              <w:bottom w:val="single" w:sz="4" w:space="0" w:color="auto"/>
              <w:right w:val="single" w:sz="4" w:space="0" w:color="auto"/>
            </w:tcBorders>
            <w:shd w:val="clear" w:color="auto" w:fill="auto"/>
            <w:noWrap/>
            <w:vAlign w:val="bottom"/>
            <w:hideMark/>
          </w:tcPr>
          <w:p w14:paraId="58719A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3CF009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6DCE26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29</w:t>
            </w:r>
          </w:p>
        </w:tc>
        <w:tc>
          <w:tcPr>
            <w:tcW w:w="2659" w:type="dxa"/>
            <w:tcBorders>
              <w:top w:val="nil"/>
              <w:left w:val="nil"/>
              <w:bottom w:val="single" w:sz="4" w:space="0" w:color="auto"/>
              <w:right w:val="single" w:sz="4" w:space="0" w:color="auto"/>
            </w:tcBorders>
            <w:shd w:val="clear" w:color="auto" w:fill="auto"/>
            <w:noWrap/>
            <w:vAlign w:val="center"/>
            <w:hideMark/>
          </w:tcPr>
          <w:p w14:paraId="22E63FB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62829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Красногорский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DDE25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Красногорское</w:t>
            </w:r>
          </w:p>
        </w:tc>
        <w:tc>
          <w:tcPr>
            <w:tcW w:w="2127" w:type="dxa"/>
            <w:tcBorders>
              <w:top w:val="nil"/>
              <w:left w:val="nil"/>
              <w:bottom w:val="single" w:sz="4" w:space="0" w:color="auto"/>
              <w:right w:val="single" w:sz="4" w:space="0" w:color="auto"/>
            </w:tcBorders>
            <w:shd w:val="clear" w:color="auto" w:fill="auto"/>
            <w:noWrap/>
            <w:vAlign w:val="bottom"/>
            <w:hideMark/>
          </w:tcPr>
          <w:p w14:paraId="4E523B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D2E012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757B93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30</w:t>
            </w:r>
          </w:p>
        </w:tc>
        <w:tc>
          <w:tcPr>
            <w:tcW w:w="2659" w:type="dxa"/>
            <w:tcBorders>
              <w:top w:val="nil"/>
              <w:left w:val="nil"/>
              <w:bottom w:val="single" w:sz="4" w:space="0" w:color="auto"/>
              <w:right w:val="single" w:sz="4" w:space="0" w:color="auto"/>
            </w:tcBorders>
            <w:shd w:val="clear" w:color="auto" w:fill="auto"/>
            <w:noWrap/>
            <w:vAlign w:val="center"/>
            <w:hideMark/>
          </w:tcPr>
          <w:p w14:paraId="7B694A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15EA9E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7A95E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Северный</w:t>
            </w:r>
          </w:p>
        </w:tc>
        <w:tc>
          <w:tcPr>
            <w:tcW w:w="2127" w:type="dxa"/>
            <w:tcBorders>
              <w:top w:val="nil"/>
              <w:left w:val="nil"/>
              <w:bottom w:val="single" w:sz="4" w:space="0" w:color="auto"/>
              <w:right w:val="single" w:sz="4" w:space="0" w:color="auto"/>
            </w:tcBorders>
            <w:shd w:val="clear" w:color="auto" w:fill="auto"/>
            <w:noWrap/>
            <w:vAlign w:val="bottom"/>
            <w:hideMark/>
          </w:tcPr>
          <w:p w14:paraId="37ADAF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DA6470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8EF9BC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31</w:t>
            </w:r>
          </w:p>
        </w:tc>
        <w:tc>
          <w:tcPr>
            <w:tcW w:w="2659" w:type="dxa"/>
            <w:tcBorders>
              <w:top w:val="nil"/>
              <w:left w:val="nil"/>
              <w:bottom w:val="single" w:sz="4" w:space="0" w:color="auto"/>
              <w:right w:val="single" w:sz="4" w:space="0" w:color="auto"/>
            </w:tcBorders>
            <w:shd w:val="clear" w:color="auto" w:fill="auto"/>
            <w:noWrap/>
            <w:vAlign w:val="center"/>
            <w:hideMark/>
          </w:tcPr>
          <w:p w14:paraId="6B38BE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AED07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258C3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Уральский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525623B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A4F5D1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EFECB6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32</w:t>
            </w:r>
          </w:p>
        </w:tc>
        <w:tc>
          <w:tcPr>
            <w:tcW w:w="2659" w:type="dxa"/>
            <w:tcBorders>
              <w:top w:val="nil"/>
              <w:left w:val="nil"/>
              <w:bottom w:val="single" w:sz="4" w:space="0" w:color="auto"/>
              <w:right w:val="single" w:sz="4" w:space="0" w:color="auto"/>
            </w:tcBorders>
            <w:shd w:val="clear" w:color="auto" w:fill="auto"/>
            <w:noWrap/>
            <w:vAlign w:val="center"/>
            <w:hideMark/>
          </w:tcPr>
          <w:p w14:paraId="0FCEFB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286BA7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5ABA4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Октябрьский</w:t>
            </w:r>
          </w:p>
        </w:tc>
        <w:tc>
          <w:tcPr>
            <w:tcW w:w="2127" w:type="dxa"/>
            <w:tcBorders>
              <w:top w:val="nil"/>
              <w:left w:val="nil"/>
              <w:bottom w:val="single" w:sz="4" w:space="0" w:color="auto"/>
              <w:right w:val="single" w:sz="4" w:space="0" w:color="auto"/>
            </w:tcBorders>
            <w:shd w:val="clear" w:color="auto" w:fill="auto"/>
            <w:noWrap/>
            <w:vAlign w:val="bottom"/>
            <w:hideMark/>
          </w:tcPr>
          <w:p w14:paraId="34C3102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195980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1B2382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33</w:t>
            </w:r>
          </w:p>
        </w:tc>
        <w:tc>
          <w:tcPr>
            <w:tcW w:w="2659" w:type="dxa"/>
            <w:tcBorders>
              <w:top w:val="nil"/>
              <w:left w:val="nil"/>
              <w:bottom w:val="single" w:sz="4" w:space="0" w:color="auto"/>
              <w:right w:val="single" w:sz="4" w:space="0" w:color="auto"/>
            </w:tcBorders>
            <w:shd w:val="clear" w:color="auto" w:fill="auto"/>
            <w:noWrap/>
            <w:vAlign w:val="center"/>
            <w:hideMark/>
          </w:tcPr>
          <w:p w14:paraId="7D212E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CFBE1A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Дебёсский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60D7F7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Дебёсы</w:t>
            </w:r>
          </w:p>
        </w:tc>
        <w:tc>
          <w:tcPr>
            <w:tcW w:w="2127" w:type="dxa"/>
            <w:tcBorders>
              <w:top w:val="nil"/>
              <w:left w:val="nil"/>
              <w:bottom w:val="single" w:sz="4" w:space="0" w:color="auto"/>
              <w:right w:val="single" w:sz="4" w:space="0" w:color="auto"/>
            </w:tcBorders>
            <w:shd w:val="clear" w:color="auto" w:fill="auto"/>
            <w:noWrap/>
            <w:vAlign w:val="bottom"/>
            <w:hideMark/>
          </w:tcPr>
          <w:p w14:paraId="2EE0CF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B306D6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2F72C9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34</w:t>
            </w:r>
          </w:p>
        </w:tc>
        <w:tc>
          <w:tcPr>
            <w:tcW w:w="2659" w:type="dxa"/>
            <w:tcBorders>
              <w:top w:val="nil"/>
              <w:left w:val="nil"/>
              <w:bottom w:val="single" w:sz="4" w:space="0" w:color="auto"/>
              <w:right w:val="single" w:sz="4" w:space="0" w:color="auto"/>
            </w:tcBorders>
            <w:shd w:val="clear" w:color="auto" w:fill="auto"/>
            <w:noWrap/>
            <w:vAlign w:val="center"/>
            <w:hideMark/>
          </w:tcPr>
          <w:p w14:paraId="3F75D4E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6765F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Юкаменский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627EA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Юкаменское</w:t>
            </w:r>
          </w:p>
        </w:tc>
        <w:tc>
          <w:tcPr>
            <w:tcW w:w="2127" w:type="dxa"/>
            <w:tcBorders>
              <w:top w:val="nil"/>
              <w:left w:val="nil"/>
              <w:bottom w:val="single" w:sz="4" w:space="0" w:color="auto"/>
              <w:right w:val="single" w:sz="4" w:space="0" w:color="auto"/>
            </w:tcBorders>
            <w:shd w:val="clear" w:color="auto" w:fill="auto"/>
            <w:noWrap/>
            <w:vAlign w:val="bottom"/>
            <w:hideMark/>
          </w:tcPr>
          <w:p w14:paraId="646B809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2E9603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BE1043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35</w:t>
            </w:r>
          </w:p>
        </w:tc>
        <w:tc>
          <w:tcPr>
            <w:tcW w:w="2659" w:type="dxa"/>
            <w:tcBorders>
              <w:top w:val="nil"/>
              <w:left w:val="nil"/>
              <w:bottom w:val="single" w:sz="4" w:space="0" w:color="auto"/>
              <w:right w:val="single" w:sz="4" w:space="0" w:color="auto"/>
            </w:tcBorders>
            <w:shd w:val="clear" w:color="auto" w:fill="auto"/>
            <w:noWrap/>
            <w:vAlign w:val="center"/>
            <w:hideMark/>
          </w:tcPr>
          <w:p w14:paraId="626CAED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E7C52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27BEE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Дзякино</w:t>
            </w:r>
          </w:p>
        </w:tc>
        <w:tc>
          <w:tcPr>
            <w:tcW w:w="2127" w:type="dxa"/>
            <w:tcBorders>
              <w:top w:val="nil"/>
              <w:left w:val="nil"/>
              <w:bottom w:val="single" w:sz="4" w:space="0" w:color="auto"/>
              <w:right w:val="single" w:sz="4" w:space="0" w:color="auto"/>
            </w:tcBorders>
            <w:shd w:val="clear" w:color="auto" w:fill="auto"/>
            <w:noWrap/>
            <w:vAlign w:val="bottom"/>
            <w:hideMark/>
          </w:tcPr>
          <w:p w14:paraId="6769DA5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FE4472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E1C37E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36</w:t>
            </w:r>
          </w:p>
        </w:tc>
        <w:tc>
          <w:tcPr>
            <w:tcW w:w="2659" w:type="dxa"/>
            <w:tcBorders>
              <w:top w:val="nil"/>
              <w:left w:val="nil"/>
              <w:bottom w:val="single" w:sz="4" w:space="0" w:color="auto"/>
              <w:right w:val="single" w:sz="4" w:space="0" w:color="auto"/>
            </w:tcBorders>
            <w:shd w:val="clear" w:color="auto" w:fill="auto"/>
            <w:noWrap/>
            <w:vAlign w:val="center"/>
            <w:hideMark/>
          </w:tcPr>
          <w:p w14:paraId="0B9A70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ECDD8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A01CB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Камское</w:t>
            </w:r>
          </w:p>
        </w:tc>
        <w:tc>
          <w:tcPr>
            <w:tcW w:w="2127" w:type="dxa"/>
            <w:tcBorders>
              <w:top w:val="nil"/>
              <w:left w:val="nil"/>
              <w:bottom w:val="single" w:sz="4" w:space="0" w:color="auto"/>
              <w:right w:val="single" w:sz="4" w:space="0" w:color="auto"/>
            </w:tcBorders>
            <w:shd w:val="clear" w:color="auto" w:fill="auto"/>
            <w:noWrap/>
            <w:vAlign w:val="bottom"/>
            <w:hideMark/>
          </w:tcPr>
          <w:p w14:paraId="31E5972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E34DDA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38B4FE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37</w:t>
            </w:r>
          </w:p>
        </w:tc>
        <w:tc>
          <w:tcPr>
            <w:tcW w:w="2659" w:type="dxa"/>
            <w:tcBorders>
              <w:top w:val="nil"/>
              <w:left w:val="nil"/>
              <w:bottom w:val="single" w:sz="4" w:space="0" w:color="auto"/>
              <w:right w:val="single" w:sz="4" w:space="0" w:color="auto"/>
            </w:tcBorders>
            <w:shd w:val="clear" w:color="auto" w:fill="auto"/>
            <w:noWrap/>
            <w:vAlign w:val="center"/>
            <w:hideMark/>
          </w:tcPr>
          <w:p w14:paraId="12863B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29F8FA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E5727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Пычас</w:t>
            </w:r>
          </w:p>
        </w:tc>
        <w:tc>
          <w:tcPr>
            <w:tcW w:w="2127" w:type="dxa"/>
            <w:tcBorders>
              <w:top w:val="nil"/>
              <w:left w:val="nil"/>
              <w:bottom w:val="single" w:sz="4" w:space="0" w:color="auto"/>
              <w:right w:val="single" w:sz="4" w:space="0" w:color="auto"/>
            </w:tcBorders>
            <w:shd w:val="clear" w:color="auto" w:fill="auto"/>
            <w:noWrap/>
            <w:vAlign w:val="bottom"/>
            <w:hideMark/>
          </w:tcPr>
          <w:p w14:paraId="709063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87E2B6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D27900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38</w:t>
            </w:r>
          </w:p>
        </w:tc>
        <w:tc>
          <w:tcPr>
            <w:tcW w:w="2659" w:type="dxa"/>
            <w:tcBorders>
              <w:top w:val="nil"/>
              <w:left w:val="nil"/>
              <w:bottom w:val="single" w:sz="4" w:space="0" w:color="auto"/>
              <w:right w:val="single" w:sz="4" w:space="0" w:color="auto"/>
            </w:tcBorders>
            <w:shd w:val="clear" w:color="auto" w:fill="auto"/>
            <w:noWrap/>
            <w:vAlign w:val="center"/>
            <w:hideMark/>
          </w:tcPr>
          <w:p w14:paraId="71CE3AD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FB3DDD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25145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Азино</w:t>
            </w:r>
          </w:p>
        </w:tc>
        <w:tc>
          <w:tcPr>
            <w:tcW w:w="2127" w:type="dxa"/>
            <w:tcBorders>
              <w:top w:val="nil"/>
              <w:left w:val="nil"/>
              <w:bottom w:val="single" w:sz="4" w:space="0" w:color="auto"/>
              <w:right w:val="single" w:sz="4" w:space="0" w:color="auto"/>
            </w:tcBorders>
            <w:shd w:val="clear" w:color="auto" w:fill="auto"/>
            <w:noWrap/>
            <w:vAlign w:val="bottom"/>
            <w:hideMark/>
          </w:tcPr>
          <w:p w14:paraId="02EC26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AE88A7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B54FB1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39</w:t>
            </w:r>
          </w:p>
        </w:tc>
        <w:tc>
          <w:tcPr>
            <w:tcW w:w="2659" w:type="dxa"/>
            <w:tcBorders>
              <w:top w:val="nil"/>
              <w:left w:val="nil"/>
              <w:bottom w:val="single" w:sz="4" w:space="0" w:color="auto"/>
              <w:right w:val="single" w:sz="4" w:space="0" w:color="auto"/>
            </w:tcBorders>
            <w:shd w:val="clear" w:color="auto" w:fill="auto"/>
            <w:noWrap/>
            <w:vAlign w:val="center"/>
            <w:hideMark/>
          </w:tcPr>
          <w:p w14:paraId="663175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26CE9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73583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Якшур</w:t>
            </w:r>
          </w:p>
        </w:tc>
        <w:tc>
          <w:tcPr>
            <w:tcW w:w="2127" w:type="dxa"/>
            <w:tcBorders>
              <w:top w:val="nil"/>
              <w:left w:val="nil"/>
              <w:bottom w:val="single" w:sz="4" w:space="0" w:color="auto"/>
              <w:right w:val="single" w:sz="4" w:space="0" w:color="auto"/>
            </w:tcBorders>
            <w:shd w:val="clear" w:color="auto" w:fill="auto"/>
            <w:noWrap/>
            <w:vAlign w:val="bottom"/>
            <w:hideMark/>
          </w:tcPr>
          <w:p w14:paraId="5B0CF3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4CE70E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613F48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40</w:t>
            </w:r>
          </w:p>
        </w:tc>
        <w:tc>
          <w:tcPr>
            <w:tcW w:w="2659" w:type="dxa"/>
            <w:tcBorders>
              <w:top w:val="nil"/>
              <w:left w:val="nil"/>
              <w:bottom w:val="single" w:sz="4" w:space="0" w:color="auto"/>
              <w:right w:val="single" w:sz="4" w:space="0" w:color="auto"/>
            </w:tcBorders>
            <w:shd w:val="clear" w:color="auto" w:fill="auto"/>
            <w:noWrap/>
            <w:vAlign w:val="center"/>
            <w:hideMark/>
          </w:tcPr>
          <w:p w14:paraId="2699CD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579A9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7735C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Яган-Докья</w:t>
            </w:r>
          </w:p>
        </w:tc>
        <w:tc>
          <w:tcPr>
            <w:tcW w:w="2127" w:type="dxa"/>
            <w:tcBorders>
              <w:top w:val="nil"/>
              <w:left w:val="nil"/>
              <w:bottom w:val="single" w:sz="4" w:space="0" w:color="auto"/>
              <w:right w:val="single" w:sz="4" w:space="0" w:color="auto"/>
            </w:tcBorders>
            <w:shd w:val="clear" w:color="auto" w:fill="auto"/>
            <w:noWrap/>
            <w:vAlign w:val="bottom"/>
            <w:hideMark/>
          </w:tcPr>
          <w:p w14:paraId="7FA555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3F30506"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ECD765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41</w:t>
            </w:r>
          </w:p>
        </w:tc>
        <w:tc>
          <w:tcPr>
            <w:tcW w:w="2659" w:type="dxa"/>
            <w:tcBorders>
              <w:top w:val="nil"/>
              <w:left w:val="nil"/>
              <w:bottom w:val="single" w:sz="4" w:space="0" w:color="auto"/>
              <w:right w:val="single" w:sz="4" w:space="0" w:color="auto"/>
            </w:tcBorders>
            <w:shd w:val="clear" w:color="auto" w:fill="auto"/>
            <w:noWrap/>
            <w:vAlign w:val="center"/>
            <w:hideMark/>
          </w:tcPr>
          <w:p w14:paraId="2B4141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17681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A4971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Постольский</w:t>
            </w:r>
          </w:p>
        </w:tc>
        <w:tc>
          <w:tcPr>
            <w:tcW w:w="2127" w:type="dxa"/>
            <w:tcBorders>
              <w:top w:val="nil"/>
              <w:left w:val="nil"/>
              <w:bottom w:val="single" w:sz="4" w:space="0" w:color="auto"/>
              <w:right w:val="single" w:sz="4" w:space="0" w:color="auto"/>
            </w:tcBorders>
            <w:shd w:val="clear" w:color="auto" w:fill="auto"/>
            <w:noWrap/>
            <w:vAlign w:val="bottom"/>
            <w:hideMark/>
          </w:tcPr>
          <w:p w14:paraId="2EA67C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0CD047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D14976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42</w:t>
            </w:r>
          </w:p>
        </w:tc>
        <w:tc>
          <w:tcPr>
            <w:tcW w:w="2659" w:type="dxa"/>
            <w:tcBorders>
              <w:top w:val="nil"/>
              <w:left w:val="nil"/>
              <w:bottom w:val="single" w:sz="4" w:space="0" w:color="auto"/>
              <w:right w:val="single" w:sz="4" w:space="0" w:color="auto"/>
            </w:tcBorders>
            <w:shd w:val="clear" w:color="auto" w:fill="auto"/>
            <w:noWrap/>
            <w:vAlign w:val="center"/>
            <w:hideMark/>
          </w:tcPr>
          <w:p w14:paraId="7A00937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32743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4559A1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Яган</w:t>
            </w:r>
          </w:p>
        </w:tc>
        <w:tc>
          <w:tcPr>
            <w:tcW w:w="2127" w:type="dxa"/>
            <w:tcBorders>
              <w:top w:val="nil"/>
              <w:left w:val="nil"/>
              <w:bottom w:val="single" w:sz="4" w:space="0" w:color="auto"/>
              <w:right w:val="single" w:sz="4" w:space="0" w:color="auto"/>
            </w:tcBorders>
            <w:shd w:val="clear" w:color="auto" w:fill="auto"/>
            <w:noWrap/>
            <w:vAlign w:val="bottom"/>
            <w:hideMark/>
          </w:tcPr>
          <w:p w14:paraId="3304F8E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4CE530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431279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43</w:t>
            </w:r>
          </w:p>
        </w:tc>
        <w:tc>
          <w:tcPr>
            <w:tcW w:w="2659" w:type="dxa"/>
            <w:tcBorders>
              <w:top w:val="nil"/>
              <w:left w:val="nil"/>
              <w:bottom w:val="single" w:sz="4" w:space="0" w:color="auto"/>
              <w:right w:val="single" w:sz="4" w:space="0" w:color="auto"/>
            </w:tcBorders>
            <w:shd w:val="clear" w:color="auto" w:fill="auto"/>
            <w:noWrap/>
            <w:vAlign w:val="center"/>
            <w:hideMark/>
          </w:tcPr>
          <w:p w14:paraId="5CC7B3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43C31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441C7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Новая Казмаска</w:t>
            </w:r>
          </w:p>
        </w:tc>
        <w:tc>
          <w:tcPr>
            <w:tcW w:w="2127" w:type="dxa"/>
            <w:tcBorders>
              <w:top w:val="nil"/>
              <w:left w:val="nil"/>
              <w:bottom w:val="single" w:sz="4" w:space="0" w:color="auto"/>
              <w:right w:val="single" w:sz="4" w:space="0" w:color="auto"/>
            </w:tcBorders>
            <w:shd w:val="clear" w:color="auto" w:fill="auto"/>
            <w:noWrap/>
            <w:vAlign w:val="bottom"/>
            <w:hideMark/>
          </w:tcPr>
          <w:p w14:paraId="2A80A8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07029F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A551E4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44</w:t>
            </w:r>
          </w:p>
        </w:tc>
        <w:tc>
          <w:tcPr>
            <w:tcW w:w="2659" w:type="dxa"/>
            <w:tcBorders>
              <w:top w:val="nil"/>
              <w:left w:val="nil"/>
              <w:bottom w:val="single" w:sz="4" w:space="0" w:color="auto"/>
              <w:right w:val="single" w:sz="4" w:space="0" w:color="auto"/>
            </w:tcBorders>
            <w:shd w:val="clear" w:color="auto" w:fill="auto"/>
            <w:noWrap/>
            <w:vAlign w:val="center"/>
            <w:hideMark/>
          </w:tcPr>
          <w:p w14:paraId="4E77234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B90DE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FB910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Баграш-Бигра</w:t>
            </w:r>
          </w:p>
        </w:tc>
        <w:tc>
          <w:tcPr>
            <w:tcW w:w="2127" w:type="dxa"/>
            <w:tcBorders>
              <w:top w:val="nil"/>
              <w:left w:val="nil"/>
              <w:bottom w:val="single" w:sz="4" w:space="0" w:color="auto"/>
              <w:right w:val="single" w:sz="4" w:space="0" w:color="auto"/>
            </w:tcBorders>
            <w:shd w:val="clear" w:color="auto" w:fill="auto"/>
            <w:noWrap/>
            <w:vAlign w:val="bottom"/>
            <w:hideMark/>
          </w:tcPr>
          <w:p w14:paraId="49CD9F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2B31D6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A07A95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45</w:t>
            </w:r>
          </w:p>
        </w:tc>
        <w:tc>
          <w:tcPr>
            <w:tcW w:w="2659" w:type="dxa"/>
            <w:tcBorders>
              <w:top w:val="nil"/>
              <w:left w:val="nil"/>
              <w:bottom w:val="single" w:sz="4" w:space="0" w:color="auto"/>
              <w:right w:val="single" w:sz="4" w:space="0" w:color="auto"/>
            </w:tcBorders>
            <w:shd w:val="clear" w:color="auto" w:fill="auto"/>
            <w:noWrap/>
            <w:vAlign w:val="center"/>
            <w:hideMark/>
          </w:tcPr>
          <w:p w14:paraId="32F89E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6E3FA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Вавожский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31272D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Макарово</w:t>
            </w:r>
          </w:p>
        </w:tc>
        <w:tc>
          <w:tcPr>
            <w:tcW w:w="2127" w:type="dxa"/>
            <w:tcBorders>
              <w:top w:val="nil"/>
              <w:left w:val="nil"/>
              <w:bottom w:val="single" w:sz="4" w:space="0" w:color="auto"/>
              <w:right w:val="single" w:sz="4" w:space="0" w:color="auto"/>
            </w:tcBorders>
            <w:shd w:val="clear" w:color="auto" w:fill="auto"/>
            <w:noWrap/>
            <w:vAlign w:val="bottom"/>
            <w:hideMark/>
          </w:tcPr>
          <w:p w14:paraId="25CD5E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D305AA5"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C7AC72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46</w:t>
            </w:r>
          </w:p>
        </w:tc>
        <w:tc>
          <w:tcPr>
            <w:tcW w:w="2659" w:type="dxa"/>
            <w:tcBorders>
              <w:top w:val="nil"/>
              <w:left w:val="nil"/>
              <w:bottom w:val="single" w:sz="4" w:space="0" w:color="auto"/>
              <w:right w:val="single" w:sz="4" w:space="0" w:color="auto"/>
            </w:tcBorders>
            <w:shd w:val="clear" w:color="auto" w:fill="auto"/>
            <w:noWrap/>
            <w:vAlign w:val="center"/>
            <w:hideMark/>
          </w:tcPr>
          <w:p w14:paraId="4D366C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BF4C0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78904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Подгорное</w:t>
            </w:r>
          </w:p>
        </w:tc>
        <w:tc>
          <w:tcPr>
            <w:tcW w:w="2127" w:type="dxa"/>
            <w:tcBorders>
              <w:top w:val="nil"/>
              <w:left w:val="nil"/>
              <w:bottom w:val="single" w:sz="4" w:space="0" w:color="auto"/>
              <w:right w:val="single" w:sz="4" w:space="0" w:color="auto"/>
            </w:tcBorders>
            <w:shd w:val="clear" w:color="auto" w:fill="auto"/>
            <w:noWrap/>
            <w:vAlign w:val="bottom"/>
            <w:hideMark/>
          </w:tcPr>
          <w:p w14:paraId="1E6C56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1F1BB2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3124A0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47</w:t>
            </w:r>
          </w:p>
        </w:tc>
        <w:tc>
          <w:tcPr>
            <w:tcW w:w="2659" w:type="dxa"/>
            <w:tcBorders>
              <w:top w:val="nil"/>
              <w:left w:val="nil"/>
              <w:bottom w:val="single" w:sz="4" w:space="0" w:color="auto"/>
              <w:right w:val="single" w:sz="4" w:space="0" w:color="auto"/>
            </w:tcBorders>
            <w:shd w:val="clear" w:color="auto" w:fill="auto"/>
            <w:noWrap/>
            <w:vAlign w:val="center"/>
            <w:hideMark/>
          </w:tcPr>
          <w:p w14:paraId="6FAFB3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29792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BE2CB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Гольяны</w:t>
            </w:r>
          </w:p>
        </w:tc>
        <w:tc>
          <w:tcPr>
            <w:tcW w:w="2127" w:type="dxa"/>
            <w:tcBorders>
              <w:top w:val="nil"/>
              <w:left w:val="nil"/>
              <w:bottom w:val="single" w:sz="4" w:space="0" w:color="auto"/>
              <w:right w:val="single" w:sz="4" w:space="0" w:color="auto"/>
            </w:tcBorders>
            <w:shd w:val="clear" w:color="auto" w:fill="auto"/>
            <w:noWrap/>
            <w:vAlign w:val="bottom"/>
            <w:hideMark/>
          </w:tcPr>
          <w:p w14:paraId="56980B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A1A163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1A5A00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48</w:t>
            </w:r>
          </w:p>
        </w:tc>
        <w:tc>
          <w:tcPr>
            <w:tcW w:w="2659" w:type="dxa"/>
            <w:tcBorders>
              <w:top w:val="nil"/>
              <w:left w:val="nil"/>
              <w:bottom w:val="single" w:sz="4" w:space="0" w:color="auto"/>
              <w:right w:val="single" w:sz="4" w:space="0" w:color="auto"/>
            </w:tcBorders>
            <w:shd w:val="clear" w:color="auto" w:fill="auto"/>
            <w:noWrap/>
            <w:vAlign w:val="center"/>
            <w:hideMark/>
          </w:tcPr>
          <w:p w14:paraId="59F93D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9A910D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5F8DE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Мирный</w:t>
            </w:r>
          </w:p>
        </w:tc>
        <w:tc>
          <w:tcPr>
            <w:tcW w:w="2127" w:type="dxa"/>
            <w:tcBorders>
              <w:top w:val="nil"/>
              <w:left w:val="nil"/>
              <w:bottom w:val="single" w:sz="4" w:space="0" w:color="auto"/>
              <w:right w:val="single" w:sz="4" w:space="0" w:color="auto"/>
            </w:tcBorders>
            <w:shd w:val="clear" w:color="auto" w:fill="auto"/>
            <w:noWrap/>
            <w:vAlign w:val="bottom"/>
            <w:hideMark/>
          </w:tcPr>
          <w:p w14:paraId="67699F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B9B3DD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5D35F2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49</w:t>
            </w:r>
          </w:p>
        </w:tc>
        <w:tc>
          <w:tcPr>
            <w:tcW w:w="2659" w:type="dxa"/>
            <w:tcBorders>
              <w:top w:val="nil"/>
              <w:left w:val="nil"/>
              <w:bottom w:val="single" w:sz="4" w:space="0" w:color="auto"/>
              <w:right w:val="single" w:sz="4" w:space="0" w:color="auto"/>
            </w:tcBorders>
            <w:shd w:val="clear" w:color="auto" w:fill="auto"/>
            <w:noWrap/>
            <w:vAlign w:val="center"/>
            <w:hideMark/>
          </w:tcPr>
          <w:p w14:paraId="08F70C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8A1ABB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D456F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Старое Мартьяново</w:t>
            </w:r>
          </w:p>
        </w:tc>
        <w:tc>
          <w:tcPr>
            <w:tcW w:w="2127" w:type="dxa"/>
            <w:tcBorders>
              <w:top w:val="nil"/>
              <w:left w:val="nil"/>
              <w:bottom w:val="single" w:sz="4" w:space="0" w:color="auto"/>
              <w:right w:val="single" w:sz="4" w:space="0" w:color="auto"/>
            </w:tcBorders>
            <w:shd w:val="clear" w:color="auto" w:fill="auto"/>
            <w:noWrap/>
            <w:vAlign w:val="bottom"/>
            <w:hideMark/>
          </w:tcPr>
          <w:p w14:paraId="2BC83B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821FE3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D9FA0F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50</w:t>
            </w:r>
          </w:p>
        </w:tc>
        <w:tc>
          <w:tcPr>
            <w:tcW w:w="2659" w:type="dxa"/>
            <w:tcBorders>
              <w:top w:val="nil"/>
              <w:left w:val="nil"/>
              <w:bottom w:val="single" w:sz="4" w:space="0" w:color="auto"/>
              <w:right w:val="single" w:sz="4" w:space="0" w:color="auto"/>
            </w:tcBorders>
            <w:shd w:val="clear" w:color="auto" w:fill="auto"/>
            <w:noWrap/>
            <w:vAlign w:val="center"/>
            <w:hideMark/>
          </w:tcPr>
          <w:p w14:paraId="7FEF11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17979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C39A1C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Пугачево</w:t>
            </w:r>
          </w:p>
        </w:tc>
        <w:tc>
          <w:tcPr>
            <w:tcW w:w="2127" w:type="dxa"/>
            <w:tcBorders>
              <w:top w:val="nil"/>
              <w:left w:val="nil"/>
              <w:bottom w:val="single" w:sz="4" w:space="0" w:color="auto"/>
              <w:right w:val="single" w:sz="4" w:space="0" w:color="auto"/>
            </w:tcBorders>
            <w:shd w:val="clear" w:color="auto" w:fill="auto"/>
            <w:noWrap/>
            <w:vAlign w:val="bottom"/>
            <w:hideMark/>
          </w:tcPr>
          <w:p w14:paraId="4A00B4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42E477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B234C9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51</w:t>
            </w:r>
          </w:p>
        </w:tc>
        <w:tc>
          <w:tcPr>
            <w:tcW w:w="2659" w:type="dxa"/>
            <w:tcBorders>
              <w:top w:val="nil"/>
              <w:left w:val="nil"/>
              <w:bottom w:val="single" w:sz="4" w:space="0" w:color="auto"/>
              <w:right w:val="single" w:sz="4" w:space="0" w:color="auto"/>
            </w:tcBorders>
            <w:shd w:val="clear" w:color="auto" w:fill="auto"/>
            <w:noWrap/>
            <w:vAlign w:val="center"/>
            <w:hideMark/>
          </w:tcPr>
          <w:p w14:paraId="443F16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35A82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24876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Ожмос-Пурга</w:t>
            </w:r>
          </w:p>
        </w:tc>
        <w:tc>
          <w:tcPr>
            <w:tcW w:w="2127" w:type="dxa"/>
            <w:tcBorders>
              <w:top w:val="nil"/>
              <w:left w:val="nil"/>
              <w:bottom w:val="single" w:sz="4" w:space="0" w:color="auto"/>
              <w:right w:val="single" w:sz="4" w:space="0" w:color="auto"/>
            </w:tcBorders>
            <w:shd w:val="clear" w:color="auto" w:fill="auto"/>
            <w:noWrap/>
            <w:vAlign w:val="bottom"/>
            <w:hideMark/>
          </w:tcPr>
          <w:p w14:paraId="3101FC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EB247C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E77EC6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52</w:t>
            </w:r>
          </w:p>
        </w:tc>
        <w:tc>
          <w:tcPr>
            <w:tcW w:w="2659" w:type="dxa"/>
            <w:tcBorders>
              <w:top w:val="nil"/>
              <w:left w:val="nil"/>
              <w:bottom w:val="single" w:sz="4" w:space="0" w:color="auto"/>
              <w:right w:val="single" w:sz="4" w:space="0" w:color="auto"/>
            </w:tcBorders>
            <w:shd w:val="clear" w:color="auto" w:fill="auto"/>
            <w:noWrap/>
            <w:vAlign w:val="center"/>
            <w:hideMark/>
          </w:tcPr>
          <w:p w14:paraId="09B42A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FD97FD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60A1E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Гожня</w:t>
            </w:r>
          </w:p>
        </w:tc>
        <w:tc>
          <w:tcPr>
            <w:tcW w:w="2127" w:type="dxa"/>
            <w:tcBorders>
              <w:top w:val="nil"/>
              <w:left w:val="nil"/>
              <w:bottom w:val="single" w:sz="4" w:space="0" w:color="auto"/>
              <w:right w:val="single" w:sz="4" w:space="0" w:color="auto"/>
            </w:tcBorders>
            <w:shd w:val="clear" w:color="auto" w:fill="auto"/>
            <w:noWrap/>
            <w:vAlign w:val="bottom"/>
            <w:hideMark/>
          </w:tcPr>
          <w:p w14:paraId="3D3CC0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EA2AFE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879074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53</w:t>
            </w:r>
          </w:p>
        </w:tc>
        <w:tc>
          <w:tcPr>
            <w:tcW w:w="2659" w:type="dxa"/>
            <w:tcBorders>
              <w:top w:val="nil"/>
              <w:left w:val="nil"/>
              <w:bottom w:val="single" w:sz="4" w:space="0" w:color="auto"/>
              <w:right w:val="single" w:sz="4" w:space="0" w:color="auto"/>
            </w:tcBorders>
            <w:shd w:val="clear" w:color="auto" w:fill="auto"/>
            <w:noWrap/>
            <w:vAlign w:val="center"/>
            <w:hideMark/>
          </w:tcPr>
          <w:p w14:paraId="5619AC3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1F006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Кизнерский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030A5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Кизнер</w:t>
            </w:r>
          </w:p>
        </w:tc>
        <w:tc>
          <w:tcPr>
            <w:tcW w:w="2127" w:type="dxa"/>
            <w:tcBorders>
              <w:top w:val="nil"/>
              <w:left w:val="nil"/>
              <w:bottom w:val="single" w:sz="4" w:space="0" w:color="auto"/>
              <w:right w:val="single" w:sz="4" w:space="0" w:color="auto"/>
            </w:tcBorders>
            <w:shd w:val="clear" w:color="auto" w:fill="auto"/>
            <w:noWrap/>
            <w:vAlign w:val="bottom"/>
            <w:hideMark/>
          </w:tcPr>
          <w:p w14:paraId="453BB5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CDD30A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242227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54</w:t>
            </w:r>
          </w:p>
        </w:tc>
        <w:tc>
          <w:tcPr>
            <w:tcW w:w="2659" w:type="dxa"/>
            <w:tcBorders>
              <w:top w:val="nil"/>
              <w:left w:val="nil"/>
              <w:bottom w:val="single" w:sz="4" w:space="0" w:color="auto"/>
              <w:right w:val="single" w:sz="4" w:space="0" w:color="auto"/>
            </w:tcBorders>
            <w:shd w:val="clear" w:color="auto" w:fill="auto"/>
            <w:noWrap/>
            <w:vAlign w:val="center"/>
            <w:hideMark/>
          </w:tcPr>
          <w:p w14:paraId="1E31971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F7CF42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7AECCD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Кигбаево</w:t>
            </w:r>
          </w:p>
        </w:tc>
        <w:tc>
          <w:tcPr>
            <w:tcW w:w="2127" w:type="dxa"/>
            <w:tcBorders>
              <w:top w:val="nil"/>
              <w:left w:val="nil"/>
              <w:bottom w:val="single" w:sz="4" w:space="0" w:color="auto"/>
              <w:right w:val="single" w:sz="4" w:space="0" w:color="auto"/>
            </w:tcBorders>
            <w:shd w:val="clear" w:color="auto" w:fill="auto"/>
            <w:noWrap/>
            <w:vAlign w:val="bottom"/>
            <w:hideMark/>
          </w:tcPr>
          <w:p w14:paraId="77F429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2DDA15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C9FD68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55</w:t>
            </w:r>
          </w:p>
        </w:tc>
        <w:tc>
          <w:tcPr>
            <w:tcW w:w="2659" w:type="dxa"/>
            <w:tcBorders>
              <w:top w:val="nil"/>
              <w:left w:val="nil"/>
              <w:bottom w:val="single" w:sz="4" w:space="0" w:color="auto"/>
              <w:right w:val="single" w:sz="4" w:space="0" w:color="auto"/>
            </w:tcBorders>
            <w:shd w:val="clear" w:color="auto" w:fill="auto"/>
            <w:noWrap/>
            <w:vAlign w:val="center"/>
            <w:hideMark/>
          </w:tcPr>
          <w:p w14:paraId="1AF5AF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E5B36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C559D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Кукуи</w:t>
            </w:r>
          </w:p>
        </w:tc>
        <w:tc>
          <w:tcPr>
            <w:tcW w:w="2127" w:type="dxa"/>
            <w:tcBorders>
              <w:top w:val="nil"/>
              <w:left w:val="nil"/>
              <w:bottom w:val="single" w:sz="4" w:space="0" w:color="auto"/>
              <w:right w:val="single" w:sz="4" w:space="0" w:color="auto"/>
            </w:tcBorders>
            <w:shd w:val="clear" w:color="auto" w:fill="auto"/>
            <w:noWrap/>
            <w:vAlign w:val="bottom"/>
            <w:hideMark/>
          </w:tcPr>
          <w:p w14:paraId="2B93743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BA4950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B8283A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56</w:t>
            </w:r>
          </w:p>
        </w:tc>
        <w:tc>
          <w:tcPr>
            <w:tcW w:w="2659" w:type="dxa"/>
            <w:tcBorders>
              <w:top w:val="nil"/>
              <w:left w:val="nil"/>
              <w:bottom w:val="single" w:sz="4" w:space="0" w:color="auto"/>
              <w:right w:val="single" w:sz="4" w:space="0" w:color="auto"/>
            </w:tcBorders>
            <w:shd w:val="clear" w:color="auto" w:fill="auto"/>
            <w:noWrap/>
            <w:vAlign w:val="center"/>
            <w:hideMark/>
          </w:tcPr>
          <w:p w14:paraId="7900A4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8A8749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18DE8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Кельчино</w:t>
            </w:r>
          </w:p>
        </w:tc>
        <w:tc>
          <w:tcPr>
            <w:tcW w:w="2127" w:type="dxa"/>
            <w:tcBorders>
              <w:top w:val="nil"/>
              <w:left w:val="nil"/>
              <w:bottom w:val="single" w:sz="4" w:space="0" w:color="auto"/>
              <w:right w:val="single" w:sz="4" w:space="0" w:color="auto"/>
            </w:tcBorders>
            <w:shd w:val="clear" w:color="auto" w:fill="auto"/>
            <w:noWrap/>
            <w:vAlign w:val="bottom"/>
            <w:hideMark/>
          </w:tcPr>
          <w:p w14:paraId="1C1A65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4F70B6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3F6AC9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57</w:t>
            </w:r>
          </w:p>
        </w:tc>
        <w:tc>
          <w:tcPr>
            <w:tcW w:w="2659" w:type="dxa"/>
            <w:tcBorders>
              <w:top w:val="nil"/>
              <w:left w:val="nil"/>
              <w:bottom w:val="single" w:sz="4" w:space="0" w:color="auto"/>
              <w:right w:val="single" w:sz="4" w:space="0" w:color="auto"/>
            </w:tcBorders>
            <w:shd w:val="clear" w:color="auto" w:fill="auto"/>
            <w:noWrap/>
            <w:vAlign w:val="center"/>
            <w:hideMark/>
          </w:tcPr>
          <w:p w14:paraId="19484F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60FC3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5D4BF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Дома 1143 км</w:t>
            </w:r>
          </w:p>
        </w:tc>
        <w:tc>
          <w:tcPr>
            <w:tcW w:w="2127" w:type="dxa"/>
            <w:tcBorders>
              <w:top w:val="nil"/>
              <w:left w:val="nil"/>
              <w:bottom w:val="single" w:sz="4" w:space="0" w:color="auto"/>
              <w:right w:val="single" w:sz="4" w:space="0" w:color="auto"/>
            </w:tcBorders>
            <w:shd w:val="clear" w:color="auto" w:fill="auto"/>
            <w:noWrap/>
            <w:vAlign w:val="bottom"/>
            <w:hideMark/>
          </w:tcPr>
          <w:p w14:paraId="6DC7CC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95D5FE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47E757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58</w:t>
            </w:r>
          </w:p>
        </w:tc>
        <w:tc>
          <w:tcPr>
            <w:tcW w:w="2659" w:type="dxa"/>
            <w:tcBorders>
              <w:top w:val="nil"/>
              <w:left w:val="nil"/>
              <w:bottom w:val="single" w:sz="4" w:space="0" w:color="auto"/>
              <w:right w:val="single" w:sz="4" w:space="0" w:color="auto"/>
            </w:tcBorders>
            <w:shd w:val="clear" w:color="auto" w:fill="auto"/>
            <w:noWrap/>
            <w:vAlign w:val="center"/>
            <w:hideMark/>
          </w:tcPr>
          <w:p w14:paraId="726D55C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77FD3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Якшур-Бодьинский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DD4A41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Заря</w:t>
            </w:r>
          </w:p>
        </w:tc>
        <w:tc>
          <w:tcPr>
            <w:tcW w:w="2127" w:type="dxa"/>
            <w:tcBorders>
              <w:top w:val="nil"/>
              <w:left w:val="nil"/>
              <w:bottom w:val="single" w:sz="4" w:space="0" w:color="auto"/>
              <w:right w:val="single" w:sz="4" w:space="0" w:color="auto"/>
            </w:tcBorders>
            <w:shd w:val="clear" w:color="auto" w:fill="auto"/>
            <w:noWrap/>
            <w:vAlign w:val="bottom"/>
            <w:hideMark/>
          </w:tcPr>
          <w:p w14:paraId="51A7B1D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A4A304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E3473C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59</w:t>
            </w:r>
          </w:p>
        </w:tc>
        <w:tc>
          <w:tcPr>
            <w:tcW w:w="2659" w:type="dxa"/>
            <w:tcBorders>
              <w:top w:val="nil"/>
              <w:left w:val="nil"/>
              <w:bottom w:val="single" w:sz="4" w:space="0" w:color="auto"/>
              <w:right w:val="single" w:sz="4" w:space="0" w:color="auto"/>
            </w:tcBorders>
            <w:shd w:val="clear" w:color="auto" w:fill="auto"/>
            <w:noWrap/>
            <w:vAlign w:val="center"/>
            <w:hideMark/>
          </w:tcPr>
          <w:p w14:paraId="3D4BBF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DEDB43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Селтинский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32654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Селты</w:t>
            </w:r>
          </w:p>
        </w:tc>
        <w:tc>
          <w:tcPr>
            <w:tcW w:w="2127" w:type="dxa"/>
            <w:tcBorders>
              <w:top w:val="nil"/>
              <w:left w:val="nil"/>
              <w:bottom w:val="single" w:sz="4" w:space="0" w:color="auto"/>
              <w:right w:val="single" w:sz="4" w:space="0" w:color="auto"/>
            </w:tcBorders>
            <w:shd w:val="clear" w:color="auto" w:fill="auto"/>
            <w:noWrap/>
            <w:vAlign w:val="bottom"/>
            <w:hideMark/>
          </w:tcPr>
          <w:p w14:paraId="307457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AB0A6D5"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B2C266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60</w:t>
            </w:r>
          </w:p>
        </w:tc>
        <w:tc>
          <w:tcPr>
            <w:tcW w:w="2659" w:type="dxa"/>
            <w:tcBorders>
              <w:top w:val="nil"/>
              <w:left w:val="nil"/>
              <w:bottom w:val="single" w:sz="4" w:space="0" w:color="auto"/>
              <w:right w:val="single" w:sz="4" w:space="0" w:color="auto"/>
            </w:tcBorders>
            <w:shd w:val="clear" w:color="auto" w:fill="auto"/>
            <w:noWrap/>
            <w:vAlign w:val="center"/>
            <w:hideMark/>
          </w:tcPr>
          <w:p w14:paraId="37C955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1ED1E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0BA88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Большая Кивара</w:t>
            </w:r>
          </w:p>
        </w:tc>
        <w:tc>
          <w:tcPr>
            <w:tcW w:w="2127" w:type="dxa"/>
            <w:tcBorders>
              <w:top w:val="nil"/>
              <w:left w:val="nil"/>
              <w:bottom w:val="single" w:sz="4" w:space="0" w:color="auto"/>
              <w:right w:val="single" w:sz="4" w:space="0" w:color="auto"/>
            </w:tcBorders>
            <w:shd w:val="clear" w:color="auto" w:fill="auto"/>
            <w:noWrap/>
            <w:vAlign w:val="bottom"/>
            <w:hideMark/>
          </w:tcPr>
          <w:p w14:paraId="4F0054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FE9A4E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5FD24A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61</w:t>
            </w:r>
          </w:p>
        </w:tc>
        <w:tc>
          <w:tcPr>
            <w:tcW w:w="2659" w:type="dxa"/>
            <w:tcBorders>
              <w:top w:val="nil"/>
              <w:left w:val="nil"/>
              <w:bottom w:val="single" w:sz="4" w:space="0" w:color="auto"/>
              <w:right w:val="single" w:sz="4" w:space="0" w:color="auto"/>
            </w:tcBorders>
            <w:shd w:val="clear" w:color="auto" w:fill="auto"/>
            <w:noWrap/>
            <w:vAlign w:val="center"/>
            <w:hideMark/>
          </w:tcPr>
          <w:p w14:paraId="1B74DE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D975C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Шарканский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2BF5A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Сюрсовай</w:t>
            </w:r>
          </w:p>
        </w:tc>
        <w:tc>
          <w:tcPr>
            <w:tcW w:w="2127" w:type="dxa"/>
            <w:tcBorders>
              <w:top w:val="nil"/>
              <w:left w:val="nil"/>
              <w:bottom w:val="single" w:sz="4" w:space="0" w:color="auto"/>
              <w:right w:val="single" w:sz="4" w:space="0" w:color="auto"/>
            </w:tcBorders>
            <w:shd w:val="clear" w:color="auto" w:fill="auto"/>
            <w:noWrap/>
            <w:vAlign w:val="bottom"/>
            <w:hideMark/>
          </w:tcPr>
          <w:p w14:paraId="62108C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1F1324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168B69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62</w:t>
            </w:r>
          </w:p>
        </w:tc>
        <w:tc>
          <w:tcPr>
            <w:tcW w:w="2659" w:type="dxa"/>
            <w:tcBorders>
              <w:top w:val="nil"/>
              <w:left w:val="nil"/>
              <w:bottom w:val="single" w:sz="4" w:space="0" w:color="auto"/>
              <w:right w:val="single" w:sz="4" w:space="0" w:color="auto"/>
            </w:tcBorders>
            <w:shd w:val="clear" w:color="auto" w:fill="auto"/>
            <w:noWrap/>
            <w:vAlign w:val="center"/>
            <w:hideMark/>
          </w:tcPr>
          <w:p w14:paraId="1931BC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41118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EF554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Дом отдыха Чепца</w:t>
            </w:r>
          </w:p>
        </w:tc>
        <w:tc>
          <w:tcPr>
            <w:tcW w:w="2127" w:type="dxa"/>
            <w:tcBorders>
              <w:top w:val="nil"/>
              <w:left w:val="nil"/>
              <w:bottom w:val="single" w:sz="4" w:space="0" w:color="auto"/>
              <w:right w:val="single" w:sz="4" w:space="0" w:color="auto"/>
            </w:tcBorders>
            <w:shd w:val="clear" w:color="auto" w:fill="auto"/>
            <w:noWrap/>
            <w:vAlign w:val="bottom"/>
            <w:hideMark/>
          </w:tcPr>
          <w:p w14:paraId="64BF17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82871C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D232E5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63</w:t>
            </w:r>
          </w:p>
        </w:tc>
        <w:tc>
          <w:tcPr>
            <w:tcW w:w="2659" w:type="dxa"/>
            <w:tcBorders>
              <w:top w:val="nil"/>
              <w:left w:val="nil"/>
              <w:bottom w:val="single" w:sz="4" w:space="0" w:color="auto"/>
              <w:right w:val="single" w:sz="4" w:space="0" w:color="auto"/>
            </w:tcBorders>
            <w:shd w:val="clear" w:color="auto" w:fill="auto"/>
            <w:noWrap/>
            <w:vAlign w:val="center"/>
            <w:hideMark/>
          </w:tcPr>
          <w:p w14:paraId="79B61A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A367C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Кизнерский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7525E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Лака-Тыжма</w:t>
            </w:r>
          </w:p>
        </w:tc>
        <w:tc>
          <w:tcPr>
            <w:tcW w:w="2127" w:type="dxa"/>
            <w:tcBorders>
              <w:top w:val="nil"/>
              <w:left w:val="nil"/>
              <w:bottom w:val="single" w:sz="4" w:space="0" w:color="auto"/>
              <w:right w:val="single" w:sz="4" w:space="0" w:color="auto"/>
            </w:tcBorders>
            <w:shd w:val="clear" w:color="auto" w:fill="auto"/>
            <w:noWrap/>
            <w:vAlign w:val="bottom"/>
            <w:hideMark/>
          </w:tcPr>
          <w:p w14:paraId="2DFCD9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2C8FA7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2A2ACB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64</w:t>
            </w:r>
          </w:p>
        </w:tc>
        <w:tc>
          <w:tcPr>
            <w:tcW w:w="2659" w:type="dxa"/>
            <w:tcBorders>
              <w:top w:val="nil"/>
              <w:left w:val="nil"/>
              <w:bottom w:val="single" w:sz="4" w:space="0" w:color="auto"/>
              <w:right w:val="single" w:sz="4" w:space="0" w:color="auto"/>
            </w:tcBorders>
            <w:shd w:val="clear" w:color="auto" w:fill="auto"/>
            <w:noWrap/>
            <w:vAlign w:val="center"/>
            <w:hideMark/>
          </w:tcPr>
          <w:p w14:paraId="55C91A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F0DBD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D1CEC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Факел</w:t>
            </w:r>
          </w:p>
        </w:tc>
        <w:tc>
          <w:tcPr>
            <w:tcW w:w="2127" w:type="dxa"/>
            <w:tcBorders>
              <w:top w:val="nil"/>
              <w:left w:val="nil"/>
              <w:bottom w:val="single" w:sz="4" w:space="0" w:color="auto"/>
              <w:right w:val="single" w:sz="4" w:space="0" w:color="auto"/>
            </w:tcBorders>
            <w:shd w:val="clear" w:color="auto" w:fill="auto"/>
            <w:noWrap/>
            <w:vAlign w:val="bottom"/>
            <w:hideMark/>
          </w:tcPr>
          <w:p w14:paraId="09A8261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38FE60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33DB27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65</w:t>
            </w:r>
          </w:p>
        </w:tc>
        <w:tc>
          <w:tcPr>
            <w:tcW w:w="2659" w:type="dxa"/>
            <w:tcBorders>
              <w:top w:val="nil"/>
              <w:left w:val="nil"/>
              <w:bottom w:val="single" w:sz="4" w:space="0" w:color="auto"/>
              <w:right w:val="single" w:sz="4" w:space="0" w:color="auto"/>
            </w:tcBorders>
            <w:shd w:val="clear" w:color="auto" w:fill="auto"/>
            <w:noWrap/>
            <w:vAlign w:val="center"/>
            <w:hideMark/>
          </w:tcPr>
          <w:p w14:paraId="30F3ABF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F19C3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A7F469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Бармашур</w:t>
            </w:r>
          </w:p>
        </w:tc>
        <w:tc>
          <w:tcPr>
            <w:tcW w:w="2127" w:type="dxa"/>
            <w:tcBorders>
              <w:top w:val="nil"/>
              <w:left w:val="nil"/>
              <w:bottom w:val="single" w:sz="4" w:space="0" w:color="auto"/>
              <w:right w:val="single" w:sz="4" w:space="0" w:color="auto"/>
            </w:tcBorders>
            <w:shd w:val="clear" w:color="auto" w:fill="auto"/>
            <w:noWrap/>
            <w:vAlign w:val="bottom"/>
            <w:hideMark/>
          </w:tcPr>
          <w:p w14:paraId="2FC354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A557F2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277E8C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66</w:t>
            </w:r>
          </w:p>
        </w:tc>
        <w:tc>
          <w:tcPr>
            <w:tcW w:w="2659" w:type="dxa"/>
            <w:tcBorders>
              <w:top w:val="nil"/>
              <w:left w:val="nil"/>
              <w:bottom w:val="single" w:sz="4" w:space="0" w:color="auto"/>
              <w:right w:val="single" w:sz="4" w:space="0" w:color="auto"/>
            </w:tcBorders>
            <w:shd w:val="clear" w:color="auto" w:fill="auto"/>
            <w:noWrap/>
            <w:vAlign w:val="center"/>
            <w:hideMark/>
          </w:tcPr>
          <w:p w14:paraId="7D2A76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105AD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1E147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Июльское</w:t>
            </w:r>
          </w:p>
        </w:tc>
        <w:tc>
          <w:tcPr>
            <w:tcW w:w="2127" w:type="dxa"/>
            <w:tcBorders>
              <w:top w:val="nil"/>
              <w:left w:val="nil"/>
              <w:bottom w:val="single" w:sz="4" w:space="0" w:color="auto"/>
              <w:right w:val="single" w:sz="4" w:space="0" w:color="auto"/>
            </w:tcBorders>
            <w:shd w:val="clear" w:color="auto" w:fill="auto"/>
            <w:noWrap/>
            <w:vAlign w:val="bottom"/>
            <w:hideMark/>
          </w:tcPr>
          <w:p w14:paraId="2A88BA0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830F7B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CFACDA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67</w:t>
            </w:r>
          </w:p>
        </w:tc>
        <w:tc>
          <w:tcPr>
            <w:tcW w:w="2659" w:type="dxa"/>
            <w:tcBorders>
              <w:top w:val="nil"/>
              <w:left w:val="nil"/>
              <w:bottom w:val="single" w:sz="4" w:space="0" w:color="auto"/>
              <w:right w:val="single" w:sz="4" w:space="0" w:color="auto"/>
            </w:tcBorders>
            <w:shd w:val="clear" w:color="auto" w:fill="auto"/>
            <w:noWrap/>
            <w:vAlign w:val="center"/>
            <w:hideMark/>
          </w:tcPr>
          <w:p w14:paraId="5CAFA5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97F57C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Алнашский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556BBE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Варзи-Ятчи</w:t>
            </w:r>
          </w:p>
        </w:tc>
        <w:tc>
          <w:tcPr>
            <w:tcW w:w="2127" w:type="dxa"/>
            <w:tcBorders>
              <w:top w:val="nil"/>
              <w:left w:val="nil"/>
              <w:bottom w:val="single" w:sz="4" w:space="0" w:color="auto"/>
              <w:right w:val="single" w:sz="4" w:space="0" w:color="auto"/>
            </w:tcBorders>
            <w:shd w:val="clear" w:color="auto" w:fill="auto"/>
            <w:noWrap/>
            <w:vAlign w:val="bottom"/>
            <w:hideMark/>
          </w:tcPr>
          <w:p w14:paraId="6B73E54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CEF9F5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99C169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68</w:t>
            </w:r>
          </w:p>
        </w:tc>
        <w:tc>
          <w:tcPr>
            <w:tcW w:w="2659" w:type="dxa"/>
            <w:tcBorders>
              <w:top w:val="nil"/>
              <w:left w:val="nil"/>
              <w:bottom w:val="single" w:sz="4" w:space="0" w:color="auto"/>
              <w:right w:val="single" w:sz="4" w:space="0" w:color="auto"/>
            </w:tcBorders>
            <w:shd w:val="clear" w:color="auto" w:fill="auto"/>
            <w:noWrap/>
            <w:vAlign w:val="center"/>
            <w:hideMark/>
          </w:tcPr>
          <w:p w14:paraId="241BD3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A9699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Балезинский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E804B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Исаково</w:t>
            </w:r>
          </w:p>
        </w:tc>
        <w:tc>
          <w:tcPr>
            <w:tcW w:w="2127" w:type="dxa"/>
            <w:tcBorders>
              <w:top w:val="nil"/>
              <w:left w:val="nil"/>
              <w:bottom w:val="single" w:sz="4" w:space="0" w:color="auto"/>
              <w:right w:val="single" w:sz="4" w:space="0" w:color="auto"/>
            </w:tcBorders>
            <w:shd w:val="clear" w:color="auto" w:fill="auto"/>
            <w:noWrap/>
            <w:vAlign w:val="bottom"/>
            <w:hideMark/>
          </w:tcPr>
          <w:p w14:paraId="7AE84D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4A8B63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FC0F54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69</w:t>
            </w:r>
          </w:p>
        </w:tc>
        <w:tc>
          <w:tcPr>
            <w:tcW w:w="2659" w:type="dxa"/>
            <w:tcBorders>
              <w:top w:val="nil"/>
              <w:left w:val="nil"/>
              <w:bottom w:val="single" w:sz="4" w:space="0" w:color="auto"/>
              <w:right w:val="single" w:sz="4" w:space="0" w:color="auto"/>
            </w:tcBorders>
            <w:shd w:val="clear" w:color="auto" w:fill="auto"/>
            <w:noWrap/>
            <w:vAlign w:val="center"/>
            <w:hideMark/>
          </w:tcPr>
          <w:p w14:paraId="388E2D0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1628B5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C8921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Шолья</w:t>
            </w:r>
          </w:p>
        </w:tc>
        <w:tc>
          <w:tcPr>
            <w:tcW w:w="2127" w:type="dxa"/>
            <w:tcBorders>
              <w:top w:val="nil"/>
              <w:left w:val="nil"/>
              <w:bottom w:val="single" w:sz="4" w:space="0" w:color="auto"/>
              <w:right w:val="single" w:sz="4" w:space="0" w:color="auto"/>
            </w:tcBorders>
            <w:shd w:val="clear" w:color="auto" w:fill="auto"/>
            <w:noWrap/>
            <w:vAlign w:val="bottom"/>
            <w:hideMark/>
          </w:tcPr>
          <w:p w14:paraId="33C917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923019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7626BB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70</w:t>
            </w:r>
          </w:p>
        </w:tc>
        <w:tc>
          <w:tcPr>
            <w:tcW w:w="2659" w:type="dxa"/>
            <w:tcBorders>
              <w:top w:val="nil"/>
              <w:left w:val="nil"/>
              <w:bottom w:val="single" w:sz="4" w:space="0" w:color="auto"/>
              <w:right w:val="single" w:sz="4" w:space="0" w:color="auto"/>
            </w:tcBorders>
            <w:shd w:val="clear" w:color="auto" w:fill="auto"/>
            <w:noWrap/>
            <w:vAlign w:val="center"/>
            <w:hideMark/>
          </w:tcPr>
          <w:p w14:paraId="35CC07C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F5245A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24665D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Старая Казмаска</w:t>
            </w:r>
          </w:p>
        </w:tc>
        <w:tc>
          <w:tcPr>
            <w:tcW w:w="2127" w:type="dxa"/>
            <w:tcBorders>
              <w:top w:val="nil"/>
              <w:left w:val="nil"/>
              <w:bottom w:val="single" w:sz="4" w:space="0" w:color="auto"/>
              <w:right w:val="single" w:sz="4" w:space="0" w:color="auto"/>
            </w:tcBorders>
            <w:shd w:val="clear" w:color="auto" w:fill="auto"/>
            <w:noWrap/>
            <w:vAlign w:val="bottom"/>
            <w:hideMark/>
          </w:tcPr>
          <w:p w14:paraId="21BDCB0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346CD0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F01F31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71</w:t>
            </w:r>
          </w:p>
        </w:tc>
        <w:tc>
          <w:tcPr>
            <w:tcW w:w="2659" w:type="dxa"/>
            <w:tcBorders>
              <w:top w:val="nil"/>
              <w:left w:val="nil"/>
              <w:bottom w:val="single" w:sz="4" w:space="0" w:color="auto"/>
              <w:right w:val="single" w:sz="4" w:space="0" w:color="auto"/>
            </w:tcBorders>
            <w:shd w:val="clear" w:color="auto" w:fill="auto"/>
            <w:noWrap/>
            <w:vAlign w:val="center"/>
            <w:hideMark/>
          </w:tcPr>
          <w:p w14:paraId="28D6F03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8CAB0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2D360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Чемошур</w:t>
            </w:r>
          </w:p>
        </w:tc>
        <w:tc>
          <w:tcPr>
            <w:tcW w:w="2127" w:type="dxa"/>
            <w:tcBorders>
              <w:top w:val="nil"/>
              <w:left w:val="nil"/>
              <w:bottom w:val="single" w:sz="4" w:space="0" w:color="auto"/>
              <w:right w:val="single" w:sz="4" w:space="0" w:color="auto"/>
            </w:tcBorders>
            <w:shd w:val="clear" w:color="auto" w:fill="auto"/>
            <w:noWrap/>
            <w:vAlign w:val="bottom"/>
            <w:hideMark/>
          </w:tcPr>
          <w:p w14:paraId="323AC2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F4AAC2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E3460A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72</w:t>
            </w:r>
          </w:p>
        </w:tc>
        <w:tc>
          <w:tcPr>
            <w:tcW w:w="2659" w:type="dxa"/>
            <w:tcBorders>
              <w:top w:val="nil"/>
              <w:left w:val="nil"/>
              <w:bottom w:val="single" w:sz="4" w:space="0" w:color="auto"/>
              <w:right w:val="single" w:sz="4" w:space="0" w:color="auto"/>
            </w:tcBorders>
            <w:shd w:val="clear" w:color="auto" w:fill="auto"/>
            <w:noWrap/>
            <w:vAlign w:val="center"/>
            <w:hideMark/>
          </w:tcPr>
          <w:p w14:paraId="5A6CE2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E29D2F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58EFBF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Юськи</w:t>
            </w:r>
          </w:p>
        </w:tc>
        <w:tc>
          <w:tcPr>
            <w:tcW w:w="2127" w:type="dxa"/>
            <w:tcBorders>
              <w:top w:val="nil"/>
              <w:left w:val="nil"/>
              <w:bottom w:val="single" w:sz="4" w:space="0" w:color="auto"/>
              <w:right w:val="single" w:sz="4" w:space="0" w:color="auto"/>
            </w:tcBorders>
            <w:shd w:val="clear" w:color="auto" w:fill="auto"/>
            <w:noWrap/>
            <w:vAlign w:val="bottom"/>
            <w:hideMark/>
          </w:tcPr>
          <w:p w14:paraId="1964E8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651B91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EBABB7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73</w:t>
            </w:r>
          </w:p>
        </w:tc>
        <w:tc>
          <w:tcPr>
            <w:tcW w:w="2659" w:type="dxa"/>
            <w:tcBorders>
              <w:top w:val="nil"/>
              <w:left w:val="nil"/>
              <w:bottom w:val="single" w:sz="4" w:space="0" w:color="auto"/>
              <w:right w:val="single" w:sz="4" w:space="0" w:color="auto"/>
            </w:tcBorders>
            <w:shd w:val="clear" w:color="auto" w:fill="auto"/>
            <w:noWrap/>
            <w:vAlign w:val="center"/>
            <w:hideMark/>
          </w:tcPr>
          <w:p w14:paraId="5CB5BA2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2B2B3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CA48B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Уром</w:t>
            </w:r>
          </w:p>
        </w:tc>
        <w:tc>
          <w:tcPr>
            <w:tcW w:w="2127" w:type="dxa"/>
            <w:tcBorders>
              <w:top w:val="nil"/>
              <w:left w:val="nil"/>
              <w:bottom w:val="single" w:sz="4" w:space="0" w:color="auto"/>
              <w:right w:val="single" w:sz="4" w:space="0" w:color="auto"/>
            </w:tcBorders>
            <w:shd w:val="clear" w:color="auto" w:fill="auto"/>
            <w:noWrap/>
            <w:vAlign w:val="bottom"/>
            <w:hideMark/>
          </w:tcPr>
          <w:p w14:paraId="2F87C3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7F95E0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83751A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74</w:t>
            </w:r>
          </w:p>
        </w:tc>
        <w:tc>
          <w:tcPr>
            <w:tcW w:w="2659" w:type="dxa"/>
            <w:tcBorders>
              <w:top w:val="nil"/>
              <w:left w:val="nil"/>
              <w:bottom w:val="single" w:sz="4" w:space="0" w:color="auto"/>
              <w:right w:val="single" w:sz="4" w:space="0" w:color="auto"/>
            </w:tcBorders>
            <w:shd w:val="clear" w:color="auto" w:fill="auto"/>
            <w:noWrap/>
            <w:vAlign w:val="center"/>
            <w:hideMark/>
          </w:tcPr>
          <w:p w14:paraId="4D4405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582A2F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FB265A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Старые Кены</w:t>
            </w:r>
          </w:p>
        </w:tc>
        <w:tc>
          <w:tcPr>
            <w:tcW w:w="2127" w:type="dxa"/>
            <w:tcBorders>
              <w:top w:val="nil"/>
              <w:left w:val="nil"/>
              <w:bottom w:val="single" w:sz="4" w:space="0" w:color="auto"/>
              <w:right w:val="single" w:sz="4" w:space="0" w:color="auto"/>
            </w:tcBorders>
            <w:shd w:val="clear" w:color="auto" w:fill="auto"/>
            <w:noWrap/>
            <w:vAlign w:val="bottom"/>
            <w:hideMark/>
          </w:tcPr>
          <w:p w14:paraId="39F35B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374463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49873D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75</w:t>
            </w:r>
          </w:p>
        </w:tc>
        <w:tc>
          <w:tcPr>
            <w:tcW w:w="2659" w:type="dxa"/>
            <w:tcBorders>
              <w:top w:val="nil"/>
              <w:left w:val="nil"/>
              <w:bottom w:val="single" w:sz="4" w:space="0" w:color="auto"/>
              <w:right w:val="single" w:sz="4" w:space="0" w:color="auto"/>
            </w:tcBorders>
            <w:shd w:val="clear" w:color="auto" w:fill="auto"/>
            <w:noWrap/>
            <w:vAlign w:val="center"/>
            <w:hideMark/>
          </w:tcPr>
          <w:p w14:paraId="27A0649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F3F76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0AF2CA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Бабино</w:t>
            </w:r>
          </w:p>
        </w:tc>
        <w:tc>
          <w:tcPr>
            <w:tcW w:w="2127" w:type="dxa"/>
            <w:tcBorders>
              <w:top w:val="nil"/>
              <w:left w:val="nil"/>
              <w:bottom w:val="single" w:sz="4" w:space="0" w:color="auto"/>
              <w:right w:val="single" w:sz="4" w:space="0" w:color="auto"/>
            </w:tcBorders>
            <w:shd w:val="clear" w:color="auto" w:fill="auto"/>
            <w:noWrap/>
            <w:vAlign w:val="bottom"/>
            <w:hideMark/>
          </w:tcPr>
          <w:p w14:paraId="6B51FD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B878F5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EB6A37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76</w:t>
            </w:r>
          </w:p>
        </w:tc>
        <w:tc>
          <w:tcPr>
            <w:tcW w:w="2659" w:type="dxa"/>
            <w:tcBorders>
              <w:top w:val="nil"/>
              <w:left w:val="nil"/>
              <w:bottom w:val="single" w:sz="4" w:space="0" w:color="auto"/>
              <w:right w:val="single" w:sz="4" w:space="0" w:color="auto"/>
            </w:tcBorders>
            <w:shd w:val="clear" w:color="auto" w:fill="auto"/>
            <w:noWrap/>
            <w:vAlign w:val="center"/>
            <w:hideMark/>
          </w:tcPr>
          <w:p w14:paraId="1FAAE7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A8975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66BF9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Люк</w:t>
            </w:r>
          </w:p>
        </w:tc>
        <w:tc>
          <w:tcPr>
            <w:tcW w:w="2127" w:type="dxa"/>
            <w:tcBorders>
              <w:top w:val="nil"/>
              <w:left w:val="nil"/>
              <w:bottom w:val="single" w:sz="4" w:space="0" w:color="auto"/>
              <w:right w:val="single" w:sz="4" w:space="0" w:color="auto"/>
            </w:tcBorders>
            <w:shd w:val="clear" w:color="auto" w:fill="auto"/>
            <w:noWrap/>
            <w:vAlign w:val="bottom"/>
            <w:hideMark/>
          </w:tcPr>
          <w:p w14:paraId="773C33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9939E5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A93F71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77</w:t>
            </w:r>
          </w:p>
        </w:tc>
        <w:tc>
          <w:tcPr>
            <w:tcW w:w="2659" w:type="dxa"/>
            <w:tcBorders>
              <w:top w:val="nil"/>
              <w:left w:val="nil"/>
              <w:bottom w:val="single" w:sz="4" w:space="0" w:color="auto"/>
              <w:right w:val="single" w:sz="4" w:space="0" w:color="auto"/>
            </w:tcBorders>
            <w:shd w:val="clear" w:color="auto" w:fill="auto"/>
            <w:noWrap/>
            <w:vAlign w:val="center"/>
            <w:hideMark/>
          </w:tcPr>
          <w:p w14:paraId="197A32E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000695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AD708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Можвай</w:t>
            </w:r>
          </w:p>
        </w:tc>
        <w:tc>
          <w:tcPr>
            <w:tcW w:w="2127" w:type="dxa"/>
            <w:tcBorders>
              <w:top w:val="nil"/>
              <w:left w:val="nil"/>
              <w:bottom w:val="single" w:sz="4" w:space="0" w:color="auto"/>
              <w:right w:val="single" w:sz="4" w:space="0" w:color="auto"/>
            </w:tcBorders>
            <w:shd w:val="clear" w:color="auto" w:fill="auto"/>
            <w:noWrap/>
            <w:vAlign w:val="bottom"/>
            <w:hideMark/>
          </w:tcPr>
          <w:p w14:paraId="1672B4E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949D93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F2E834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78</w:t>
            </w:r>
          </w:p>
        </w:tc>
        <w:tc>
          <w:tcPr>
            <w:tcW w:w="2659" w:type="dxa"/>
            <w:tcBorders>
              <w:top w:val="nil"/>
              <w:left w:val="nil"/>
              <w:bottom w:val="single" w:sz="4" w:space="0" w:color="auto"/>
              <w:right w:val="single" w:sz="4" w:space="0" w:color="auto"/>
            </w:tcBorders>
            <w:shd w:val="clear" w:color="auto" w:fill="auto"/>
            <w:noWrap/>
            <w:vAlign w:val="center"/>
            <w:hideMark/>
          </w:tcPr>
          <w:p w14:paraId="766F88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FCAB4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E8D97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Пальники</w:t>
            </w:r>
          </w:p>
        </w:tc>
        <w:tc>
          <w:tcPr>
            <w:tcW w:w="2127" w:type="dxa"/>
            <w:tcBorders>
              <w:top w:val="nil"/>
              <w:left w:val="nil"/>
              <w:bottom w:val="single" w:sz="4" w:space="0" w:color="auto"/>
              <w:right w:val="single" w:sz="4" w:space="0" w:color="auto"/>
            </w:tcBorders>
            <w:shd w:val="clear" w:color="auto" w:fill="auto"/>
            <w:noWrap/>
            <w:vAlign w:val="bottom"/>
            <w:hideMark/>
          </w:tcPr>
          <w:p w14:paraId="68F77B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B14944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11E9BD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79</w:t>
            </w:r>
          </w:p>
        </w:tc>
        <w:tc>
          <w:tcPr>
            <w:tcW w:w="2659" w:type="dxa"/>
            <w:tcBorders>
              <w:top w:val="nil"/>
              <w:left w:val="nil"/>
              <w:bottom w:val="single" w:sz="4" w:space="0" w:color="auto"/>
              <w:right w:val="single" w:sz="4" w:space="0" w:color="auto"/>
            </w:tcBorders>
            <w:shd w:val="clear" w:color="auto" w:fill="auto"/>
            <w:noWrap/>
            <w:vAlign w:val="center"/>
            <w:hideMark/>
          </w:tcPr>
          <w:p w14:paraId="2E4CB1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F5223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D3014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Кияик</w:t>
            </w:r>
          </w:p>
        </w:tc>
        <w:tc>
          <w:tcPr>
            <w:tcW w:w="2127" w:type="dxa"/>
            <w:tcBorders>
              <w:top w:val="nil"/>
              <w:left w:val="nil"/>
              <w:bottom w:val="single" w:sz="4" w:space="0" w:color="auto"/>
              <w:right w:val="single" w:sz="4" w:space="0" w:color="auto"/>
            </w:tcBorders>
            <w:shd w:val="clear" w:color="auto" w:fill="auto"/>
            <w:noWrap/>
            <w:vAlign w:val="bottom"/>
            <w:hideMark/>
          </w:tcPr>
          <w:p w14:paraId="588756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68995C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F89E79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80</w:t>
            </w:r>
          </w:p>
        </w:tc>
        <w:tc>
          <w:tcPr>
            <w:tcW w:w="2659" w:type="dxa"/>
            <w:tcBorders>
              <w:top w:val="nil"/>
              <w:left w:val="nil"/>
              <w:bottom w:val="single" w:sz="4" w:space="0" w:color="auto"/>
              <w:right w:val="single" w:sz="4" w:space="0" w:color="auto"/>
            </w:tcBorders>
            <w:shd w:val="clear" w:color="auto" w:fill="auto"/>
            <w:noWrap/>
            <w:vAlign w:val="center"/>
            <w:hideMark/>
          </w:tcPr>
          <w:p w14:paraId="2886B7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329E2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8F204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Сизяшур</w:t>
            </w:r>
          </w:p>
        </w:tc>
        <w:tc>
          <w:tcPr>
            <w:tcW w:w="2127" w:type="dxa"/>
            <w:tcBorders>
              <w:top w:val="nil"/>
              <w:left w:val="nil"/>
              <w:bottom w:val="single" w:sz="4" w:space="0" w:color="auto"/>
              <w:right w:val="single" w:sz="4" w:space="0" w:color="auto"/>
            </w:tcBorders>
            <w:shd w:val="clear" w:color="auto" w:fill="auto"/>
            <w:noWrap/>
            <w:vAlign w:val="bottom"/>
            <w:hideMark/>
          </w:tcPr>
          <w:p w14:paraId="47B284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9D16B6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742A73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81</w:t>
            </w:r>
          </w:p>
        </w:tc>
        <w:tc>
          <w:tcPr>
            <w:tcW w:w="2659" w:type="dxa"/>
            <w:tcBorders>
              <w:top w:val="nil"/>
              <w:left w:val="nil"/>
              <w:bottom w:val="single" w:sz="4" w:space="0" w:color="auto"/>
              <w:right w:val="single" w:sz="4" w:space="0" w:color="auto"/>
            </w:tcBorders>
            <w:shd w:val="clear" w:color="auto" w:fill="auto"/>
            <w:noWrap/>
            <w:vAlign w:val="center"/>
            <w:hideMark/>
          </w:tcPr>
          <w:p w14:paraId="2314BE5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DD805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357C1D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Подшивалово</w:t>
            </w:r>
          </w:p>
        </w:tc>
        <w:tc>
          <w:tcPr>
            <w:tcW w:w="2127" w:type="dxa"/>
            <w:tcBorders>
              <w:top w:val="nil"/>
              <w:left w:val="nil"/>
              <w:bottom w:val="single" w:sz="4" w:space="0" w:color="auto"/>
              <w:right w:val="single" w:sz="4" w:space="0" w:color="auto"/>
            </w:tcBorders>
            <w:shd w:val="clear" w:color="auto" w:fill="auto"/>
            <w:noWrap/>
            <w:vAlign w:val="bottom"/>
            <w:hideMark/>
          </w:tcPr>
          <w:p w14:paraId="28B318F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2F5D43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2117C8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82</w:t>
            </w:r>
          </w:p>
        </w:tc>
        <w:tc>
          <w:tcPr>
            <w:tcW w:w="2659" w:type="dxa"/>
            <w:tcBorders>
              <w:top w:val="nil"/>
              <w:left w:val="nil"/>
              <w:bottom w:val="single" w:sz="4" w:space="0" w:color="auto"/>
              <w:right w:val="single" w:sz="4" w:space="0" w:color="auto"/>
            </w:tcBorders>
            <w:shd w:val="clear" w:color="auto" w:fill="auto"/>
            <w:noWrap/>
            <w:vAlign w:val="center"/>
            <w:hideMark/>
          </w:tcPr>
          <w:p w14:paraId="23E2E62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2A3B5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D6CCD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Старый Сентег</w:t>
            </w:r>
          </w:p>
        </w:tc>
        <w:tc>
          <w:tcPr>
            <w:tcW w:w="2127" w:type="dxa"/>
            <w:tcBorders>
              <w:top w:val="nil"/>
              <w:left w:val="nil"/>
              <w:bottom w:val="single" w:sz="4" w:space="0" w:color="auto"/>
              <w:right w:val="single" w:sz="4" w:space="0" w:color="auto"/>
            </w:tcBorders>
            <w:shd w:val="clear" w:color="auto" w:fill="auto"/>
            <w:noWrap/>
            <w:vAlign w:val="bottom"/>
            <w:hideMark/>
          </w:tcPr>
          <w:p w14:paraId="02243A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C5D2C0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BDA2ED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83</w:t>
            </w:r>
          </w:p>
        </w:tc>
        <w:tc>
          <w:tcPr>
            <w:tcW w:w="2659" w:type="dxa"/>
            <w:tcBorders>
              <w:top w:val="nil"/>
              <w:left w:val="nil"/>
              <w:bottom w:val="single" w:sz="4" w:space="0" w:color="auto"/>
              <w:right w:val="single" w:sz="4" w:space="0" w:color="auto"/>
            </w:tcBorders>
            <w:shd w:val="clear" w:color="auto" w:fill="auto"/>
            <w:noWrap/>
            <w:vAlign w:val="center"/>
            <w:hideMark/>
          </w:tcPr>
          <w:p w14:paraId="2C4329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789930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3DAA18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Верхняя Малая Салья</w:t>
            </w:r>
          </w:p>
        </w:tc>
        <w:tc>
          <w:tcPr>
            <w:tcW w:w="2127" w:type="dxa"/>
            <w:tcBorders>
              <w:top w:val="nil"/>
              <w:left w:val="nil"/>
              <w:bottom w:val="single" w:sz="4" w:space="0" w:color="auto"/>
              <w:right w:val="single" w:sz="4" w:space="0" w:color="auto"/>
            </w:tcBorders>
            <w:shd w:val="clear" w:color="auto" w:fill="auto"/>
            <w:noWrap/>
            <w:vAlign w:val="bottom"/>
            <w:hideMark/>
          </w:tcPr>
          <w:p w14:paraId="5573890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0362E06"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D6F223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84</w:t>
            </w:r>
          </w:p>
        </w:tc>
        <w:tc>
          <w:tcPr>
            <w:tcW w:w="2659" w:type="dxa"/>
            <w:tcBorders>
              <w:top w:val="nil"/>
              <w:left w:val="nil"/>
              <w:bottom w:val="single" w:sz="4" w:space="0" w:color="auto"/>
              <w:right w:val="single" w:sz="4" w:space="0" w:color="auto"/>
            </w:tcBorders>
            <w:shd w:val="clear" w:color="auto" w:fill="auto"/>
            <w:noWrap/>
            <w:vAlign w:val="center"/>
            <w:hideMark/>
          </w:tcPr>
          <w:p w14:paraId="1B80AD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27D10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2F524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Пуро-Можга</w:t>
            </w:r>
          </w:p>
        </w:tc>
        <w:tc>
          <w:tcPr>
            <w:tcW w:w="2127" w:type="dxa"/>
            <w:tcBorders>
              <w:top w:val="nil"/>
              <w:left w:val="nil"/>
              <w:bottom w:val="single" w:sz="4" w:space="0" w:color="auto"/>
              <w:right w:val="single" w:sz="4" w:space="0" w:color="auto"/>
            </w:tcBorders>
            <w:shd w:val="clear" w:color="auto" w:fill="auto"/>
            <w:noWrap/>
            <w:vAlign w:val="bottom"/>
            <w:hideMark/>
          </w:tcPr>
          <w:p w14:paraId="117D55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8C9086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9905E6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85</w:t>
            </w:r>
          </w:p>
        </w:tc>
        <w:tc>
          <w:tcPr>
            <w:tcW w:w="2659" w:type="dxa"/>
            <w:tcBorders>
              <w:top w:val="nil"/>
              <w:left w:val="nil"/>
              <w:bottom w:val="single" w:sz="4" w:space="0" w:color="auto"/>
              <w:right w:val="single" w:sz="4" w:space="0" w:color="auto"/>
            </w:tcBorders>
            <w:shd w:val="clear" w:color="auto" w:fill="auto"/>
            <w:noWrap/>
            <w:vAlign w:val="center"/>
            <w:hideMark/>
          </w:tcPr>
          <w:p w14:paraId="0282F8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5799C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56BC1D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Петухи</w:t>
            </w:r>
          </w:p>
        </w:tc>
        <w:tc>
          <w:tcPr>
            <w:tcW w:w="2127" w:type="dxa"/>
            <w:tcBorders>
              <w:top w:val="nil"/>
              <w:left w:val="nil"/>
              <w:bottom w:val="single" w:sz="4" w:space="0" w:color="auto"/>
              <w:right w:val="single" w:sz="4" w:space="0" w:color="auto"/>
            </w:tcBorders>
            <w:shd w:val="clear" w:color="auto" w:fill="auto"/>
            <w:noWrap/>
            <w:vAlign w:val="bottom"/>
            <w:hideMark/>
          </w:tcPr>
          <w:p w14:paraId="21F7C18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F68414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3542A8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86</w:t>
            </w:r>
          </w:p>
        </w:tc>
        <w:tc>
          <w:tcPr>
            <w:tcW w:w="2659" w:type="dxa"/>
            <w:tcBorders>
              <w:top w:val="nil"/>
              <w:left w:val="nil"/>
              <w:bottom w:val="single" w:sz="4" w:space="0" w:color="auto"/>
              <w:right w:val="single" w:sz="4" w:space="0" w:color="auto"/>
            </w:tcBorders>
            <w:shd w:val="clear" w:color="auto" w:fill="auto"/>
            <w:noWrap/>
            <w:vAlign w:val="center"/>
            <w:hideMark/>
          </w:tcPr>
          <w:p w14:paraId="1EEFCE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0C9B98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5DF8FA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Санниково</w:t>
            </w:r>
          </w:p>
        </w:tc>
        <w:tc>
          <w:tcPr>
            <w:tcW w:w="2127" w:type="dxa"/>
            <w:tcBorders>
              <w:top w:val="nil"/>
              <w:left w:val="nil"/>
              <w:bottom w:val="single" w:sz="4" w:space="0" w:color="auto"/>
              <w:right w:val="single" w:sz="4" w:space="0" w:color="auto"/>
            </w:tcBorders>
            <w:shd w:val="clear" w:color="auto" w:fill="auto"/>
            <w:noWrap/>
            <w:vAlign w:val="bottom"/>
            <w:hideMark/>
          </w:tcPr>
          <w:p w14:paraId="6C965C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42480F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D9CBDB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87</w:t>
            </w:r>
          </w:p>
        </w:tc>
        <w:tc>
          <w:tcPr>
            <w:tcW w:w="2659" w:type="dxa"/>
            <w:tcBorders>
              <w:top w:val="nil"/>
              <w:left w:val="nil"/>
              <w:bottom w:val="single" w:sz="4" w:space="0" w:color="auto"/>
              <w:right w:val="single" w:sz="4" w:space="0" w:color="auto"/>
            </w:tcBorders>
            <w:shd w:val="clear" w:color="auto" w:fill="auto"/>
            <w:noWrap/>
            <w:vAlign w:val="center"/>
            <w:hideMark/>
          </w:tcPr>
          <w:p w14:paraId="41272A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6A527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8EED55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Каменное</w:t>
            </w:r>
          </w:p>
        </w:tc>
        <w:tc>
          <w:tcPr>
            <w:tcW w:w="2127" w:type="dxa"/>
            <w:tcBorders>
              <w:top w:val="nil"/>
              <w:left w:val="nil"/>
              <w:bottom w:val="single" w:sz="4" w:space="0" w:color="auto"/>
              <w:right w:val="single" w:sz="4" w:space="0" w:color="auto"/>
            </w:tcBorders>
            <w:shd w:val="clear" w:color="auto" w:fill="auto"/>
            <w:noWrap/>
            <w:vAlign w:val="bottom"/>
            <w:hideMark/>
          </w:tcPr>
          <w:p w14:paraId="5D7B096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DEBB15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775828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88</w:t>
            </w:r>
          </w:p>
        </w:tc>
        <w:tc>
          <w:tcPr>
            <w:tcW w:w="2659" w:type="dxa"/>
            <w:tcBorders>
              <w:top w:val="nil"/>
              <w:left w:val="nil"/>
              <w:bottom w:val="single" w:sz="4" w:space="0" w:color="auto"/>
              <w:right w:val="single" w:sz="4" w:space="0" w:color="auto"/>
            </w:tcBorders>
            <w:shd w:val="clear" w:color="auto" w:fill="auto"/>
            <w:noWrap/>
            <w:vAlign w:val="center"/>
            <w:hideMark/>
          </w:tcPr>
          <w:p w14:paraId="121DC20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AAA1F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B7418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Новая Монья</w:t>
            </w:r>
          </w:p>
        </w:tc>
        <w:tc>
          <w:tcPr>
            <w:tcW w:w="2127" w:type="dxa"/>
            <w:tcBorders>
              <w:top w:val="nil"/>
              <w:left w:val="nil"/>
              <w:bottom w:val="single" w:sz="4" w:space="0" w:color="auto"/>
              <w:right w:val="single" w:sz="4" w:space="0" w:color="auto"/>
            </w:tcBorders>
            <w:shd w:val="clear" w:color="auto" w:fill="auto"/>
            <w:noWrap/>
            <w:vAlign w:val="bottom"/>
            <w:hideMark/>
          </w:tcPr>
          <w:p w14:paraId="7FD3DD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2A3655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5FFA76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89</w:t>
            </w:r>
          </w:p>
        </w:tc>
        <w:tc>
          <w:tcPr>
            <w:tcW w:w="2659" w:type="dxa"/>
            <w:tcBorders>
              <w:top w:val="nil"/>
              <w:left w:val="nil"/>
              <w:bottom w:val="single" w:sz="4" w:space="0" w:color="auto"/>
              <w:right w:val="single" w:sz="4" w:space="0" w:color="auto"/>
            </w:tcBorders>
            <w:shd w:val="clear" w:color="auto" w:fill="auto"/>
            <w:noWrap/>
            <w:vAlign w:val="center"/>
            <w:hideMark/>
          </w:tcPr>
          <w:p w14:paraId="4BC709C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DCF7A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BA029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Игрово</w:t>
            </w:r>
          </w:p>
        </w:tc>
        <w:tc>
          <w:tcPr>
            <w:tcW w:w="2127" w:type="dxa"/>
            <w:tcBorders>
              <w:top w:val="nil"/>
              <w:left w:val="nil"/>
              <w:bottom w:val="single" w:sz="4" w:space="0" w:color="auto"/>
              <w:right w:val="single" w:sz="4" w:space="0" w:color="auto"/>
            </w:tcBorders>
            <w:shd w:val="clear" w:color="auto" w:fill="auto"/>
            <w:noWrap/>
            <w:vAlign w:val="bottom"/>
            <w:hideMark/>
          </w:tcPr>
          <w:p w14:paraId="1A6CFF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BCEEEA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1739B9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90</w:t>
            </w:r>
          </w:p>
        </w:tc>
        <w:tc>
          <w:tcPr>
            <w:tcW w:w="2659" w:type="dxa"/>
            <w:tcBorders>
              <w:top w:val="nil"/>
              <w:left w:val="nil"/>
              <w:bottom w:val="single" w:sz="4" w:space="0" w:color="auto"/>
              <w:right w:val="single" w:sz="4" w:space="0" w:color="auto"/>
            </w:tcBorders>
            <w:shd w:val="clear" w:color="auto" w:fill="auto"/>
            <w:noWrap/>
            <w:vAlign w:val="center"/>
            <w:hideMark/>
          </w:tcPr>
          <w:p w14:paraId="3B23BE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55B8F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4AFF5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Киясово</w:t>
            </w:r>
          </w:p>
        </w:tc>
        <w:tc>
          <w:tcPr>
            <w:tcW w:w="2127" w:type="dxa"/>
            <w:tcBorders>
              <w:top w:val="nil"/>
              <w:left w:val="nil"/>
              <w:bottom w:val="single" w:sz="4" w:space="0" w:color="auto"/>
              <w:right w:val="single" w:sz="4" w:space="0" w:color="auto"/>
            </w:tcBorders>
            <w:shd w:val="clear" w:color="auto" w:fill="auto"/>
            <w:noWrap/>
            <w:vAlign w:val="bottom"/>
            <w:hideMark/>
          </w:tcPr>
          <w:p w14:paraId="6D5A49D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1D58D9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CA6762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91</w:t>
            </w:r>
          </w:p>
        </w:tc>
        <w:tc>
          <w:tcPr>
            <w:tcW w:w="2659" w:type="dxa"/>
            <w:tcBorders>
              <w:top w:val="nil"/>
              <w:left w:val="nil"/>
              <w:bottom w:val="single" w:sz="4" w:space="0" w:color="auto"/>
              <w:right w:val="single" w:sz="4" w:space="0" w:color="auto"/>
            </w:tcBorders>
            <w:shd w:val="clear" w:color="auto" w:fill="auto"/>
            <w:noWrap/>
            <w:vAlign w:val="center"/>
            <w:hideMark/>
          </w:tcPr>
          <w:p w14:paraId="690E945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F5D00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DF4B1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Совхозный</w:t>
            </w:r>
          </w:p>
        </w:tc>
        <w:tc>
          <w:tcPr>
            <w:tcW w:w="2127" w:type="dxa"/>
            <w:tcBorders>
              <w:top w:val="nil"/>
              <w:left w:val="nil"/>
              <w:bottom w:val="single" w:sz="4" w:space="0" w:color="auto"/>
              <w:right w:val="single" w:sz="4" w:space="0" w:color="auto"/>
            </w:tcBorders>
            <w:shd w:val="clear" w:color="auto" w:fill="auto"/>
            <w:noWrap/>
            <w:vAlign w:val="bottom"/>
            <w:hideMark/>
          </w:tcPr>
          <w:p w14:paraId="0F5242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449BFD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8A6AFE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92</w:t>
            </w:r>
          </w:p>
        </w:tc>
        <w:tc>
          <w:tcPr>
            <w:tcW w:w="2659" w:type="dxa"/>
            <w:tcBorders>
              <w:top w:val="nil"/>
              <w:left w:val="nil"/>
              <w:bottom w:val="single" w:sz="4" w:space="0" w:color="auto"/>
              <w:right w:val="single" w:sz="4" w:space="0" w:color="auto"/>
            </w:tcBorders>
            <w:shd w:val="clear" w:color="auto" w:fill="auto"/>
            <w:noWrap/>
            <w:vAlign w:val="center"/>
            <w:hideMark/>
          </w:tcPr>
          <w:p w14:paraId="0DB712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33B59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Шарканский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6E958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Сосновка</w:t>
            </w:r>
          </w:p>
        </w:tc>
        <w:tc>
          <w:tcPr>
            <w:tcW w:w="2127" w:type="dxa"/>
            <w:tcBorders>
              <w:top w:val="nil"/>
              <w:left w:val="nil"/>
              <w:bottom w:val="single" w:sz="4" w:space="0" w:color="auto"/>
              <w:right w:val="single" w:sz="4" w:space="0" w:color="auto"/>
            </w:tcBorders>
            <w:shd w:val="clear" w:color="auto" w:fill="auto"/>
            <w:noWrap/>
            <w:vAlign w:val="bottom"/>
            <w:hideMark/>
          </w:tcPr>
          <w:p w14:paraId="50F8650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E2A347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C52BC8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93</w:t>
            </w:r>
          </w:p>
        </w:tc>
        <w:tc>
          <w:tcPr>
            <w:tcW w:w="2659" w:type="dxa"/>
            <w:tcBorders>
              <w:top w:val="nil"/>
              <w:left w:val="nil"/>
              <w:bottom w:val="single" w:sz="4" w:space="0" w:color="auto"/>
              <w:right w:val="single" w:sz="4" w:space="0" w:color="auto"/>
            </w:tcBorders>
            <w:shd w:val="clear" w:color="auto" w:fill="auto"/>
            <w:noWrap/>
            <w:vAlign w:val="center"/>
            <w:hideMark/>
          </w:tcPr>
          <w:p w14:paraId="0D17842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A3673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5E70A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Ильинское</w:t>
            </w:r>
          </w:p>
        </w:tc>
        <w:tc>
          <w:tcPr>
            <w:tcW w:w="2127" w:type="dxa"/>
            <w:tcBorders>
              <w:top w:val="nil"/>
              <w:left w:val="nil"/>
              <w:bottom w:val="single" w:sz="4" w:space="0" w:color="auto"/>
              <w:right w:val="single" w:sz="4" w:space="0" w:color="auto"/>
            </w:tcBorders>
            <w:shd w:val="clear" w:color="auto" w:fill="auto"/>
            <w:noWrap/>
            <w:vAlign w:val="bottom"/>
            <w:hideMark/>
          </w:tcPr>
          <w:p w14:paraId="3B8D134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2A5A88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42C45C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94</w:t>
            </w:r>
          </w:p>
        </w:tc>
        <w:tc>
          <w:tcPr>
            <w:tcW w:w="2659" w:type="dxa"/>
            <w:tcBorders>
              <w:top w:val="nil"/>
              <w:left w:val="nil"/>
              <w:bottom w:val="single" w:sz="4" w:space="0" w:color="auto"/>
              <w:right w:val="single" w:sz="4" w:space="0" w:color="auto"/>
            </w:tcBorders>
            <w:shd w:val="clear" w:color="auto" w:fill="auto"/>
            <w:noWrap/>
            <w:vAlign w:val="center"/>
            <w:hideMark/>
          </w:tcPr>
          <w:p w14:paraId="517D96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A0DD5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FBA5E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Троицкое</w:t>
            </w:r>
          </w:p>
        </w:tc>
        <w:tc>
          <w:tcPr>
            <w:tcW w:w="2127" w:type="dxa"/>
            <w:tcBorders>
              <w:top w:val="nil"/>
              <w:left w:val="nil"/>
              <w:bottom w:val="single" w:sz="4" w:space="0" w:color="auto"/>
              <w:right w:val="single" w:sz="4" w:space="0" w:color="auto"/>
            </w:tcBorders>
            <w:shd w:val="clear" w:color="auto" w:fill="auto"/>
            <w:noWrap/>
            <w:vAlign w:val="bottom"/>
            <w:hideMark/>
          </w:tcPr>
          <w:p w14:paraId="0BCA157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73B20A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83F356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95</w:t>
            </w:r>
          </w:p>
        </w:tc>
        <w:tc>
          <w:tcPr>
            <w:tcW w:w="2659" w:type="dxa"/>
            <w:tcBorders>
              <w:top w:val="nil"/>
              <w:left w:val="nil"/>
              <w:bottom w:val="single" w:sz="4" w:space="0" w:color="auto"/>
              <w:right w:val="single" w:sz="4" w:space="0" w:color="auto"/>
            </w:tcBorders>
            <w:shd w:val="clear" w:color="auto" w:fill="auto"/>
            <w:noWrap/>
            <w:vAlign w:val="center"/>
            <w:hideMark/>
          </w:tcPr>
          <w:p w14:paraId="7BEFD1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A4456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AB9CE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Каркалай</w:t>
            </w:r>
          </w:p>
        </w:tc>
        <w:tc>
          <w:tcPr>
            <w:tcW w:w="2127" w:type="dxa"/>
            <w:tcBorders>
              <w:top w:val="nil"/>
              <w:left w:val="nil"/>
              <w:bottom w:val="single" w:sz="4" w:space="0" w:color="auto"/>
              <w:right w:val="single" w:sz="4" w:space="0" w:color="auto"/>
            </w:tcBorders>
            <w:shd w:val="clear" w:color="auto" w:fill="auto"/>
            <w:noWrap/>
            <w:vAlign w:val="bottom"/>
            <w:hideMark/>
          </w:tcPr>
          <w:p w14:paraId="752CEAD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67F87A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25FECE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96</w:t>
            </w:r>
          </w:p>
        </w:tc>
        <w:tc>
          <w:tcPr>
            <w:tcW w:w="2659" w:type="dxa"/>
            <w:tcBorders>
              <w:top w:val="nil"/>
              <w:left w:val="nil"/>
              <w:bottom w:val="single" w:sz="4" w:space="0" w:color="auto"/>
              <w:right w:val="single" w:sz="4" w:space="0" w:color="auto"/>
            </w:tcBorders>
            <w:shd w:val="clear" w:color="auto" w:fill="auto"/>
            <w:noWrap/>
            <w:vAlign w:val="center"/>
            <w:hideMark/>
          </w:tcPr>
          <w:p w14:paraId="05100B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39C905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85A1E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Лагуново</w:t>
            </w:r>
          </w:p>
        </w:tc>
        <w:tc>
          <w:tcPr>
            <w:tcW w:w="2127" w:type="dxa"/>
            <w:tcBorders>
              <w:top w:val="nil"/>
              <w:left w:val="nil"/>
              <w:bottom w:val="single" w:sz="4" w:space="0" w:color="auto"/>
              <w:right w:val="single" w:sz="4" w:space="0" w:color="auto"/>
            </w:tcBorders>
            <w:shd w:val="clear" w:color="auto" w:fill="auto"/>
            <w:noWrap/>
            <w:vAlign w:val="bottom"/>
            <w:hideMark/>
          </w:tcPr>
          <w:p w14:paraId="745831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4EB807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58484A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97</w:t>
            </w:r>
          </w:p>
        </w:tc>
        <w:tc>
          <w:tcPr>
            <w:tcW w:w="2659" w:type="dxa"/>
            <w:tcBorders>
              <w:top w:val="nil"/>
              <w:left w:val="nil"/>
              <w:bottom w:val="single" w:sz="4" w:space="0" w:color="auto"/>
              <w:right w:val="single" w:sz="4" w:space="0" w:color="auto"/>
            </w:tcBorders>
            <w:shd w:val="clear" w:color="auto" w:fill="auto"/>
            <w:noWrap/>
            <w:vAlign w:val="center"/>
            <w:hideMark/>
          </w:tcPr>
          <w:p w14:paraId="17E223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97DC8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97B2D7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Большая Уча</w:t>
            </w:r>
          </w:p>
        </w:tc>
        <w:tc>
          <w:tcPr>
            <w:tcW w:w="2127" w:type="dxa"/>
            <w:tcBorders>
              <w:top w:val="nil"/>
              <w:left w:val="nil"/>
              <w:bottom w:val="single" w:sz="4" w:space="0" w:color="auto"/>
              <w:right w:val="single" w:sz="4" w:space="0" w:color="auto"/>
            </w:tcBorders>
            <w:shd w:val="clear" w:color="auto" w:fill="auto"/>
            <w:noWrap/>
            <w:vAlign w:val="bottom"/>
            <w:hideMark/>
          </w:tcPr>
          <w:p w14:paraId="158CC8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3FA00A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9AD268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98</w:t>
            </w:r>
          </w:p>
        </w:tc>
        <w:tc>
          <w:tcPr>
            <w:tcW w:w="2659" w:type="dxa"/>
            <w:tcBorders>
              <w:top w:val="nil"/>
              <w:left w:val="nil"/>
              <w:bottom w:val="single" w:sz="4" w:space="0" w:color="auto"/>
              <w:right w:val="single" w:sz="4" w:space="0" w:color="auto"/>
            </w:tcBorders>
            <w:shd w:val="clear" w:color="auto" w:fill="auto"/>
            <w:noWrap/>
            <w:vAlign w:val="center"/>
            <w:hideMark/>
          </w:tcPr>
          <w:p w14:paraId="32AD0C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3B408D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Сюмсинский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CC504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Кильмезь</w:t>
            </w:r>
          </w:p>
        </w:tc>
        <w:tc>
          <w:tcPr>
            <w:tcW w:w="2127" w:type="dxa"/>
            <w:tcBorders>
              <w:top w:val="nil"/>
              <w:left w:val="nil"/>
              <w:bottom w:val="single" w:sz="4" w:space="0" w:color="auto"/>
              <w:right w:val="single" w:sz="4" w:space="0" w:color="auto"/>
            </w:tcBorders>
            <w:shd w:val="clear" w:color="auto" w:fill="auto"/>
            <w:noWrap/>
            <w:vAlign w:val="bottom"/>
            <w:hideMark/>
          </w:tcPr>
          <w:p w14:paraId="4D51BE2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F2CC5E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8F77F2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99</w:t>
            </w:r>
          </w:p>
        </w:tc>
        <w:tc>
          <w:tcPr>
            <w:tcW w:w="2659" w:type="dxa"/>
            <w:tcBorders>
              <w:top w:val="nil"/>
              <w:left w:val="nil"/>
              <w:bottom w:val="single" w:sz="4" w:space="0" w:color="auto"/>
              <w:right w:val="single" w:sz="4" w:space="0" w:color="auto"/>
            </w:tcBorders>
            <w:shd w:val="clear" w:color="auto" w:fill="auto"/>
            <w:noWrap/>
            <w:vAlign w:val="center"/>
            <w:hideMark/>
          </w:tcPr>
          <w:p w14:paraId="09D6B4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CE67C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15536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Подмой</w:t>
            </w:r>
          </w:p>
        </w:tc>
        <w:tc>
          <w:tcPr>
            <w:tcW w:w="2127" w:type="dxa"/>
            <w:tcBorders>
              <w:top w:val="nil"/>
              <w:left w:val="nil"/>
              <w:bottom w:val="single" w:sz="4" w:space="0" w:color="auto"/>
              <w:right w:val="single" w:sz="4" w:space="0" w:color="auto"/>
            </w:tcBorders>
            <w:shd w:val="clear" w:color="auto" w:fill="auto"/>
            <w:noWrap/>
            <w:vAlign w:val="bottom"/>
            <w:hideMark/>
          </w:tcPr>
          <w:p w14:paraId="3D2212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62969B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3B097C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100</w:t>
            </w:r>
          </w:p>
        </w:tc>
        <w:tc>
          <w:tcPr>
            <w:tcW w:w="2659" w:type="dxa"/>
            <w:tcBorders>
              <w:top w:val="nil"/>
              <w:left w:val="nil"/>
              <w:bottom w:val="single" w:sz="4" w:space="0" w:color="auto"/>
              <w:right w:val="single" w:sz="4" w:space="0" w:color="auto"/>
            </w:tcBorders>
            <w:shd w:val="clear" w:color="auto" w:fill="auto"/>
            <w:noWrap/>
            <w:vAlign w:val="center"/>
            <w:hideMark/>
          </w:tcPr>
          <w:p w14:paraId="38BB0F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B41E4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Балезинский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9D785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Андрейшур</w:t>
            </w:r>
          </w:p>
        </w:tc>
        <w:tc>
          <w:tcPr>
            <w:tcW w:w="2127" w:type="dxa"/>
            <w:tcBorders>
              <w:top w:val="nil"/>
              <w:left w:val="nil"/>
              <w:bottom w:val="single" w:sz="4" w:space="0" w:color="auto"/>
              <w:right w:val="single" w:sz="4" w:space="0" w:color="auto"/>
            </w:tcBorders>
            <w:shd w:val="clear" w:color="auto" w:fill="auto"/>
            <w:noWrap/>
            <w:vAlign w:val="bottom"/>
            <w:hideMark/>
          </w:tcPr>
          <w:p w14:paraId="4C2DDA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4E91AB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DC89A4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101</w:t>
            </w:r>
          </w:p>
        </w:tc>
        <w:tc>
          <w:tcPr>
            <w:tcW w:w="2659" w:type="dxa"/>
            <w:tcBorders>
              <w:top w:val="nil"/>
              <w:left w:val="nil"/>
              <w:bottom w:val="single" w:sz="4" w:space="0" w:color="auto"/>
              <w:right w:val="single" w:sz="4" w:space="0" w:color="auto"/>
            </w:tcBorders>
            <w:shd w:val="clear" w:color="auto" w:fill="auto"/>
            <w:noWrap/>
            <w:vAlign w:val="center"/>
            <w:hideMark/>
          </w:tcPr>
          <w:p w14:paraId="23D323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5FD4F4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Каракулинский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1D84E7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Арзамасцево</w:t>
            </w:r>
          </w:p>
        </w:tc>
        <w:tc>
          <w:tcPr>
            <w:tcW w:w="2127" w:type="dxa"/>
            <w:tcBorders>
              <w:top w:val="nil"/>
              <w:left w:val="nil"/>
              <w:bottom w:val="single" w:sz="4" w:space="0" w:color="auto"/>
              <w:right w:val="single" w:sz="4" w:space="0" w:color="auto"/>
            </w:tcBorders>
            <w:shd w:val="clear" w:color="auto" w:fill="auto"/>
            <w:noWrap/>
            <w:vAlign w:val="bottom"/>
            <w:hideMark/>
          </w:tcPr>
          <w:p w14:paraId="3247BB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43EEAD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DB1C81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102</w:t>
            </w:r>
          </w:p>
        </w:tc>
        <w:tc>
          <w:tcPr>
            <w:tcW w:w="2659" w:type="dxa"/>
            <w:tcBorders>
              <w:top w:val="nil"/>
              <w:left w:val="nil"/>
              <w:bottom w:val="single" w:sz="4" w:space="0" w:color="auto"/>
              <w:right w:val="single" w:sz="4" w:space="0" w:color="auto"/>
            </w:tcBorders>
            <w:shd w:val="clear" w:color="auto" w:fill="auto"/>
            <w:noWrap/>
            <w:vAlign w:val="center"/>
            <w:hideMark/>
          </w:tcPr>
          <w:p w14:paraId="285652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297B1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08C7B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Балаки</w:t>
            </w:r>
          </w:p>
        </w:tc>
        <w:tc>
          <w:tcPr>
            <w:tcW w:w="2127" w:type="dxa"/>
            <w:tcBorders>
              <w:top w:val="nil"/>
              <w:left w:val="nil"/>
              <w:bottom w:val="single" w:sz="4" w:space="0" w:color="auto"/>
              <w:right w:val="single" w:sz="4" w:space="0" w:color="auto"/>
            </w:tcBorders>
            <w:shd w:val="clear" w:color="auto" w:fill="auto"/>
            <w:noWrap/>
            <w:vAlign w:val="bottom"/>
            <w:hideMark/>
          </w:tcPr>
          <w:p w14:paraId="085C9E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8B28E0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CC5391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103</w:t>
            </w:r>
          </w:p>
        </w:tc>
        <w:tc>
          <w:tcPr>
            <w:tcW w:w="2659" w:type="dxa"/>
            <w:tcBorders>
              <w:top w:val="nil"/>
              <w:left w:val="nil"/>
              <w:bottom w:val="single" w:sz="4" w:space="0" w:color="auto"/>
              <w:right w:val="single" w:sz="4" w:space="0" w:color="auto"/>
            </w:tcBorders>
            <w:shd w:val="clear" w:color="auto" w:fill="auto"/>
            <w:noWrap/>
            <w:vAlign w:val="center"/>
            <w:hideMark/>
          </w:tcPr>
          <w:p w14:paraId="152B02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E1204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Юкаменский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43648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Ежево</w:t>
            </w:r>
          </w:p>
        </w:tc>
        <w:tc>
          <w:tcPr>
            <w:tcW w:w="2127" w:type="dxa"/>
            <w:tcBorders>
              <w:top w:val="nil"/>
              <w:left w:val="nil"/>
              <w:bottom w:val="single" w:sz="4" w:space="0" w:color="auto"/>
              <w:right w:val="single" w:sz="4" w:space="0" w:color="auto"/>
            </w:tcBorders>
            <w:shd w:val="clear" w:color="auto" w:fill="auto"/>
            <w:noWrap/>
            <w:vAlign w:val="bottom"/>
            <w:hideMark/>
          </w:tcPr>
          <w:p w14:paraId="318A10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8262C7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4FFF71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104</w:t>
            </w:r>
          </w:p>
        </w:tc>
        <w:tc>
          <w:tcPr>
            <w:tcW w:w="2659" w:type="dxa"/>
            <w:tcBorders>
              <w:top w:val="nil"/>
              <w:left w:val="nil"/>
              <w:bottom w:val="single" w:sz="4" w:space="0" w:color="auto"/>
              <w:right w:val="single" w:sz="4" w:space="0" w:color="auto"/>
            </w:tcBorders>
            <w:shd w:val="clear" w:color="auto" w:fill="auto"/>
            <w:noWrap/>
            <w:vAlign w:val="center"/>
            <w:hideMark/>
          </w:tcPr>
          <w:p w14:paraId="3AB7F9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EE918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F6665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Нылга</w:t>
            </w:r>
          </w:p>
        </w:tc>
        <w:tc>
          <w:tcPr>
            <w:tcW w:w="2127" w:type="dxa"/>
            <w:tcBorders>
              <w:top w:val="nil"/>
              <w:left w:val="nil"/>
              <w:bottom w:val="single" w:sz="4" w:space="0" w:color="auto"/>
              <w:right w:val="single" w:sz="4" w:space="0" w:color="auto"/>
            </w:tcBorders>
            <w:shd w:val="clear" w:color="auto" w:fill="auto"/>
            <w:noWrap/>
            <w:vAlign w:val="bottom"/>
            <w:hideMark/>
          </w:tcPr>
          <w:p w14:paraId="66564F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0B0C13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B854AD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105</w:t>
            </w:r>
          </w:p>
        </w:tc>
        <w:tc>
          <w:tcPr>
            <w:tcW w:w="2659" w:type="dxa"/>
            <w:tcBorders>
              <w:top w:val="nil"/>
              <w:left w:val="nil"/>
              <w:bottom w:val="single" w:sz="4" w:space="0" w:color="auto"/>
              <w:right w:val="single" w:sz="4" w:space="0" w:color="auto"/>
            </w:tcBorders>
            <w:shd w:val="clear" w:color="auto" w:fill="auto"/>
            <w:noWrap/>
            <w:vAlign w:val="center"/>
            <w:hideMark/>
          </w:tcPr>
          <w:p w14:paraId="13940F7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22306E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Каракулинский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4CC93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Галаново</w:t>
            </w:r>
          </w:p>
        </w:tc>
        <w:tc>
          <w:tcPr>
            <w:tcW w:w="2127" w:type="dxa"/>
            <w:tcBorders>
              <w:top w:val="nil"/>
              <w:left w:val="nil"/>
              <w:bottom w:val="single" w:sz="4" w:space="0" w:color="auto"/>
              <w:right w:val="single" w:sz="4" w:space="0" w:color="auto"/>
            </w:tcBorders>
            <w:shd w:val="clear" w:color="auto" w:fill="auto"/>
            <w:noWrap/>
            <w:vAlign w:val="bottom"/>
            <w:hideMark/>
          </w:tcPr>
          <w:p w14:paraId="3739D5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B6AFB5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7F0A64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106</w:t>
            </w:r>
          </w:p>
        </w:tc>
        <w:tc>
          <w:tcPr>
            <w:tcW w:w="2659" w:type="dxa"/>
            <w:tcBorders>
              <w:top w:val="nil"/>
              <w:left w:val="nil"/>
              <w:bottom w:val="single" w:sz="4" w:space="0" w:color="auto"/>
              <w:right w:val="single" w:sz="4" w:space="0" w:color="auto"/>
            </w:tcBorders>
            <w:shd w:val="clear" w:color="auto" w:fill="auto"/>
            <w:noWrap/>
            <w:vAlign w:val="center"/>
            <w:hideMark/>
          </w:tcPr>
          <w:p w14:paraId="4628E3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9BD53B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F41720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Менил</w:t>
            </w:r>
          </w:p>
        </w:tc>
        <w:tc>
          <w:tcPr>
            <w:tcW w:w="2127" w:type="dxa"/>
            <w:tcBorders>
              <w:top w:val="nil"/>
              <w:left w:val="nil"/>
              <w:bottom w:val="single" w:sz="4" w:space="0" w:color="auto"/>
              <w:right w:val="single" w:sz="4" w:space="0" w:color="auto"/>
            </w:tcBorders>
            <w:shd w:val="clear" w:color="auto" w:fill="auto"/>
            <w:noWrap/>
            <w:vAlign w:val="bottom"/>
            <w:hideMark/>
          </w:tcPr>
          <w:p w14:paraId="6CC0CC5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8CC424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23A2AF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107</w:t>
            </w:r>
          </w:p>
        </w:tc>
        <w:tc>
          <w:tcPr>
            <w:tcW w:w="2659" w:type="dxa"/>
            <w:tcBorders>
              <w:top w:val="nil"/>
              <w:left w:val="nil"/>
              <w:bottom w:val="single" w:sz="4" w:space="0" w:color="auto"/>
              <w:right w:val="single" w:sz="4" w:space="0" w:color="auto"/>
            </w:tcBorders>
            <w:shd w:val="clear" w:color="auto" w:fill="auto"/>
            <w:noWrap/>
            <w:vAlign w:val="center"/>
            <w:hideMark/>
          </w:tcPr>
          <w:p w14:paraId="5C8F8C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A1CD90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FBE9EF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Чутырь</w:t>
            </w:r>
          </w:p>
        </w:tc>
        <w:tc>
          <w:tcPr>
            <w:tcW w:w="2127" w:type="dxa"/>
            <w:tcBorders>
              <w:top w:val="nil"/>
              <w:left w:val="nil"/>
              <w:bottom w:val="single" w:sz="4" w:space="0" w:color="auto"/>
              <w:right w:val="single" w:sz="4" w:space="0" w:color="auto"/>
            </w:tcBorders>
            <w:shd w:val="clear" w:color="auto" w:fill="auto"/>
            <w:noWrap/>
            <w:vAlign w:val="bottom"/>
            <w:hideMark/>
          </w:tcPr>
          <w:p w14:paraId="1EE601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B43EF0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F16B7A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108</w:t>
            </w:r>
          </w:p>
        </w:tc>
        <w:tc>
          <w:tcPr>
            <w:tcW w:w="2659" w:type="dxa"/>
            <w:tcBorders>
              <w:top w:val="nil"/>
              <w:left w:val="nil"/>
              <w:bottom w:val="single" w:sz="4" w:space="0" w:color="auto"/>
              <w:right w:val="single" w:sz="4" w:space="0" w:color="auto"/>
            </w:tcBorders>
            <w:shd w:val="clear" w:color="auto" w:fill="auto"/>
            <w:noWrap/>
            <w:vAlign w:val="center"/>
            <w:hideMark/>
          </w:tcPr>
          <w:p w14:paraId="3590DEE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1C5391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62AE4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Нечкино</w:t>
            </w:r>
          </w:p>
        </w:tc>
        <w:tc>
          <w:tcPr>
            <w:tcW w:w="2127" w:type="dxa"/>
            <w:tcBorders>
              <w:top w:val="nil"/>
              <w:left w:val="nil"/>
              <w:bottom w:val="single" w:sz="4" w:space="0" w:color="auto"/>
              <w:right w:val="single" w:sz="4" w:space="0" w:color="auto"/>
            </w:tcBorders>
            <w:shd w:val="clear" w:color="auto" w:fill="auto"/>
            <w:noWrap/>
            <w:vAlign w:val="bottom"/>
            <w:hideMark/>
          </w:tcPr>
          <w:p w14:paraId="468018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4B50DE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8368E4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109</w:t>
            </w:r>
          </w:p>
        </w:tc>
        <w:tc>
          <w:tcPr>
            <w:tcW w:w="2659" w:type="dxa"/>
            <w:tcBorders>
              <w:top w:val="nil"/>
              <w:left w:val="nil"/>
              <w:bottom w:val="single" w:sz="4" w:space="0" w:color="auto"/>
              <w:right w:val="single" w:sz="4" w:space="0" w:color="auto"/>
            </w:tcBorders>
            <w:shd w:val="clear" w:color="auto" w:fill="auto"/>
            <w:noWrap/>
            <w:vAlign w:val="center"/>
            <w:hideMark/>
          </w:tcPr>
          <w:p w14:paraId="1FFC26D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76B98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Алнашский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5BA7A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Нижнее Асаново</w:t>
            </w:r>
          </w:p>
        </w:tc>
        <w:tc>
          <w:tcPr>
            <w:tcW w:w="2127" w:type="dxa"/>
            <w:tcBorders>
              <w:top w:val="nil"/>
              <w:left w:val="nil"/>
              <w:bottom w:val="single" w:sz="4" w:space="0" w:color="auto"/>
              <w:right w:val="single" w:sz="4" w:space="0" w:color="auto"/>
            </w:tcBorders>
            <w:shd w:val="clear" w:color="auto" w:fill="auto"/>
            <w:noWrap/>
            <w:vAlign w:val="bottom"/>
            <w:hideMark/>
          </w:tcPr>
          <w:p w14:paraId="3DFD2D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97072E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0E439A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110</w:t>
            </w:r>
          </w:p>
        </w:tc>
        <w:tc>
          <w:tcPr>
            <w:tcW w:w="2659" w:type="dxa"/>
            <w:tcBorders>
              <w:top w:val="nil"/>
              <w:left w:val="nil"/>
              <w:bottom w:val="single" w:sz="4" w:space="0" w:color="auto"/>
              <w:right w:val="single" w:sz="4" w:space="0" w:color="auto"/>
            </w:tcBorders>
            <w:shd w:val="clear" w:color="auto" w:fill="auto"/>
            <w:noWrap/>
            <w:vAlign w:val="center"/>
            <w:hideMark/>
          </w:tcPr>
          <w:p w14:paraId="6E83AA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C4342B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B623C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Узей-Тукля</w:t>
            </w:r>
          </w:p>
        </w:tc>
        <w:tc>
          <w:tcPr>
            <w:tcW w:w="2127" w:type="dxa"/>
            <w:tcBorders>
              <w:top w:val="nil"/>
              <w:left w:val="nil"/>
              <w:bottom w:val="single" w:sz="4" w:space="0" w:color="auto"/>
              <w:right w:val="single" w:sz="4" w:space="0" w:color="auto"/>
            </w:tcBorders>
            <w:shd w:val="clear" w:color="auto" w:fill="auto"/>
            <w:noWrap/>
            <w:vAlign w:val="bottom"/>
            <w:hideMark/>
          </w:tcPr>
          <w:p w14:paraId="12AB1C7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79D162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9F3CD3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111</w:t>
            </w:r>
          </w:p>
        </w:tc>
        <w:tc>
          <w:tcPr>
            <w:tcW w:w="2659" w:type="dxa"/>
            <w:tcBorders>
              <w:top w:val="nil"/>
              <w:left w:val="nil"/>
              <w:bottom w:val="single" w:sz="4" w:space="0" w:color="auto"/>
              <w:right w:val="single" w:sz="4" w:space="0" w:color="auto"/>
            </w:tcBorders>
            <w:shd w:val="clear" w:color="auto" w:fill="auto"/>
            <w:noWrap/>
            <w:vAlign w:val="center"/>
            <w:hideMark/>
          </w:tcPr>
          <w:p w14:paraId="1913DE7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A4B4DD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Каракулинский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5F5B7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Боярка</w:t>
            </w:r>
          </w:p>
        </w:tc>
        <w:tc>
          <w:tcPr>
            <w:tcW w:w="2127" w:type="dxa"/>
            <w:tcBorders>
              <w:top w:val="nil"/>
              <w:left w:val="nil"/>
              <w:bottom w:val="single" w:sz="4" w:space="0" w:color="auto"/>
              <w:right w:val="single" w:sz="4" w:space="0" w:color="auto"/>
            </w:tcBorders>
            <w:shd w:val="clear" w:color="auto" w:fill="auto"/>
            <w:noWrap/>
            <w:vAlign w:val="bottom"/>
            <w:hideMark/>
          </w:tcPr>
          <w:p w14:paraId="5E9AE7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BE6E3D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067117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112</w:t>
            </w:r>
          </w:p>
        </w:tc>
        <w:tc>
          <w:tcPr>
            <w:tcW w:w="2659" w:type="dxa"/>
            <w:tcBorders>
              <w:top w:val="nil"/>
              <w:left w:val="nil"/>
              <w:bottom w:val="single" w:sz="4" w:space="0" w:color="auto"/>
              <w:right w:val="single" w:sz="4" w:space="0" w:color="auto"/>
            </w:tcBorders>
            <w:shd w:val="clear" w:color="auto" w:fill="auto"/>
            <w:noWrap/>
            <w:vAlign w:val="center"/>
            <w:hideMark/>
          </w:tcPr>
          <w:p w14:paraId="6D15A0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1ACD7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EDAB8A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Ершовка</w:t>
            </w:r>
          </w:p>
        </w:tc>
        <w:tc>
          <w:tcPr>
            <w:tcW w:w="2127" w:type="dxa"/>
            <w:tcBorders>
              <w:top w:val="nil"/>
              <w:left w:val="nil"/>
              <w:bottom w:val="single" w:sz="4" w:space="0" w:color="auto"/>
              <w:right w:val="single" w:sz="4" w:space="0" w:color="auto"/>
            </w:tcBorders>
            <w:shd w:val="clear" w:color="auto" w:fill="auto"/>
            <w:noWrap/>
            <w:vAlign w:val="bottom"/>
            <w:hideMark/>
          </w:tcPr>
          <w:p w14:paraId="77E9B58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F4F7DA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3BFDEF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113</w:t>
            </w:r>
          </w:p>
        </w:tc>
        <w:tc>
          <w:tcPr>
            <w:tcW w:w="2659" w:type="dxa"/>
            <w:tcBorders>
              <w:top w:val="nil"/>
              <w:left w:val="nil"/>
              <w:bottom w:val="single" w:sz="4" w:space="0" w:color="auto"/>
              <w:right w:val="single" w:sz="4" w:space="0" w:color="auto"/>
            </w:tcBorders>
            <w:shd w:val="clear" w:color="auto" w:fill="auto"/>
            <w:noWrap/>
            <w:vAlign w:val="center"/>
            <w:hideMark/>
          </w:tcPr>
          <w:p w14:paraId="32D969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9A2975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D95A1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Максимовка</w:t>
            </w:r>
          </w:p>
        </w:tc>
        <w:tc>
          <w:tcPr>
            <w:tcW w:w="2127" w:type="dxa"/>
            <w:tcBorders>
              <w:top w:val="nil"/>
              <w:left w:val="nil"/>
              <w:bottom w:val="single" w:sz="4" w:space="0" w:color="auto"/>
              <w:right w:val="single" w:sz="4" w:space="0" w:color="auto"/>
            </w:tcBorders>
            <w:shd w:val="clear" w:color="auto" w:fill="auto"/>
            <w:noWrap/>
            <w:vAlign w:val="bottom"/>
            <w:hideMark/>
          </w:tcPr>
          <w:p w14:paraId="005245E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DE27AC5"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793B93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114</w:t>
            </w:r>
          </w:p>
        </w:tc>
        <w:tc>
          <w:tcPr>
            <w:tcW w:w="2659" w:type="dxa"/>
            <w:tcBorders>
              <w:top w:val="nil"/>
              <w:left w:val="nil"/>
              <w:bottom w:val="single" w:sz="4" w:space="0" w:color="auto"/>
              <w:right w:val="single" w:sz="4" w:space="0" w:color="auto"/>
            </w:tcBorders>
            <w:shd w:val="clear" w:color="auto" w:fill="auto"/>
            <w:noWrap/>
            <w:vAlign w:val="center"/>
            <w:hideMark/>
          </w:tcPr>
          <w:p w14:paraId="593499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1EF5B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698A9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Поршур-Тукля</w:t>
            </w:r>
          </w:p>
        </w:tc>
        <w:tc>
          <w:tcPr>
            <w:tcW w:w="2127" w:type="dxa"/>
            <w:tcBorders>
              <w:top w:val="nil"/>
              <w:left w:val="nil"/>
              <w:bottom w:val="single" w:sz="4" w:space="0" w:color="auto"/>
              <w:right w:val="single" w:sz="4" w:space="0" w:color="auto"/>
            </w:tcBorders>
            <w:shd w:val="clear" w:color="auto" w:fill="auto"/>
            <w:noWrap/>
            <w:vAlign w:val="bottom"/>
            <w:hideMark/>
          </w:tcPr>
          <w:p w14:paraId="09ABC6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C799E0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48C9D6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115</w:t>
            </w:r>
          </w:p>
        </w:tc>
        <w:tc>
          <w:tcPr>
            <w:tcW w:w="2659" w:type="dxa"/>
            <w:tcBorders>
              <w:top w:val="nil"/>
              <w:left w:val="nil"/>
              <w:bottom w:val="single" w:sz="4" w:space="0" w:color="auto"/>
              <w:right w:val="single" w:sz="4" w:space="0" w:color="auto"/>
            </w:tcBorders>
            <w:shd w:val="clear" w:color="auto" w:fill="auto"/>
            <w:noWrap/>
            <w:vAlign w:val="center"/>
            <w:hideMark/>
          </w:tcPr>
          <w:p w14:paraId="717F36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86D2E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Селтинский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FA64C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Сюромошур</w:t>
            </w:r>
          </w:p>
        </w:tc>
        <w:tc>
          <w:tcPr>
            <w:tcW w:w="2127" w:type="dxa"/>
            <w:tcBorders>
              <w:top w:val="nil"/>
              <w:left w:val="nil"/>
              <w:bottom w:val="single" w:sz="4" w:space="0" w:color="auto"/>
              <w:right w:val="single" w:sz="4" w:space="0" w:color="auto"/>
            </w:tcBorders>
            <w:shd w:val="clear" w:color="auto" w:fill="auto"/>
            <w:noWrap/>
            <w:vAlign w:val="bottom"/>
            <w:hideMark/>
          </w:tcPr>
          <w:p w14:paraId="39D71C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DDACB2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0B1129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116</w:t>
            </w:r>
          </w:p>
        </w:tc>
        <w:tc>
          <w:tcPr>
            <w:tcW w:w="2659" w:type="dxa"/>
            <w:tcBorders>
              <w:top w:val="nil"/>
              <w:left w:val="nil"/>
              <w:bottom w:val="single" w:sz="4" w:space="0" w:color="auto"/>
              <w:right w:val="single" w:sz="4" w:space="0" w:color="auto"/>
            </w:tcBorders>
            <w:shd w:val="clear" w:color="auto" w:fill="auto"/>
            <w:noWrap/>
            <w:vAlign w:val="center"/>
            <w:hideMark/>
          </w:tcPr>
          <w:p w14:paraId="142227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D46F09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589F1D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Борок</w:t>
            </w:r>
          </w:p>
        </w:tc>
        <w:tc>
          <w:tcPr>
            <w:tcW w:w="2127" w:type="dxa"/>
            <w:tcBorders>
              <w:top w:val="nil"/>
              <w:left w:val="nil"/>
              <w:bottom w:val="single" w:sz="4" w:space="0" w:color="auto"/>
              <w:right w:val="single" w:sz="4" w:space="0" w:color="auto"/>
            </w:tcBorders>
            <w:shd w:val="clear" w:color="auto" w:fill="auto"/>
            <w:noWrap/>
            <w:vAlign w:val="bottom"/>
            <w:hideMark/>
          </w:tcPr>
          <w:p w14:paraId="380F4BC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A4D1C9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DAFE04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117</w:t>
            </w:r>
          </w:p>
        </w:tc>
        <w:tc>
          <w:tcPr>
            <w:tcW w:w="2659" w:type="dxa"/>
            <w:tcBorders>
              <w:top w:val="nil"/>
              <w:left w:val="nil"/>
              <w:bottom w:val="single" w:sz="4" w:space="0" w:color="auto"/>
              <w:right w:val="single" w:sz="4" w:space="0" w:color="auto"/>
            </w:tcBorders>
            <w:shd w:val="clear" w:color="auto" w:fill="auto"/>
            <w:noWrap/>
            <w:vAlign w:val="center"/>
            <w:hideMark/>
          </w:tcPr>
          <w:p w14:paraId="2F3AA5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7E29CA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Якшур-Бодьинский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BA1B8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Канифольный</w:t>
            </w:r>
          </w:p>
        </w:tc>
        <w:tc>
          <w:tcPr>
            <w:tcW w:w="2127" w:type="dxa"/>
            <w:tcBorders>
              <w:top w:val="nil"/>
              <w:left w:val="nil"/>
              <w:bottom w:val="single" w:sz="4" w:space="0" w:color="auto"/>
              <w:right w:val="single" w:sz="4" w:space="0" w:color="auto"/>
            </w:tcBorders>
            <w:shd w:val="clear" w:color="auto" w:fill="auto"/>
            <w:noWrap/>
            <w:vAlign w:val="bottom"/>
            <w:hideMark/>
          </w:tcPr>
          <w:p w14:paraId="163F02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28D7DA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B4F870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118</w:t>
            </w:r>
          </w:p>
        </w:tc>
        <w:tc>
          <w:tcPr>
            <w:tcW w:w="2659" w:type="dxa"/>
            <w:tcBorders>
              <w:top w:val="nil"/>
              <w:left w:val="nil"/>
              <w:bottom w:val="single" w:sz="4" w:space="0" w:color="auto"/>
              <w:right w:val="single" w:sz="4" w:space="0" w:color="auto"/>
            </w:tcBorders>
            <w:shd w:val="clear" w:color="auto" w:fill="auto"/>
            <w:noWrap/>
            <w:vAlign w:val="center"/>
            <w:hideMark/>
          </w:tcPr>
          <w:p w14:paraId="44FC09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3F745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0298C2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Адам</w:t>
            </w:r>
          </w:p>
        </w:tc>
        <w:tc>
          <w:tcPr>
            <w:tcW w:w="2127" w:type="dxa"/>
            <w:tcBorders>
              <w:top w:val="nil"/>
              <w:left w:val="nil"/>
              <w:bottom w:val="single" w:sz="4" w:space="0" w:color="auto"/>
              <w:right w:val="single" w:sz="4" w:space="0" w:color="auto"/>
            </w:tcBorders>
            <w:shd w:val="clear" w:color="auto" w:fill="auto"/>
            <w:noWrap/>
            <w:vAlign w:val="bottom"/>
            <w:hideMark/>
          </w:tcPr>
          <w:p w14:paraId="24F2D2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8DE88F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91B3E1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119</w:t>
            </w:r>
          </w:p>
        </w:tc>
        <w:tc>
          <w:tcPr>
            <w:tcW w:w="2659" w:type="dxa"/>
            <w:tcBorders>
              <w:top w:val="nil"/>
              <w:left w:val="nil"/>
              <w:bottom w:val="single" w:sz="4" w:space="0" w:color="auto"/>
              <w:right w:val="single" w:sz="4" w:space="0" w:color="auto"/>
            </w:tcBorders>
            <w:shd w:val="clear" w:color="auto" w:fill="auto"/>
            <w:noWrap/>
            <w:vAlign w:val="center"/>
            <w:hideMark/>
          </w:tcPr>
          <w:p w14:paraId="05292B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78159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842D0F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Малая Воложикья</w:t>
            </w:r>
          </w:p>
        </w:tc>
        <w:tc>
          <w:tcPr>
            <w:tcW w:w="2127" w:type="dxa"/>
            <w:tcBorders>
              <w:top w:val="nil"/>
              <w:left w:val="nil"/>
              <w:bottom w:val="single" w:sz="4" w:space="0" w:color="auto"/>
              <w:right w:val="single" w:sz="4" w:space="0" w:color="auto"/>
            </w:tcBorders>
            <w:shd w:val="clear" w:color="auto" w:fill="auto"/>
            <w:noWrap/>
            <w:vAlign w:val="bottom"/>
            <w:hideMark/>
          </w:tcPr>
          <w:p w14:paraId="165794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084C4B5"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C39CE1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120</w:t>
            </w:r>
          </w:p>
        </w:tc>
        <w:tc>
          <w:tcPr>
            <w:tcW w:w="2659" w:type="dxa"/>
            <w:tcBorders>
              <w:top w:val="nil"/>
              <w:left w:val="nil"/>
              <w:bottom w:val="single" w:sz="4" w:space="0" w:color="auto"/>
              <w:right w:val="single" w:sz="4" w:space="0" w:color="auto"/>
            </w:tcBorders>
            <w:shd w:val="clear" w:color="auto" w:fill="auto"/>
            <w:noWrap/>
            <w:vAlign w:val="center"/>
            <w:hideMark/>
          </w:tcPr>
          <w:p w14:paraId="60A4181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23C9B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A1E78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Мостовое</w:t>
            </w:r>
          </w:p>
        </w:tc>
        <w:tc>
          <w:tcPr>
            <w:tcW w:w="2127" w:type="dxa"/>
            <w:tcBorders>
              <w:top w:val="nil"/>
              <w:left w:val="nil"/>
              <w:bottom w:val="single" w:sz="4" w:space="0" w:color="auto"/>
              <w:right w:val="single" w:sz="4" w:space="0" w:color="auto"/>
            </w:tcBorders>
            <w:shd w:val="clear" w:color="auto" w:fill="auto"/>
            <w:noWrap/>
            <w:vAlign w:val="bottom"/>
            <w:hideMark/>
          </w:tcPr>
          <w:p w14:paraId="3E10AB3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C06D78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07B0CE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121</w:t>
            </w:r>
          </w:p>
        </w:tc>
        <w:tc>
          <w:tcPr>
            <w:tcW w:w="2659" w:type="dxa"/>
            <w:tcBorders>
              <w:top w:val="nil"/>
              <w:left w:val="nil"/>
              <w:bottom w:val="single" w:sz="4" w:space="0" w:color="auto"/>
              <w:right w:val="single" w:sz="4" w:space="0" w:color="auto"/>
            </w:tcBorders>
            <w:shd w:val="clear" w:color="auto" w:fill="auto"/>
            <w:noWrap/>
            <w:vAlign w:val="center"/>
            <w:hideMark/>
          </w:tcPr>
          <w:p w14:paraId="2BABAA4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3B038E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A83472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Постол</w:t>
            </w:r>
          </w:p>
        </w:tc>
        <w:tc>
          <w:tcPr>
            <w:tcW w:w="2127" w:type="dxa"/>
            <w:tcBorders>
              <w:top w:val="nil"/>
              <w:left w:val="nil"/>
              <w:bottom w:val="single" w:sz="4" w:space="0" w:color="auto"/>
              <w:right w:val="single" w:sz="4" w:space="0" w:color="auto"/>
            </w:tcBorders>
            <w:shd w:val="clear" w:color="auto" w:fill="auto"/>
            <w:noWrap/>
            <w:vAlign w:val="bottom"/>
            <w:hideMark/>
          </w:tcPr>
          <w:p w14:paraId="294DE2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D25B3F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D86B8C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122</w:t>
            </w:r>
          </w:p>
        </w:tc>
        <w:tc>
          <w:tcPr>
            <w:tcW w:w="2659" w:type="dxa"/>
            <w:tcBorders>
              <w:top w:val="nil"/>
              <w:left w:val="nil"/>
              <w:bottom w:val="single" w:sz="4" w:space="0" w:color="auto"/>
              <w:right w:val="single" w:sz="4" w:space="0" w:color="auto"/>
            </w:tcBorders>
            <w:shd w:val="clear" w:color="auto" w:fill="auto"/>
            <w:noWrap/>
            <w:vAlign w:val="center"/>
            <w:hideMark/>
          </w:tcPr>
          <w:p w14:paraId="546A50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D9B51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A8598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Чужьялово</w:t>
            </w:r>
          </w:p>
        </w:tc>
        <w:tc>
          <w:tcPr>
            <w:tcW w:w="2127" w:type="dxa"/>
            <w:tcBorders>
              <w:top w:val="nil"/>
              <w:left w:val="nil"/>
              <w:bottom w:val="single" w:sz="4" w:space="0" w:color="auto"/>
              <w:right w:val="single" w:sz="4" w:space="0" w:color="auto"/>
            </w:tcBorders>
            <w:shd w:val="clear" w:color="auto" w:fill="auto"/>
            <w:noWrap/>
            <w:vAlign w:val="bottom"/>
            <w:hideMark/>
          </w:tcPr>
          <w:p w14:paraId="123CAF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6DA407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A76DFB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123</w:t>
            </w:r>
          </w:p>
        </w:tc>
        <w:tc>
          <w:tcPr>
            <w:tcW w:w="2659" w:type="dxa"/>
            <w:tcBorders>
              <w:top w:val="nil"/>
              <w:left w:val="nil"/>
              <w:bottom w:val="single" w:sz="4" w:space="0" w:color="auto"/>
              <w:right w:val="single" w:sz="4" w:space="0" w:color="auto"/>
            </w:tcBorders>
            <w:shd w:val="clear" w:color="auto" w:fill="auto"/>
            <w:noWrap/>
            <w:vAlign w:val="center"/>
            <w:hideMark/>
          </w:tcPr>
          <w:p w14:paraId="6D71D5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30D4F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09CEA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Бобья-Уча</w:t>
            </w:r>
          </w:p>
        </w:tc>
        <w:tc>
          <w:tcPr>
            <w:tcW w:w="2127" w:type="dxa"/>
            <w:tcBorders>
              <w:top w:val="nil"/>
              <w:left w:val="nil"/>
              <w:bottom w:val="single" w:sz="4" w:space="0" w:color="auto"/>
              <w:right w:val="single" w:sz="4" w:space="0" w:color="auto"/>
            </w:tcBorders>
            <w:shd w:val="clear" w:color="auto" w:fill="auto"/>
            <w:noWrap/>
            <w:vAlign w:val="bottom"/>
            <w:hideMark/>
          </w:tcPr>
          <w:p w14:paraId="4ED184A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B3A37E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DE7507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124</w:t>
            </w:r>
          </w:p>
        </w:tc>
        <w:tc>
          <w:tcPr>
            <w:tcW w:w="2659" w:type="dxa"/>
            <w:tcBorders>
              <w:top w:val="nil"/>
              <w:left w:val="nil"/>
              <w:bottom w:val="single" w:sz="4" w:space="0" w:color="auto"/>
              <w:right w:val="single" w:sz="4" w:space="0" w:color="auto"/>
            </w:tcBorders>
            <w:shd w:val="clear" w:color="auto" w:fill="auto"/>
            <w:noWrap/>
            <w:vAlign w:val="center"/>
            <w:hideMark/>
          </w:tcPr>
          <w:p w14:paraId="7E0608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893E17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C3DB9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Старая Бурожикья</w:t>
            </w:r>
          </w:p>
        </w:tc>
        <w:tc>
          <w:tcPr>
            <w:tcW w:w="2127" w:type="dxa"/>
            <w:tcBorders>
              <w:top w:val="nil"/>
              <w:left w:val="nil"/>
              <w:bottom w:val="single" w:sz="4" w:space="0" w:color="auto"/>
              <w:right w:val="single" w:sz="4" w:space="0" w:color="auto"/>
            </w:tcBorders>
            <w:shd w:val="clear" w:color="auto" w:fill="auto"/>
            <w:noWrap/>
            <w:vAlign w:val="bottom"/>
            <w:hideMark/>
          </w:tcPr>
          <w:p w14:paraId="1709BA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F7A115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37EB9C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125</w:t>
            </w:r>
          </w:p>
        </w:tc>
        <w:tc>
          <w:tcPr>
            <w:tcW w:w="2659" w:type="dxa"/>
            <w:tcBorders>
              <w:top w:val="nil"/>
              <w:left w:val="nil"/>
              <w:bottom w:val="single" w:sz="4" w:space="0" w:color="auto"/>
              <w:right w:val="single" w:sz="4" w:space="0" w:color="auto"/>
            </w:tcBorders>
            <w:shd w:val="clear" w:color="auto" w:fill="auto"/>
            <w:noWrap/>
            <w:vAlign w:val="center"/>
            <w:hideMark/>
          </w:tcPr>
          <w:p w14:paraId="1FA92D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8475CE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4C358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Позимь</w:t>
            </w:r>
          </w:p>
        </w:tc>
        <w:tc>
          <w:tcPr>
            <w:tcW w:w="2127" w:type="dxa"/>
            <w:tcBorders>
              <w:top w:val="nil"/>
              <w:left w:val="nil"/>
              <w:bottom w:val="single" w:sz="4" w:space="0" w:color="auto"/>
              <w:right w:val="single" w:sz="4" w:space="0" w:color="auto"/>
            </w:tcBorders>
            <w:shd w:val="clear" w:color="auto" w:fill="auto"/>
            <w:noWrap/>
            <w:vAlign w:val="bottom"/>
            <w:hideMark/>
          </w:tcPr>
          <w:p w14:paraId="75288B6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E9DC06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8F825B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126</w:t>
            </w:r>
          </w:p>
        </w:tc>
        <w:tc>
          <w:tcPr>
            <w:tcW w:w="2659" w:type="dxa"/>
            <w:tcBorders>
              <w:top w:val="nil"/>
              <w:left w:val="nil"/>
              <w:bottom w:val="single" w:sz="4" w:space="0" w:color="auto"/>
              <w:right w:val="single" w:sz="4" w:space="0" w:color="auto"/>
            </w:tcBorders>
            <w:shd w:val="clear" w:color="auto" w:fill="auto"/>
            <w:noWrap/>
            <w:vAlign w:val="center"/>
            <w:hideMark/>
          </w:tcPr>
          <w:p w14:paraId="62CC12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9E9197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E8357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Шудья</w:t>
            </w:r>
          </w:p>
        </w:tc>
        <w:tc>
          <w:tcPr>
            <w:tcW w:w="2127" w:type="dxa"/>
            <w:tcBorders>
              <w:top w:val="nil"/>
              <w:left w:val="nil"/>
              <w:bottom w:val="single" w:sz="4" w:space="0" w:color="auto"/>
              <w:right w:val="single" w:sz="4" w:space="0" w:color="auto"/>
            </w:tcBorders>
            <w:shd w:val="clear" w:color="auto" w:fill="auto"/>
            <w:noWrap/>
            <w:vAlign w:val="bottom"/>
            <w:hideMark/>
          </w:tcPr>
          <w:p w14:paraId="5FB35A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2F0304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4EA1DF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127</w:t>
            </w:r>
          </w:p>
        </w:tc>
        <w:tc>
          <w:tcPr>
            <w:tcW w:w="2659" w:type="dxa"/>
            <w:tcBorders>
              <w:top w:val="nil"/>
              <w:left w:val="nil"/>
              <w:bottom w:val="single" w:sz="4" w:space="0" w:color="auto"/>
              <w:right w:val="single" w:sz="4" w:space="0" w:color="auto"/>
            </w:tcBorders>
            <w:shd w:val="clear" w:color="auto" w:fill="auto"/>
            <w:noWrap/>
            <w:vAlign w:val="center"/>
            <w:hideMark/>
          </w:tcPr>
          <w:p w14:paraId="248D10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2CA9AE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1A4A7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Карамас-Пельга</w:t>
            </w:r>
          </w:p>
        </w:tc>
        <w:tc>
          <w:tcPr>
            <w:tcW w:w="2127" w:type="dxa"/>
            <w:tcBorders>
              <w:top w:val="nil"/>
              <w:left w:val="nil"/>
              <w:bottom w:val="single" w:sz="4" w:space="0" w:color="auto"/>
              <w:right w:val="single" w:sz="4" w:space="0" w:color="auto"/>
            </w:tcBorders>
            <w:shd w:val="clear" w:color="auto" w:fill="auto"/>
            <w:noWrap/>
            <w:vAlign w:val="bottom"/>
            <w:hideMark/>
          </w:tcPr>
          <w:p w14:paraId="64AB192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BFBF7C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377ED9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128</w:t>
            </w:r>
          </w:p>
        </w:tc>
        <w:tc>
          <w:tcPr>
            <w:tcW w:w="2659" w:type="dxa"/>
            <w:tcBorders>
              <w:top w:val="nil"/>
              <w:left w:val="nil"/>
              <w:bottom w:val="single" w:sz="4" w:space="0" w:color="auto"/>
              <w:right w:val="single" w:sz="4" w:space="0" w:color="auto"/>
            </w:tcBorders>
            <w:shd w:val="clear" w:color="auto" w:fill="auto"/>
            <w:noWrap/>
            <w:vAlign w:val="center"/>
            <w:hideMark/>
          </w:tcPr>
          <w:p w14:paraId="4AE30B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33A56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01BEA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Иваново-Самарское</w:t>
            </w:r>
          </w:p>
        </w:tc>
        <w:tc>
          <w:tcPr>
            <w:tcW w:w="2127" w:type="dxa"/>
            <w:tcBorders>
              <w:top w:val="nil"/>
              <w:left w:val="nil"/>
              <w:bottom w:val="single" w:sz="4" w:space="0" w:color="auto"/>
              <w:right w:val="single" w:sz="4" w:space="0" w:color="auto"/>
            </w:tcBorders>
            <w:shd w:val="clear" w:color="auto" w:fill="auto"/>
            <w:noWrap/>
            <w:vAlign w:val="bottom"/>
            <w:hideMark/>
          </w:tcPr>
          <w:p w14:paraId="7A0FD2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556DF2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C5C658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129</w:t>
            </w:r>
          </w:p>
        </w:tc>
        <w:tc>
          <w:tcPr>
            <w:tcW w:w="2659" w:type="dxa"/>
            <w:tcBorders>
              <w:top w:val="nil"/>
              <w:left w:val="nil"/>
              <w:bottom w:val="single" w:sz="4" w:space="0" w:color="auto"/>
              <w:right w:val="single" w:sz="4" w:space="0" w:color="auto"/>
            </w:tcBorders>
            <w:shd w:val="clear" w:color="auto" w:fill="auto"/>
            <w:noWrap/>
            <w:vAlign w:val="center"/>
            <w:hideMark/>
          </w:tcPr>
          <w:p w14:paraId="1FAFD1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70A8C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ABBB6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Малое Киясово</w:t>
            </w:r>
          </w:p>
        </w:tc>
        <w:tc>
          <w:tcPr>
            <w:tcW w:w="2127" w:type="dxa"/>
            <w:tcBorders>
              <w:top w:val="nil"/>
              <w:left w:val="nil"/>
              <w:bottom w:val="single" w:sz="4" w:space="0" w:color="auto"/>
              <w:right w:val="single" w:sz="4" w:space="0" w:color="auto"/>
            </w:tcBorders>
            <w:shd w:val="clear" w:color="auto" w:fill="auto"/>
            <w:noWrap/>
            <w:vAlign w:val="bottom"/>
            <w:hideMark/>
          </w:tcPr>
          <w:p w14:paraId="7E47D8D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984FA6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0BB278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130</w:t>
            </w:r>
          </w:p>
        </w:tc>
        <w:tc>
          <w:tcPr>
            <w:tcW w:w="2659" w:type="dxa"/>
            <w:tcBorders>
              <w:top w:val="nil"/>
              <w:left w:val="nil"/>
              <w:bottom w:val="single" w:sz="4" w:space="0" w:color="auto"/>
              <w:right w:val="single" w:sz="4" w:space="0" w:color="auto"/>
            </w:tcBorders>
            <w:shd w:val="clear" w:color="auto" w:fill="auto"/>
            <w:noWrap/>
            <w:vAlign w:val="center"/>
            <w:hideMark/>
          </w:tcPr>
          <w:p w14:paraId="76E8D3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D0933D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Якшур-Бодьинский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517D5E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Маяк</w:t>
            </w:r>
          </w:p>
        </w:tc>
        <w:tc>
          <w:tcPr>
            <w:tcW w:w="2127" w:type="dxa"/>
            <w:tcBorders>
              <w:top w:val="nil"/>
              <w:left w:val="nil"/>
              <w:bottom w:val="single" w:sz="4" w:space="0" w:color="auto"/>
              <w:right w:val="single" w:sz="4" w:space="0" w:color="auto"/>
            </w:tcBorders>
            <w:shd w:val="clear" w:color="auto" w:fill="auto"/>
            <w:noWrap/>
            <w:vAlign w:val="bottom"/>
            <w:hideMark/>
          </w:tcPr>
          <w:p w14:paraId="3E756A8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B6C316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D86820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131</w:t>
            </w:r>
          </w:p>
        </w:tc>
        <w:tc>
          <w:tcPr>
            <w:tcW w:w="2659" w:type="dxa"/>
            <w:tcBorders>
              <w:top w:val="nil"/>
              <w:left w:val="nil"/>
              <w:bottom w:val="single" w:sz="4" w:space="0" w:color="auto"/>
              <w:right w:val="single" w:sz="4" w:space="0" w:color="auto"/>
            </w:tcBorders>
            <w:shd w:val="clear" w:color="auto" w:fill="auto"/>
            <w:noWrap/>
            <w:vAlign w:val="center"/>
            <w:hideMark/>
          </w:tcPr>
          <w:p w14:paraId="6C372D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BCACB4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Вавожский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DE5A5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Какмож</w:t>
            </w:r>
          </w:p>
        </w:tc>
        <w:tc>
          <w:tcPr>
            <w:tcW w:w="2127" w:type="dxa"/>
            <w:tcBorders>
              <w:top w:val="nil"/>
              <w:left w:val="nil"/>
              <w:bottom w:val="single" w:sz="4" w:space="0" w:color="auto"/>
              <w:right w:val="single" w:sz="4" w:space="0" w:color="auto"/>
            </w:tcBorders>
            <w:shd w:val="clear" w:color="auto" w:fill="auto"/>
            <w:noWrap/>
            <w:vAlign w:val="bottom"/>
            <w:hideMark/>
          </w:tcPr>
          <w:p w14:paraId="7E00AF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186BC8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0B155E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132</w:t>
            </w:r>
          </w:p>
        </w:tc>
        <w:tc>
          <w:tcPr>
            <w:tcW w:w="2659" w:type="dxa"/>
            <w:tcBorders>
              <w:top w:val="nil"/>
              <w:left w:val="nil"/>
              <w:bottom w:val="single" w:sz="4" w:space="0" w:color="auto"/>
              <w:right w:val="single" w:sz="4" w:space="0" w:color="auto"/>
            </w:tcBorders>
            <w:shd w:val="clear" w:color="auto" w:fill="auto"/>
            <w:noWrap/>
            <w:vAlign w:val="center"/>
            <w:hideMark/>
          </w:tcPr>
          <w:p w14:paraId="2E394C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72632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Сюмсинский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F5E314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Орловское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1B95811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84831B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8FA769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133</w:t>
            </w:r>
          </w:p>
        </w:tc>
        <w:tc>
          <w:tcPr>
            <w:tcW w:w="2659" w:type="dxa"/>
            <w:tcBorders>
              <w:top w:val="nil"/>
              <w:left w:val="nil"/>
              <w:bottom w:val="single" w:sz="4" w:space="0" w:color="auto"/>
              <w:right w:val="single" w:sz="4" w:space="0" w:color="auto"/>
            </w:tcBorders>
            <w:shd w:val="clear" w:color="auto" w:fill="auto"/>
            <w:noWrap/>
            <w:vAlign w:val="center"/>
            <w:hideMark/>
          </w:tcPr>
          <w:p w14:paraId="7BA404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E41083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Балезинский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FE506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Кожило</w:t>
            </w:r>
          </w:p>
        </w:tc>
        <w:tc>
          <w:tcPr>
            <w:tcW w:w="2127" w:type="dxa"/>
            <w:tcBorders>
              <w:top w:val="nil"/>
              <w:left w:val="nil"/>
              <w:bottom w:val="single" w:sz="4" w:space="0" w:color="auto"/>
              <w:right w:val="single" w:sz="4" w:space="0" w:color="auto"/>
            </w:tcBorders>
            <w:shd w:val="clear" w:color="auto" w:fill="auto"/>
            <w:noWrap/>
            <w:vAlign w:val="bottom"/>
            <w:hideMark/>
          </w:tcPr>
          <w:p w14:paraId="102862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4D44D6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4A85B7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134</w:t>
            </w:r>
          </w:p>
        </w:tc>
        <w:tc>
          <w:tcPr>
            <w:tcW w:w="2659" w:type="dxa"/>
            <w:tcBorders>
              <w:top w:val="nil"/>
              <w:left w:val="nil"/>
              <w:bottom w:val="single" w:sz="4" w:space="0" w:color="auto"/>
              <w:right w:val="single" w:sz="4" w:space="0" w:color="auto"/>
            </w:tcBorders>
            <w:shd w:val="clear" w:color="auto" w:fill="auto"/>
            <w:noWrap/>
            <w:vAlign w:val="center"/>
            <w:hideMark/>
          </w:tcPr>
          <w:p w14:paraId="49CA26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B2356B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Селтинский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5C2333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Льнозаводский</w:t>
            </w:r>
          </w:p>
        </w:tc>
        <w:tc>
          <w:tcPr>
            <w:tcW w:w="2127" w:type="dxa"/>
            <w:tcBorders>
              <w:top w:val="nil"/>
              <w:left w:val="nil"/>
              <w:bottom w:val="single" w:sz="4" w:space="0" w:color="auto"/>
              <w:right w:val="single" w:sz="4" w:space="0" w:color="auto"/>
            </w:tcBorders>
            <w:shd w:val="clear" w:color="auto" w:fill="auto"/>
            <w:noWrap/>
            <w:vAlign w:val="bottom"/>
            <w:hideMark/>
          </w:tcPr>
          <w:p w14:paraId="4634DB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4946F0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FAB4FB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135</w:t>
            </w:r>
          </w:p>
        </w:tc>
        <w:tc>
          <w:tcPr>
            <w:tcW w:w="2659" w:type="dxa"/>
            <w:tcBorders>
              <w:top w:val="nil"/>
              <w:left w:val="nil"/>
              <w:bottom w:val="single" w:sz="4" w:space="0" w:color="auto"/>
              <w:right w:val="single" w:sz="4" w:space="0" w:color="auto"/>
            </w:tcBorders>
            <w:shd w:val="clear" w:color="auto" w:fill="auto"/>
            <w:noWrap/>
            <w:vAlign w:val="center"/>
            <w:hideMark/>
          </w:tcPr>
          <w:p w14:paraId="3A1D5E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3C59B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Якшур-Бодьинский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EE719E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Сюровай</w:t>
            </w:r>
          </w:p>
        </w:tc>
        <w:tc>
          <w:tcPr>
            <w:tcW w:w="2127" w:type="dxa"/>
            <w:tcBorders>
              <w:top w:val="nil"/>
              <w:left w:val="nil"/>
              <w:bottom w:val="single" w:sz="4" w:space="0" w:color="auto"/>
              <w:right w:val="single" w:sz="4" w:space="0" w:color="auto"/>
            </w:tcBorders>
            <w:shd w:val="clear" w:color="auto" w:fill="auto"/>
            <w:noWrap/>
            <w:vAlign w:val="bottom"/>
            <w:hideMark/>
          </w:tcPr>
          <w:p w14:paraId="22DA87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F4CA6B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D748F0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136</w:t>
            </w:r>
          </w:p>
        </w:tc>
        <w:tc>
          <w:tcPr>
            <w:tcW w:w="2659" w:type="dxa"/>
            <w:tcBorders>
              <w:top w:val="nil"/>
              <w:left w:val="nil"/>
              <w:bottom w:val="single" w:sz="4" w:space="0" w:color="auto"/>
              <w:right w:val="single" w:sz="4" w:space="0" w:color="auto"/>
            </w:tcBorders>
            <w:shd w:val="clear" w:color="auto" w:fill="auto"/>
            <w:noWrap/>
            <w:vAlign w:val="center"/>
            <w:hideMark/>
          </w:tcPr>
          <w:p w14:paraId="3B9FC27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AF3BDD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Кезский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3C702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Степаненки</w:t>
            </w:r>
          </w:p>
        </w:tc>
        <w:tc>
          <w:tcPr>
            <w:tcW w:w="2127" w:type="dxa"/>
            <w:tcBorders>
              <w:top w:val="nil"/>
              <w:left w:val="nil"/>
              <w:bottom w:val="single" w:sz="4" w:space="0" w:color="auto"/>
              <w:right w:val="single" w:sz="4" w:space="0" w:color="auto"/>
            </w:tcBorders>
            <w:shd w:val="clear" w:color="auto" w:fill="auto"/>
            <w:noWrap/>
            <w:vAlign w:val="bottom"/>
            <w:hideMark/>
          </w:tcPr>
          <w:p w14:paraId="34AF2C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ACBD38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AA57D1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137</w:t>
            </w:r>
          </w:p>
        </w:tc>
        <w:tc>
          <w:tcPr>
            <w:tcW w:w="2659" w:type="dxa"/>
            <w:tcBorders>
              <w:top w:val="nil"/>
              <w:left w:val="nil"/>
              <w:bottom w:val="single" w:sz="4" w:space="0" w:color="auto"/>
              <w:right w:val="single" w:sz="4" w:space="0" w:color="auto"/>
            </w:tcBorders>
            <w:shd w:val="clear" w:color="auto" w:fill="auto"/>
            <w:noWrap/>
            <w:vAlign w:val="center"/>
            <w:hideMark/>
          </w:tcPr>
          <w:p w14:paraId="39BDEDA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652B59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E0E771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Курегово</w:t>
            </w:r>
          </w:p>
        </w:tc>
        <w:tc>
          <w:tcPr>
            <w:tcW w:w="2127" w:type="dxa"/>
            <w:tcBorders>
              <w:top w:val="nil"/>
              <w:left w:val="nil"/>
              <w:bottom w:val="single" w:sz="4" w:space="0" w:color="auto"/>
              <w:right w:val="single" w:sz="4" w:space="0" w:color="auto"/>
            </w:tcBorders>
            <w:shd w:val="clear" w:color="auto" w:fill="auto"/>
            <w:noWrap/>
            <w:vAlign w:val="bottom"/>
            <w:hideMark/>
          </w:tcPr>
          <w:p w14:paraId="3BFAAD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8107296"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87DFB6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138</w:t>
            </w:r>
          </w:p>
        </w:tc>
        <w:tc>
          <w:tcPr>
            <w:tcW w:w="2659" w:type="dxa"/>
            <w:tcBorders>
              <w:top w:val="nil"/>
              <w:left w:val="nil"/>
              <w:bottom w:val="single" w:sz="4" w:space="0" w:color="auto"/>
              <w:right w:val="single" w:sz="4" w:space="0" w:color="auto"/>
            </w:tcBorders>
            <w:shd w:val="clear" w:color="auto" w:fill="auto"/>
            <w:noWrap/>
            <w:vAlign w:val="center"/>
            <w:hideMark/>
          </w:tcPr>
          <w:p w14:paraId="34220B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90D4A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Балезинский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DE49E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Эркешево</w:t>
            </w:r>
          </w:p>
        </w:tc>
        <w:tc>
          <w:tcPr>
            <w:tcW w:w="2127" w:type="dxa"/>
            <w:tcBorders>
              <w:top w:val="nil"/>
              <w:left w:val="nil"/>
              <w:bottom w:val="single" w:sz="4" w:space="0" w:color="auto"/>
              <w:right w:val="single" w:sz="4" w:space="0" w:color="auto"/>
            </w:tcBorders>
            <w:shd w:val="clear" w:color="auto" w:fill="auto"/>
            <w:noWrap/>
            <w:vAlign w:val="bottom"/>
            <w:hideMark/>
          </w:tcPr>
          <w:p w14:paraId="36925D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9AF38D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A08B48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139</w:t>
            </w:r>
          </w:p>
        </w:tc>
        <w:tc>
          <w:tcPr>
            <w:tcW w:w="2659" w:type="dxa"/>
            <w:tcBorders>
              <w:top w:val="nil"/>
              <w:left w:val="nil"/>
              <w:bottom w:val="single" w:sz="4" w:space="0" w:color="auto"/>
              <w:right w:val="single" w:sz="4" w:space="0" w:color="auto"/>
            </w:tcBorders>
            <w:shd w:val="clear" w:color="auto" w:fill="auto"/>
            <w:noWrap/>
            <w:vAlign w:val="center"/>
            <w:hideMark/>
          </w:tcPr>
          <w:p w14:paraId="5B02057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7998EE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90D50B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Пихтовка</w:t>
            </w:r>
          </w:p>
        </w:tc>
        <w:tc>
          <w:tcPr>
            <w:tcW w:w="2127" w:type="dxa"/>
            <w:tcBorders>
              <w:top w:val="nil"/>
              <w:left w:val="nil"/>
              <w:bottom w:val="single" w:sz="4" w:space="0" w:color="auto"/>
              <w:right w:val="single" w:sz="4" w:space="0" w:color="auto"/>
            </w:tcBorders>
            <w:shd w:val="clear" w:color="auto" w:fill="auto"/>
            <w:noWrap/>
            <w:vAlign w:val="bottom"/>
            <w:hideMark/>
          </w:tcPr>
          <w:p w14:paraId="6EDDAFD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7C1A4F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223C43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140</w:t>
            </w:r>
          </w:p>
        </w:tc>
        <w:tc>
          <w:tcPr>
            <w:tcW w:w="2659" w:type="dxa"/>
            <w:tcBorders>
              <w:top w:val="nil"/>
              <w:left w:val="nil"/>
              <w:bottom w:val="single" w:sz="4" w:space="0" w:color="auto"/>
              <w:right w:val="single" w:sz="4" w:space="0" w:color="auto"/>
            </w:tcBorders>
            <w:shd w:val="clear" w:color="auto" w:fill="auto"/>
            <w:noWrap/>
            <w:vAlign w:val="center"/>
            <w:hideMark/>
          </w:tcPr>
          <w:p w14:paraId="112AD8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3C66FB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EB95CC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Черемушки</w:t>
            </w:r>
          </w:p>
        </w:tc>
        <w:tc>
          <w:tcPr>
            <w:tcW w:w="2127" w:type="dxa"/>
            <w:tcBorders>
              <w:top w:val="nil"/>
              <w:left w:val="nil"/>
              <w:bottom w:val="single" w:sz="4" w:space="0" w:color="auto"/>
              <w:right w:val="single" w:sz="4" w:space="0" w:color="auto"/>
            </w:tcBorders>
            <w:shd w:val="clear" w:color="auto" w:fill="auto"/>
            <w:noWrap/>
            <w:vAlign w:val="bottom"/>
            <w:hideMark/>
          </w:tcPr>
          <w:p w14:paraId="082A3F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7C462F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AE3AB3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141</w:t>
            </w:r>
          </w:p>
        </w:tc>
        <w:tc>
          <w:tcPr>
            <w:tcW w:w="2659" w:type="dxa"/>
            <w:tcBorders>
              <w:top w:val="nil"/>
              <w:left w:val="nil"/>
              <w:bottom w:val="single" w:sz="4" w:space="0" w:color="auto"/>
              <w:right w:val="single" w:sz="4" w:space="0" w:color="auto"/>
            </w:tcBorders>
            <w:shd w:val="clear" w:color="auto" w:fill="auto"/>
            <w:noWrap/>
            <w:vAlign w:val="center"/>
            <w:hideMark/>
          </w:tcPr>
          <w:p w14:paraId="4B2C625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0C5FCD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680F4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Понино</w:t>
            </w:r>
          </w:p>
        </w:tc>
        <w:tc>
          <w:tcPr>
            <w:tcW w:w="2127" w:type="dxa"/>
            <w:tcBorders>
              <w:top w:val="nil"/>
              <w:left w:val="nil"/>
              <w:bottom w:val="single" w:sz="4" w:space="0" w:color="auto"/>
              <w:right w:val="single" w:sz="4" w:space="0" w:color="auto"/>
            </w:tcBorders>
            <w:shd w:val="clear" w:color="auto" w:fill="auto"/>
            <w:noWrap/>
            <w:vAlign w:val="bottom"/>
            <w:hideMark/>
          </w:tcPr>
          <w:p w14:paraId="5C2663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D28314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416924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142</w:t>
            </w:r>
          </w:p>
        </w:tc>
        <w:tc>
          <w:tcPr>
            <w:tcW w:w="2659" w:type="dxa"/>
            <w:tcBorders>
              <w:top w:val="nil"/>
              <w:left w:val="nil"/>
              <w:bottom w:val="single" w:sz="4" w:space="0" w:color="auto"/>
              <w:right w:val="single" w:sz="4" w:space="0" w:color="auto"/>
            </w:tcBorders>
            <w:shd w:val="clear" w:color="auto" w:fill="auto"/>
            <w:noWrap/>
            <w:vAlign w:val="center"/>
            <w:hideMark/>
          </w:tcPr>
          <w:p w14:paraId="00F665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7AADDF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112AE7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Штанигурт</w:t>
            </w:r>
          </w:p>
        </w:tc>
        <w:tc>
          <w:tcPr>
            <w:tcW w:w="2127" w:type="dxa"/>
            <w:tcBorders>
              <w:top w:val="nil"/>
              <w:left w:val="nil"/>
              <w:bottom w:val="single" w:sz="4" w:space="0" w:color="auto"/>
              <w:right w:val="single" w:sz="4" w:space="0" w:color="auto"/>
            </w:tcBorders>
            <w:shd w:val="clear" w:color="auto" w:fill="auto"/>
            <w:noWrap/>
            <w:vAlign w:val="bottom"/>
            <w:hideMark/>
          </w:tcPr>
          <w:p w14:paraId="04BCE19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8681AD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9F76A8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143</w:t>
            </w:r>
          </w:p>
        </w:tc>
        <w:tc>
          <w:tcPr>
            <w:tcW w:w="2659" w:type="dxa"/>
            <w:tcBorders>
              <w:top w:val="nil"/>
              <w:left w:val="nil"/>
              <w:bottom w:val="single" w:sz="4" w:space="0" w:color="auto"/>
              <w:right w:val="single" w:sz="4" w:space="0" w:color="auto"/>
            </w:tcBorders>
            <w:shd w:val="clear" w:color="auto" w:fill="auto"/>
            <w:noWrap/>
            <w:vAlign w:val="center"/>
            <w:hideMark/>
          </w:tcPr>
          <w:p w14:paraId="53BF83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521F57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2D3B72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Устье-Люк</w:t>
            </w:r>
          </w:p>
        </w:tc>
        <w:tc>
          <w:tcPr>
            <w:tcW w:w="2127" w:type="dxa"/>
            <w:tcBorders>
              <w:top w:val="nil"/>
              <w:left w:val="nil"/>
              <w:bottom w:val="single" w:sz="4" w:space="0" w:color="auto"/>
              <w:right w:val="single" w:sz="4" w:space="0" w:color="auto"/>
            </w:tcBorders>
            <w:shd w:val="clear" w:color="auto" w:fill="auto"/>
            <w:noWrap/>
            <w:vAlign w:val="bottom"/>
            <w:hideMark/>
          </w:tcPr>
          <w:p w14:paraId="7F25CE4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CF4D3F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CDB87C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144</w:t>
            </w:r>
          </w:p>
        </w:tc>
        <w:tc>
          <w:tcPr>
            <w:tcW w:w="2659" w:type="dxa"/>
            <w:tcBorders>
              <w:top w:val="nil"/>
              <w:left w:val="nil"/>
              <w:bottom w:val="single" w:sz="4" w:space="0" w:color="auto"/>
              <w:right w:val="single" w:sz="4" w:space="0" w:color="auto"/>
            </w:tcBorders>
            <w:shd w:val="clear" w:color="auto" w:fill="auto"/>
            <w:noWrap/>
            <w:vAlign w:val="center"/>
            <w:hideMark/>
          </w:tcPr>
          <w:p w14:paraId="0CF56C1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E404C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3D11E4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Большой Каркалай</w:t>
            </w:r>
          </w:p>
        </w:tc>
        <w:tc>
          <w:tcPr>
            <w:tcW w:w="2127" w:type="dxa"/>
            <w:tcBorders>
              <w:top w:val="nil"/>
              <w:left w:val="nil"/>
              <w:bottom w:val="single" w:sz="4" w:space="0" w:color="auto"/>
              <w:right w:val="single" w:sz="4" w:space="0" w:color="auto"/>
            </w:tcBorders>
            <w:shd w:val="clear" w:color="auto" w:fill="auto"/>
            <w:noWrap/>
            <w:vAlign w:val="bottom"/>
            <w:hideMark/>
          </w:tcPr>
          <w:p w14:paraId="4882CC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623F80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775514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145</w:t>
            </w:r>
          </w:p>
        </w:tc>
        <w:tc>
          <w:tcPr>
            <w:tcW w:w="2659" w:type="dxa"/>
            <w:tcBorders>
              <w:top w:val="nil"/>
              <w:left w:val="nil"/>
              <w:bottom w:val="single" w:sz="4" w:space="0" w:color="auto"/>
              <w:right w:val="single" w:sz="4" w:space="0" w:color="auto"/>
            </w:tcBorders>
            <w:shd w:val="clear" w:color="auto" w:fill="auto"/>
            <w:noWrap/>
            <w:vAlign w:val="center"/>
            <w:hideMark/>
          </w:tcPr>
          <w:p w14:paraId="2ABBC56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0907A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Кезский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1C3CC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Кулига</w:t>
            </w:r>
          </w:p>
        </w:tc>
        <w:tc>
          <w:tcPr>
            <w:tcW w:w="2127" w:type="dxa"/>
            <w:tcBorders>
              <w:top w:val="nil"/>
              <w:left w:val="nil"/>
              <w:bottom w:val="single" w:sz="4" w:space="0" w:color="auto"/>
              <w:right w:val="single" w:sz="4" w:space="0" w:color="auto"/>
            </w:tcBorders>
            <w:shd w:val="clear" w:color="auto" w:fill="auto"/>
            <w:noWrap/>
            <w:vAlign w:val="bottom"/>
            <w:hideMark/>
          </w:tcPr>
          <w:p w14:paraId="0F85AB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7E812F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CEF0CB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146</w:t>
            </w:r>
          </w:p>
        </w:tc>
        <w:tc>
          <w:tcPr>
            <w:tcW w:w="2659" w:type="dxa"/>
            <w:tcBorders>
              <w:top w:val="nil"/>
              <w:left w:val="nil"/>
              <w:bottom w:val="single" w:sz="4" w:space="0" w:color="auto"/>
              <w:right w:val="single" w:sz="4" w:space="0" w:color="auto"/>
            </w:tcBorders>
            <w:shd w:val="clear" w:color="auto" w:fill="auto"/>
            <w:noWrap/>
            <w:vAlign w:val="center"/>
            <w:hideMark/>
          </w:tcPr>
          <w:p w14:paraId="79C6CE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AEFA3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64D7A3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Кузьмино</w:t>
            </w:r>
          </w:p>
        </w:tc>
        <w:tc>
          <w:tcPr>
            <w:tcW w:w="2127" w:type="dxa"/>
            <w:tcBorders>
              <w:top w:val="nil"/>
              <w:left w:val="nil"/>
              <w:bottom w:val="single" w:sz="4" w:space="0" w:color="auto"/>
              <w:right w:val="single" w:sz="4" w:space="0" w:color="auto"/>
            </w:tcBorders>
            <w:shd w:val="clear" w:color="auto" w:fill="auto"/>
            <w:noWrap/>
            <w:vAlign w:val="bottom"/>
            <w:hideMark/>
          </w:tcPr>
          <w:p w14:paraId="555563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CACDB6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D2C04E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147</w:t>
            </w:r>
          </w:p>
        </w:tc>
        <w:tc>
          <w:tcPr>
            <w:tcW w:w="2659" w:type="dxa"/>
            <w:tcBorders>
              <w:top w:val="nil"/>
              <w:left w:val="nil"/>
              <w:bottom w:val="single" w:sz="4" w:space="0" w:color="auto"/>
              <w:right w:val="single" w:sz="4" w:space="0" w:color="auto"/>
            </w:tcBorders>
            <w:shd w:val="clear" w:color="auto" w:fill="auto"/>
            <w:noWrap/>
            <w:vAlign w:val="center"/>
            <w:hideMark/>
          </w:tcPr>
          <w:p w14:paraId="0CC4680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5D7E6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6B2B6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Люга</w:t>
            </w:r>
          </w:p>
        </w:tc>
        <w:tc>
          <w:tcPr>
            <w:tcW w:w="2127" w:type="dxa"/>
            <w:tcBorders>
              <w:top w:val="nil"/>
              <w:left w:val="nil"/>
              <w:bottom w:val="single" w:sz="4" w:space="0" w:color="auto"/>
              <w:right w:val="single" w:sz="4" w:space="0" w:color="auto"/>
            </w:tcBorders>
            <w:shd w:val="clear" w:color="auto" w:fill="auto"/>
            <w:noWrap/>
            <w:vAlign w:val="bottom"/>
            <w:hideMark/>
          </w:tcPr>
          <w:p w14:paraId="310CA1E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BC3EA9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E693A1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148</w:t>
            </w:r>
          </w:p>
        </w:tc>
        <w:tc>
          <w:tcPr>
            <w:tcW w:w="2659" w:type="dxa"/>
            <w:tcBorders>
              <w:top w:val="nil"/>
              <w:left w:val="nil"/>
              <w:bottom w:val="single" w:sz="4" w:space="0" w:color="auto"/>
              <w:right w:val="single" w:sz="4" w:space="0" w:color="auto"/>
            </w:tcBorders>
            <w:shd w:val="clear" w:color="auto" w:fill="auto"/>
            <w:noWrap/>
            <w:vAlign w:val="center"/>
            <w:hideMark/>
          </w:tcPr>
          <w:p w14:paraId="45E61E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832E3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34EA8D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Кабачигурт</w:t>
            </w:r>
          </w:p>
        </w:tc>
        <w:tc>
          <w:tcPr>
            <w:tcW w:w="2127" w:type="dxa"/>
            <w:tcBorders>
              <w:top w:val="nil"/>
              <w:left w:val="nil"/>
              <w:bottom w:val="single" w:sz="4" w:space="0" w:color="auto"/>
              <w:right w:val="single" w:sz="4" w:space="0" w:color="auto"/>
            </w:tcBorders>
            <w:shd w:val="clear" w:color="auto" w:fill="auto"/>
            <w:noWrap/>
            <w:vAlign w:val="bottom"/>
            <w:hideMark/>
          </w:tcPr>
          <w:p w14:paraId="3BB076A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2643CE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60C40A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149</w:t>
            </w:r>
          </w:p>
        </w:tc>
        <w:tc>
          <w:tcPr>
            <w:tcW w:w="2659" w:type="dxa"/>
            <w:tcBorders>
              <w:top w:val="nil"/>
              <w:left w:val="nil"/>
              <w:bottom w:val="single" w:sz="4" w:space="0" w:color="auto"/>
              <w:right w:val="single" w:sz="4" w:space="0" w:color="auto"/>
            </w:tcBorders>
            <w:shd w:val="clear" w:color="auto" w:fill="auto"/>
            <w:noWrap/>
            <w:vAlign w:val="center"/>
            <w:hideMark/>
          </w:tcPr>
          <w:p w14:paraId="3F18584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40046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99BD11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Трубашур</w:t>
            </w:r>
          </w:p>
        </w:tc>
        <w:tc>
          <w:tcPr>
            <w:tcW w:w="2127" w:type="dxa"/>
            <w:tcBorders>
              <w:top w:val="nil"/>
              <w:left w:val="nil"/>
              <w:bottom w:val="single" w:sz="4" w:space="0" w:color="auto"/>
              <w:right w:val="single" w:sz="4" w:space="0" w:color="auto"/>
            </w:tcBorders>
            <w:shd w:val="clear" w:color="auto" w:fill="auto"/>
            <w:noWrap/>
            <w:vAlign w:val="bottom"/>
            <w:hideMark/>
          </w:tcPr>
          <w:p w14:paraId="29B150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B0C05B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A802F5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150</w:t>
            </w:r>
          </w:p>
        </w:tc>
        <w:tc>
          <w:tcPr>
            <w:tcW w:w="2659" w:type="dxa"/>
            <w:tcBorders>
              <w:top w:val="nil"/>
              <w:left w:val="nil"/>
              <w:bottom w:val="single" w:sz="4" w:space="0" w:color="auto"/>
              <w:right w:val="single" w:sz="4" w:space="0" w:color="auto"/>
            </w:tcBorders>
            <w:shd w:val="clear" w:color="auto" w:fill="auto"/>
            <w:noWrap/>
            <w:vAlign w:val="center"/>
            <w:hideMark/>
          </w:tcPr>
          <w:p w14:paraId="12A538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76B13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Граховский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1D9626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Новогорское</w:t>
            </w:r>
          </w:p>
        </w:tc>
        <w:tc>
          <w:tcPr>
            <w:tcW w:w="2127" w:type="dxa"/>
            <w:tcBorders>
              <w:top w:val="nil"/>
              <w:left w:val="nil"/>
              <w:bottom w:val="single" w:sz="4" w:space="0" w:color="auto"/>
              <w:right w:val="single" w:sz="4" w:space="0" w:color="auto"/>
            </w:tcBorders>
            <w:shd w:val="clear" w:color="auto" w:fill="auto"/>
            <w:noWrap/>
            <w:vAlign w:val="bottom"/>
            <w:hideMark/>
          </w:tcPr>
          <w:p w14:paraId="5BA02DD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C05D8F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7454C6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151</w:t>
            </w:r>
          </w:p>
        </w:tc>
        <w:tc>
          <w:tcPr>
            <w:tcW w:w="2659" w:type="dxa"/>
            <w:tcBorders>
              <w:top w:val="nil"/>
              <w:left w:val="nil"/>
              <w:bottom w:val="single" w:sz="4" w:space="0" w:color="auto"/>
              <w:right w:val="single" w:sz="4" w:space="0" w:color="auto"/>
            </w:tcBorders>
            <w:shd w:val="clear" w:color="auto" w:fill="auto"/>
            <w:noWrap/>
            <w:vAlign w:val="center"/>
            <w:hideMark/>
          </w:tcPr>
          <w:p w14:paraId="0890C0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448A5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1F814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Киби-Жикья</w:t>
            </w:r>
          </w:p>
        </w:tc>
        <w:tc>
          <w:tcPr>
            <w:tcW w:w="2127" w:type="dxa"/>
            <w:tcBorders>
              <w:top w:val="nil"/>
              <w:left w:val="nil"/>
              <w:bottom w:val="single" w:sz="4" w:space="0" w:color="auto"/>
              <w:right w:val="single" w:sz="4" w:space="0" w:color="auto"/>
            </w:tcBorders>
            <w:shd w:val="clear" w:color="auto" w:fill="auto"/>
            <w:noWrap/>
            <w:vAlign w:val="bottom"/>
            <w:hideMark/>
          </w:tcPr>
          <w:p w14:paraId="053BA3C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9CAB1F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7622C6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152</w:t>
            </w:r>
          </w:p>
        </w:tc>
        <w:tc>
          <w:tcPr>
            <w:tcW w:w="2659" w:type="dxa"/>
            <w:tcBorders>
              <w:top w:val="nil"/>
              <w:left w:val="nil"/>
              <w:bottom w:val="single" w:sz="4" w:space="0" w:color="auto"/>
              <w:right w:val="single" w:sz="4" w:space="0" w:color="auto"/>
            </w:tcBorders>
            <w:shd w:val="clear" w:color="auto" w:fill="auto"/>
            <w:noWrap/>
            <w:vAlign w:val="center"/>
            <w:hideMark/>
          </w:tcPr>
          <w:p w14:paraId="3C4DC0E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DEF6B0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4EA2C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Сардан</w:t>
            </w:r>
          </w:p>
        </w:tc>
        <w:tc>
          <w:tcPr>
            <w:tcW w:w="2127" w:type="dxa"/>
            <w:tcBorders>
              <w:top w:val="nil"/>
              <w:left w:val="nil"/>
              <w:bottom w:val="single" w:sz="4" w:space="0" w:color="auto"/>
              <w:right w:val="single" w:sz="4" w:space="0" w:color="auto"/>
            </w:tcBorders>
            <w:shd w:val="clear" w:color="auto" w:fill="auto"/>
            <w:noWrap/>
            <w:vAlign w:val="bottom"/>
            <w:hideMark/>
          </w:tcPr>
          <w:p w14:paraId="16C4DFC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573581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018FE5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153</w:t>
            </w:r>
          </w:p>
        </w:tc>
        <w:tc>
          <w:tcPr>
            <w:tcW w:w="2659" w:type="dxa"/>
            <w:tcBorders>
              <w:top w:val="nil"/>
              <w:left w:val="nil"/>
              <w:bottom w:val="single" w:sz="4" w:space="0" w:color="auto"/>
              <w:right w:val="single" w:sz="4" w:space="0" w:color="auto"/>
            </w:tcBorders>
            <w:shd w:val="clear" w:color="auto" w:fill="auto"/>
            <w:noWrap/>
            <w:vAlign w:val="center"/>
            <w:hideMark/>
          </w:tcPr>
          <w:p w14:paraId="29E1DAE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89853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6CCC3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Дулесово</w:t>
            </w:r>
          </w:p>
        </w:tc>
        <w:tc>
          <w:tcPr>
            <w:tcW w:w="2127" w:type="dxa"/>
            <w:tcBorders>
              <w:top w:val="nil"/>
              <w:left w:val="nil"/>
              <w:bottom w:val="single" w:sz="4" w:space="0" w:color="auto"/>
              <w:right w:val="single" w:sz="4" w:space="0" w:color="auto"/>
            </w:tcBorders>
            <w:shd w:val="clear" w:color="auto" w:fill="auto"/>
            <w:noWrap/>
            <w:vAlign w:val="bottom"/>
            <w:hideMark/>
          </w:tcPr>
          <w:p w14:paraId="5886C6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A85725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506259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154</w:t>
            </w:r>
          </w:p>
        </w:tc>
        <w:tc>
          <w:tcPr>
            <w:tcW w:w="2659" w:type="dxa"/>
            <w:tcBorders>
              <w:top w:val="nil"/>
              <w:left w:val="nil"/>
              <w:bottom w:val="single" w:sz="4" w:space="0" w:color="auto"/>
              <w:right w:val="single" w:sz="4" w:space="0" w:color="auto"/>
            </w:tcBorders>
            <w:shd w:val="clear" w:color="auto" w:fill="auto"/>
            <w:noWrap/>
            <w:vAlign w:val="center"/>
            <w:hideMark/>
          </w:tcPr>
          <w:p w14:paraId="07DD128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71BDA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Балезинский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29728D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Карсовай</w:t>
            </w:r>
          </w:p>
        </w:tc>
        <w:tc>
          <w:tcPr>
            <w:tcW w:w="2127" w:type="dxa"/>
            <w:tcBorders>
              <w:top w:val="nil"/>
              <w:left w:val="nil"/>
              <w:bottom w:val="single" w:sz="4" w:space="0" w:color="auto"/>
              <w:right w:val="single" w:sz="4" w:space="0" w:color="auto"/>
            </w:tcBorders>
            <w:shd w:val="clear" w:color="auto" w:fill="auto"/>
            <w:noWrap/>
            <w:vAlign w:val="bottom"/>
            <w:hideMark/>
          </w:tcPr>
          <w:p w14:paraId="4C0799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F6BD28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C8119B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155</w:t>
            </w:r>
          </w:p>
        </w:tc>
        <w:tc>
          <w:tcPr>
            <w:tcW w:w="2659" w:type="dxa"/>
            <w:tcBorders>
              <w:top w:val="nil"/>
              <w:left w:val="nil"/>
              <w:bottom w:val="single" w:sz="4" w:space="0" w:color="auto"/>
              <w:right w:val="single" w:sz="4" w:space="0" w:color="auto"/>
            </w:tcBorders>
            <w:shd w:val="clear" w:color="auto" w:fill="auto"/>
            <w:noWrap/>
            <w:vAlign w:val="center"/>
            <w:hideMark/>
          </w:tcPr>
          <w:p w14:paraId="0FC3BF8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39817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CC3D79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Хохряки</w:t>
            </w:r>
          </w:p>
        </w:tc>
        <w:tc>
          <w:tcPr>
            <w:tcW w:w="2127" w:type="dxa"/>
            <w:tcBorders>
              <w:top w:val="nil"/>
              <w:left w:val="nil"/>
              <w:bottom w:val="single" w:sz="4" w:space="0" w:color="auto"/>
              <w:right w:val="single" w:sz="4" w:space="0" w:color="auto"/>
            </w:tcBorders>
            <w:shd w:val="clear" w:color="auto" w:fill="auto"/>
            <w:noWrap/>
            <w:vAlign w:val="bottom"/>
            <w:hideMark/>
          </w:tcPr>
          <w:p w14:paraId="6031BE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6BC4CB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6775D6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156</w:t>
            </w:r>
          </w:p>
        </w:tc>
        <w:tc>
          <w:tcPr>
            <w:tcW w:w="2659" w:type="dxa"/>
            <w:tcBorders>
              <w:top w:val="nil"/>
              <w:left w:val="nil"/>
              <w:bottom w:val="single" w:sz="4" w:space="0" w:color="auto"/>
              <w:right w:val="single" w:sz="4" w:space="0" w:color="auto"/>
            </w:tcBorders>
            <w:shd w:val="clear" w:color="auto" w:fill="auto"/>
            <w:noWrap/>
            <w:vAlign w:val="center"/>
            <w:hideMark/>
          </w:tcPr>
          <w:p w14:paraId="7C4812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3EF85D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6EF97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Нижняя Малая Салья</w:t>
            </w:r>
          </w:p>
        </w:tc>
        <w:tc>
          <w:tcPr>
            <w:tcW w:w="2127" w:type="dxa"/>
            <w:tcBorders>
              <w:top w:val="nil"/>
              <w:left w:val="nil"/>
              <w:bottom w:val="single" w:sz="4" w:space="0" w:color="auto"/>
              <w:right w:val="single" w:sz="4" w:space="0" w:color="auto"/>
            </w:tcBorders>
            <w:shd w:val="clear" w:color="auto" w:fill="auto"/>
            <w:noWrap/>
            <w:vAlign w:val="bottom"/>
            <w:hideMark/>
          </w:tcPr>
          <w:p w14:paraId="708E1B5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310193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0D826F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157</w:t>
            </w:r>
          </w:p>
        </w:tc>
        <w:tc>
          <w:tcPr>
            <w:tcW w:w="2659" w:type="dxa"/>
            <w:tcBorders>
              <w:top w:val="nil"/>
              <w:left w:val="nil"/>
              <w:bottom w:val="single" w:sz="4" w:space="0" w:color="auto"/>
              <w:right w:val="single" w:sz="4" w:space="0" w:color="auto"/>
            </w:tcBorders>
            <w:shd w:val="clear" w:color="auto" w:fill="auto"/>
            <w:noWrap/>
            <w:vAlign w:val="center"/>
            <w:hideMark/>
          </w:tcPr>
          <w:p w14:paraId="0F5B3F0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A8CAD1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1D9B0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Средний Постол</w:t>
            </w:r>
          </w:p>
        </w:tc>
        <w:tc>
          <w:tcPr>
            <w:tcW w:w="2127" w:type="dxa"/>
            <w:tcBorders>
              <w:top w:val="nil"/>
              <w:left w:val="nil"/>
              <w:bottom w:val="single" w:sz="4" w:space="0" w:color="auto"/>
              <w:right w:val="single" w:sz="4" w:space="0" w:color="auto"/>
            </w:tcBorders>
            <w:shd w:val="clear" w:color="auto" w:fill="auto"/>
            <w:noWrap/>
            <w:vAlign w:val="bottom"/>
            <w:hideMark/>
          </w:tcPr>
          <w:p w14:paraId="5765AF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EC64D3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BA44FB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158</w:t>
            </w:r>
          </w:p>
        </w:tc>
        <w:tc>
          <w:tcPr>
            <w:tcW w:w="2659" w:type="dxa"/>
            <w:tcBorders>
              <w:top w:val="nil"/>
              <w:left w:val="nil"/>
              <w:bottom w:val="single" w:sz="4" w:space="0" w:color="auto"/>
              <w:right w:val="single" w:sz="4" w:space="0" w:color="auto"/>
            </w:tcBorders>
            <w:shd w:val="clear" w:color="auto" w:fill="auto"/>
            <w:noWrap/>
            <w:vAlign w:val="center"/>
            <w:hideMark/>
          </w:tcPr>
          <w:p w14:paraId="7993C9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5B068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BAC94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Каравай-Норья</w:t>
            </w:r>
          </w:p>
        </w:tc>
        <w:tc>
          <w:tcPr>
            <w:tcW w:w="2127" w:type="dxa"/>
            <w:tcBorders>
              <w:top w:val="nil"/>
              <w:left w:val="nil"/>
              <w:bottom w:val="single" w:sz="4" w:space="0" w:color="auto"/>
              <w:right w:val="single" w:sz="4" w:space="0" w:color="auto"/>
            </w:tcBorders>
            <w:shd w:val="clear" w:color="auto" w:fill="auto"/>
            <w:noWrap/>
            <w:vAlign w:val="bottom"/>
            <w:hideMark/>
          </w:tcPr>
          <w:p w14:paraId="36B9BE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345A28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88C13A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159</w:t>
            </w:r>
          </w:p>
        </w:tc>
        <w:tc>
          <w:tcPr>
            <w:tcW w:w="2659" w:type="dxa"/>
            <w:tcBorders>
              <w:top w:val="nil"/>
              <w:left w:val="nil"/>
              <w:bottom w:val="single" w:sz="4" w:space="0" w:color="auto"/>
              <w:right w:val="single" w:sz="4" w:space="0" w:color="auto"/>
            </w:tcBorders>
            <w:shd w:val="clear" w:color="auto" w:fill="auto"/>
            <w:noWrap/>
            <w:vAlign w:val="center"/>
            <w:hideMark/>
          </w:tcPr>
          <w:p w14:paraId="60DA2EF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D481F3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2E202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Дома 1072 км</w:t>
            </w:r>
          </w:p>
        </w:tc>
        <w:tc>
          <w:tcPr>
            <w:tcW w:w="2127" w:type="dxa"/>
            <w:tcBorders>
              <w:top w:val="nil"/>
              <w:left w:val="nil"/>
              <w:bottom w:val="single" w:sz="4" w:space="0" w:color="auto"/>
              <w:right w:val="single" w:sz="4" w:space="0" w:color="auto"/>
            </w:tcBorders>
            <w:shd w:val="clear" w:color="auto" w:fill="auto"/>
            <w:noWrap/>
            <w:vAlign w:val="bottom"/>
            <w:hideMark/>
          </w:tcPr>
          <w:p w14:paraId="7388D44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10B30D5"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17A02E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160</w:t>
            </w:r>
          </w:p>
        </w:tc>
        <w:tc>
          <w:tcPr>
            <w:tcW w:w="2659" w:type="dxa"/>
            <w:tcBorders>
              <w:top w:val="nil"/>
              <w:left w:val="nil"/>
              <w:bottom w:val="single" w:sz="4" w:space="0" w:color="auto"/>
              <w:right w:val="single" w:sz="4" w:space="0" w:color="auto"/>
            </w:tcBorders>
            <w:shd w:val="clear" w:color="auto" w:fill="auto"/>
            <w:noWrap/>
            <w:vAlign w:val="center"/>
            <w:hideMark/>
          </w:tcPr>
          <w:p w14:paraId="40CEC95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80ECB8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AA2AC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Унур-Киясово</w:t>
            </w:r>
          </w:p>
        </w:tc>
        <w:tc>
          <w:tcPr>
            <w:tcW w:w="2127" w:type="dxa"/>
            <w:tcBorders>
              <w:top w:val="nil"/>
              <w:left w:val="nil"/>
              <w:bottom w:val="single" w:sz="4" w:space="0" w:color="auto"/>
              <w:right w:val="single" w:sz="4" w:space="0" w:color="auto"/>
            </w:tcBorders>
            <w:shd w:val="clear" w:color="auto" w:fill="auto"/>
            <w:noWrap/>
            <w:vAlign w:val="bottom"/>
            <w:hideMark/>
          </w:tcPr>
          <w:p w14:paraId="5DBF5AC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D36DC1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55D245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161</w:t>
            </w:r>
          </w:p>
        </w:tc>
        <w:tc>
          <w:tcPr>
            <w:tcW w:w="2659" w:type="dxa"/>
            <w:tcBorders>
              <w:top w:val="nil"/>
              <w:left w:val="nil"/>
              <w:bottom w:val="single" w:sz="4" w:space="0" w:color="auto"/>
              <w:right w:val="single" w:sz="4" w:space="0" w:color="auto"/>
            </w:tcBorders>
            <w:shd w:val="clear" w:color="auto" w:fill="auto"/>
            <w:noWrap/>
            <w:vAlign w:val="center"/>
            <w:hideMark/>
          </w:tcPr>
          <w:p w14:paraId="1148B4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D329C8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9AB67F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Вараксино</w:t>
            </w:r>
          </w:p>
        </w:tc>
        <w:tc>
          <w:tcPr>
            <w:tcW w:w="2127" w:type="dxa"/>
            <w:tcBorders>
              <w:top w:val="nil"/>
              <w:left w:val="nil"/>
              <w:bottom w:val="single" w:sz="4" w:space="0" w:color="auto"/>
              <w:right w:val="single" w:sz="4" w:space="0" w:color="auto"/>
            </w:tcBorders>
            <w:shd w:val="clear" w:color="auto" w:fill="auto"/>
            <w:noWrap/>
            <w:vAlign w:val="bottom"/>
            <w:hideMark/>
          </w:tcPr>
          <w:p w14:paraId="0FBF694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3A2408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CA6AF5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162</w:t>
            </w:r>
          </w:p>
        </w:tc>
        <w:tc>
          <w:tcPr>
            <w:tcW w:w="2659" w:type="dxa"/>
            <w:tcBorders>
              <w:top w:val="nil"/>
              <w:left w:val="nil"/>
              <w:bottom w:val="single" w:sz="4" w:space="0" w:color="auto"/>
              <w:right w:val="single" w:sz="4" w:space="0" w:color="auto"/>
            </w:tcBorders>
            <w:shd w:val="clear" w:color="auto" w:fill="auto"/>
            <w:noWrap/>
            <w:vAlign w:val="center"/>
            <w:hideMark/>
          </w:tcPr>
          <w:p w14:paraId="21A11A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C77444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68386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Калашур</w:t>
            </w:r>
          </w:p>
        </w:tc>
        <w:tc>
          <w:tcPr>
            <w:tcW w:w="2127" w:type="dxa"/>
            <w:tcBorders>
              <w:top w:val="nil"/>
              <w:left w:val="nil"/>
              <w:bottom w:val="single" w:sz="4" w:space="0" w:color="auto"/>
              <w:right w:val="single" w:sz="4" w:space="0" w:color="auto"/>
            </w:tcBorders>
            <w:shd w:val="clear" w:color="auto" w:fill="auto"/>
            <w:noWrap/>
            <w:vAlign w:val="bottom"/>
            <w:hideMark/>
          </w:tcPr>
          <w:p w14:paraId="3EDDF2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D12170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2929AB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163</w:t>
            </w:r>
          </w:p>
        </w:tc>
        <w:tc>
          <w:tcPr>
            <w:tcW w:w="2659" w:type="dxa"/>
            <w:tcBorders>
              <w:top w:val="nil"/>
              <w:left w:val="nil"/>
              <w:bottom w:val="single" w:sz="4" w:space="0" w:color="auto"/>
              <w:right w:val="single" w:sz="4" w:space="0" w:color="auto"/>
            </w:tcBorders>
            <w:shd w:val="clear" w:color="auto" w:fill="auto"/>
            <w:noWrap/>
            <w:vAlign w:val="center"/>
            <w:hideMark/>
          </w:tcPr>
          <w:p w14:paraId="2D463B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A5B8E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57370F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Старая Монья</w:t>
            </w:r>
          </w:p>
        </w:tc>
        <w:tc>
          <w:tcPr>
            <w:tcW w:w="2127" w:type="dxa"/>
            <w:tcBorders>
              <w:top w:val="nil"/>
              <w:left w:val="nil"/>
              <w:bottom w:val="single" w:sz="4" w:space="0" w:color="auto"/>
              <w:right w:val="single" w:sz="4" w:space="0" w:color="auto"/>
            </w:tcBorders>
            <w:shd w:val="clear" w:color="auto" w:fill="auto"/>
            <w:noWrap/>
            <w:vAlign w:val="bottom"/>
            <w:hideMark/>
          </w:tcPr>
          <w:p w14:paraId="58C29D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F90B0E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A0A824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164</w:t>
            </w:r>
          </w:p>
        </w:tc>
        <w:tc>
          <w:tcPr>
            <w:tcW w:w="2659" w:type="dxa"/>
            <w:tcBorders>
              <w:top w:val="nil"/>
              <w:left w:val="nil"/>
              <w:bottom w:val="single" w:sz="4" w:space="0" w:color="auto"/>
              <w:right w:val="single" w:sz="4" w:space="0" w:color="auto"/>
            </w:tcBorders>
            <w:shd w:val="clear" w:color="auto" w:fill="auto"/>
            <w:noWrap/>
            <w:vAlign w:val="center"/>
            <w:hideMark/>
          </w:tcPr>
          <w:p w14:paraId="00346E4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677722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F6262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Большая Венья</w:t>
            </w:r>
          </w:p>
        </w:tc>
        <w:tc>
          <w:tcPr>
            <w:tcW w:w="2127" w:type="dxa"/>
            <w:tcBorders>
              <w:top w:val="nil"/>
              <w:left w:val="nil"/>
              <w:bottom w:val="single" w:sz="4" w:space="0" w:color="auto"/>
              <w:right w:val="single" w:sz="4" w:space="0" w:color="auto"/>
            </w:tcBorders>
            <w:shd w:val="clear" w:color="auto" w:fill="auto"/>
            <w:noWrap/>
            <w:vAlign w:val="bottom"/>
            <w:hideMark/>
          </w:tcPr>
          <w:p w14:paraId="5C5AB9A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525B28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CDE7B9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165</w:t>
            </w:r>
          </w:p>
        </w:tc>
        <w:tc>
          <w:tcPr>
            <w:tcW w:w="2659" w:type="dxa"/>
            <w:tcBorders>
              <w:top w:val="nil"/>
              <w:left w:val="nil"/>
              <w:bottom w:val="single" w:sz="4" w:space="0" w:color="auto"/>
              <w:right w:val="single" w:sz="4" w:space="0" w:color="auto"/>
            </w:tcBorders>
            <w:shd w:val="clear" w:color="auto" w:fill="auto"/>
            <w:noWrap/>
            <w:vAlign w:val="center"/>
            <w:hideMark/>
          </w:tcPr>
          <w:p w14:paraId="4E37E6C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19D76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0E453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Сизево</w:t>
            </w:r>
          </w:p>
        </w:tc>
        <w:tc>
          <w:tcPr>
            <w:tcW w:w="2127" w:type="dxa"/>
            <w:tcBorders>
              <w:top w:val="nil"/>
              <w:left w:val="nil"/>
              <w:bottom w:val="single" w:sz="4" w:space="0" w:color="auto"/>
              <w:right w:val="single" w:sz="4" w:space="0" w:color="auto"/>
            </w:tcBorders>
            <w:shd w:val="clear" w:color="auto" w:fill="auto"/>
            <w:noWrap/>
            <w:vAlign w:val="bottom"/>
            <w:hideMark/>
          </w:tcPr>
          <w:p w14:paraId="725B57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213427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23DE37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166</w:t>
            </w:r>
          </w:p>
        </w:tc>
        <w:tc>
          <w:tcPr>
            <w:tcW w:w="2659" w:type="dxa"/>
            <w:tcBorders>
              <w:top w:val="nil"/>
              <w:left w:val="nil"/>
              <w:bottom w:val="single" w:sz="4" w:space="0" w:color="auto"/>
              <w:right w:val="single" w:sz="4" w:space="0" w:color="auto"/>
            </w:tcBorders>
            <w:shd w:val="clear" w:color="auto" w:fill="auto"/>
            <w:noWrap/>
            <w:vAlign w:val="center"/>
            <w:hideMark/>
          </w:tcPr>
          <w:p w14:paraId="1B4D30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B4826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9F84B5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Ударник</w:t>
            </w:r>
          </w:p>
        </w:tc>
        <w:tc>
          <w:tcPr>
            <w:tcW w:w="2127" w:type="dxa"/>
            <w:tcBorders>
              <w:top w:val="nil"/>
              <w:left w:val="nil"/>
              <w:bottom w:val="single" w:sz="4" w:space="0" w:color="auto"/>
              <w:right w:val="single" w:sz="4" w:space="0" w:color="auto"/>
            </w:tcBorders>
            <w:shd w:val="clear" w:color="auto" w:fill="auto"/>
            <w:noWrap/>
            <w:vAlign w:val="bottom"/>
            <w:hideMark/>
          </w:tcPr>
          <w:p w14:paraId="656E43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E7CA9F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7EA203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167</w:t>
            </w:r>
          </w:p>
        </w:tc>
        <w:tc>
          <w:tcPr>
            <w:tcW w:w="2659" w:type="dxa"/>
            <w:tcBorders>
              <w:top w:val="nil"/>
              <w:left w:val="nil"/>
              <w:bottom w:val="single" w:sz="4" w:space="0" w:color="auto"/>
              <w:right w:val="single" w:sz="4" w:space="0" w:color="auto"/>
            </w:tcBorders>
            <w:shd w:val="clear" w:color="auto" w:fill="auto"/>
            <w:noWrap/>
            <w:vAlign w:val="center"/>
            <w:hideMark/>
          </w:tcPr>
          <w:p w14:paraId="7BE25B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5E0442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7A3BB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Старая Салья</w:t>
            </w:r>
          </w:p>
        </w:tc>
        <w:tc>
          <w:tcPr>
            <w:tcW w:w="2127" w:type="dxa"/>
            <w:tcBorders>
              <w:top w:val="nil"/>
              <w:left w:val="nil"/>
              <w:bottom w:val="single" w:sz="4" w:space="0" w:color="auto"/>
              <w:right w:val="single" w:sz="4" w:space="0" w:color="auto"/>
            </w:tcBorders>
            <w:shd w:val="clear" w:color="auto" w:fill="auto"/>
            <w:noWrap/>
            <w:vAlign w:val="bottom"/>
            <w:hideMark/>
          </w:tcPr>
          <w:p w14:paraId="5F5A18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26A6D8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F90B08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168</w:t>
            </w:r>
          </w:p>
        </w:tc>
        <w:tc>
          <w:tcPr>
            <w:tcW w:w="2659" w:type="dxa"/>
            <w:tcBorders>
              <w:top w:val="nil"/>
              <w:left w:val="nil"/>
              <w:bottom w:val="single" w:sz="4" w:space="0" w:color="auto"/>
              <w:right w:val="single" w:sz="4" w:space="0" w:color="auto"/>
            </w:tcBorders>
            <w:shd w:val="clear" w:color="auto" w:fill="auto"/>
            <w:noWrap/>
            <w:vAlign w:val="center"/>
            <w:hideMark/>
          </w:tcPr>
          <w:p w14:paraId="5CD148C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3E16E9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A5CFD4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Тавзямал</w:t>
            </w:r>
          </w:p>
        </w:tc>
        <w:tc>
          <w:tcPr>
            <w:tcW w:w="2127" w:type="dxa"/>
            <w:tcBorders>
              <w:top w:val="nil"/>
              <w:left w:val="nil"/>
              <w:bottom w:val="single" w:sz="4" w:space="0" w:color="auto"/>
              <w:right w:val="single" w:sz="4" w:space="0" w:color="auto"/>
            </w:tcBorders>
            <w:shd w:val="clear" w:color="auto" w:fill="auto"/>
            <w:noWrap/>
            <w:vAlign w:val="bottom"/>
            <w:hideMark/>
          </w:tcPr>
          <w:p w14:paraId="3C6CBB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5E9D11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7F83B7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169</w:t>
            </w:r>
          </w:p>
        </w:tc>
        <w:tc>
          <w:tcPr>
            <w:tcW w:w="2659" w:type="dxa"/>
            <w:tcBorders>
              <w:top w:val="nil"/>
              <w:left w:val="nil"/>
              <w:bottom w:val="single" w:sz="4" w:space="0" w:color="auto"/>
              <w:right w:val="single" w:sz="4" w:space="0" w:color="auto"/>
            </w:tcBorders>
            <w:shd w:val="clear" w:color="auto" w:fill="auto"/>
            <w:noWrap/>
            <w:vAlign w:val="center"/>
            <w:hideMark/>
          </w:tcPr>
          <w:p w14:paraId="490E2E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0114E4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2F4CB6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Старый Бор</w:t>
            </w:r>
          </w:p>
        </w:tc>
        <w:tc>
          <w:tcPr>
            <w:tcW w:w="2127" w:type="dxa"/>
            <w:tcBorders>
              <w:top w:val="nil"/>
              <w:left w:val="nil"/>
              <w:bottom w:val="single" w:sz="4" w:space="0" w:color="auto"/>
              <w:right w:val="single" w:sz="4" w:space="0" w:color="auto"/>
            </w:tcBorders>
            <w:shd w:val="clear" w:color="auto" w:fill="auto"/>
            <w:noWrap/>
            <w:vAlign w:val="bottom"/>
            <w:hideMark/>
          </w:tcPr>
          <w:p w14:paraId="342B8DC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9481FD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607777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170</w:t>
            </w:r>
          </w:p>
        </w:tc>
        <w:tc>
          <w:tcPr>
            <w:tcW w:w="2659" w:type="dxa"/>
            <w:tcBorders>
              <w:top w:val="nil"/>
              <w:left w:val="nil"/>
              <w:bottom w:val="single" w:sz="4" w:space="0" w:color="auto"/>
              <w:right w:val="single" w:sz="4" w:space="0" w:color="auto"/>
            </w:tcBorders>
            <w:shd w:val="clear" w:color="auto" w:fill="auto"/>
            <w:noWrap/>
            <w:vAlign w:val="center"/>
            <w:hideMark/>
          </w:tcPr>
          <w:p w14:paraId="177EB9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39A1A5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9F1A1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Пивоварово</w:t>
            </w:r>
          </w:p>
        </w:tc>
        <w:tc>
          <w:tcPr>
            <w:tcW w:w="2127" w:type="dxa"/>
            <w:tcBorders>
              <w:top w:val="nil"/>
              <w:left w:val="nil"/>
              <w:bottom w:val="single" w:sz="4" w:space="0" w:color="auto"/>
              <w:right w:val="single" w:sz="4" w:space="0" w:color="auto"/>
            </w:tcBorders>
            <w:shd w:val="clear" w:color="auto" w:fill="auto"/>
            <w:noWrap/>
            <w:vAlign w:val="bottom"/>
            <w:hideMark/>
          </w:tcPr>
          <w:p w14:paraId="45DEA40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720F0D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EF9B5B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171</w:t>
            </w:r>
          </w:p>
        </w:tc>
        <w:tc>
          <w:tcPr>
            <w:tcW w:w="2659" w:type="dxa"/>
            <w:tcBorders>
              <w:top w:val="nil"/>
              <w:left w:val="nil"/>
              <w:bottom w:val="single" w:sz="4" w:space="0" w:color="auto"/>
              <w:right w:val="single" w:sz="4" w:space="0" w:color="auto"/>
            </w:tcBorders>
            <w:shd w:val="clear" w:color="auto" w:fill="auto"/>
            <w:noWrap/>
            <w:vAlign w:val="center"/>
            <w:hideMark/>
          </w:tcPr>
          <w:p w14:paraId="3CBD4C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528EF3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E6E357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Козлово</w:t>
            </w:r>
          </w:p>
        </w:tc>
        <w:tc>
          <w:tcPr>
            <w:tcW w:w="2127" w:type="dxa"/>
            <w:tcBorders>
              <w:top w:val="nil"/>
              <w:left w:val="nil"/>
              <w:bottom w:val="single" w:sz="4" w:space="0" w:color="auto"/>
              <w:right w:val="single" w:sz="4" w:space="0" w:color="auto"/>
            </w:tcBorders>
            <w:shd w:val="clear" w:color="auto" w:fill="auto"/>
            <w:noWrap/>
            <w:vAlign w:val="bottom"/>
            <w:hideMark/>
          </w:tcPr>
          <w:p w14:paraId="75054B2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222F40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5C4EBB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172</w:t>
            </w:r>
          </w:p>
        </w:tc>
        <w:tc>
          <w:tcPr>
            <w:tcW w:w="2659" w:type="dxa"/>
            <w:tcBorders>
              <w:top w:val="nil"/>
              <w:left w:val="nil"/>
              <w:bottom w:val="single" w:sz="4" w:space="0" w:color="auto"/>
              <w:right w:val="single" w:sz="4" w:space="0" w:color="auto"/>
            </w:tcBorders>
            <w:shd w:val="clear" w:color="auto" w:fill="auto"/>
            <w:noWrap/>
            <w:vAlign w:val="center"/>
            <w:hideMark/>
          </w:tcPr>
          <w:p w14:paraId="1E944D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A6F4A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A7B80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Люкшудья</w:t>
            </w:r>
          </w:p>
        </w:tc>
        <w:tc>
          <w:tcPr>
            <w:tcW w:w="2127" w:type="dxa"/>
            <w:tcBorders>
              <w:top w:val="nil"/>
              <w:left w:val="nil"/>
              <w:bottom w:val="single" w:sz="4" w:space="0" w:color="auto"/>
              <w:right w:val="single" w:sz="4" w:space="0" w:color="auto"/>
            </w:tcBorders>
            <w:shd w:val="clear" w:color="auto" w:fill="auto"/>
            <w:noWrap/>
            <w:vAlign w:val="bottom"/>
            <w:hideMark/>
          </w:tcPr>
          <w:p w14:paraId="4F08DD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91A7A4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1F8F6E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173</w:t>
            </w:r>
          </w:p>
        </w:tc>
        <w:tc>
          <w:tcPr>
            <w:tcW w:w="2659" w:type="dxa"/>
            <w:tcBorders>
              <w:top w:val="nil"/>
              <w:left w:val="nil"/>
              <w:bottom w:val="single" w:sz="4" w:space="0" w:color="auto"/>
              <w:right w:val="single" w:sz="4" w:space="0" w:color="auto"/>
            </w:tcBorders>
            <w:shd w:val="clear" w:color="auto" w:fill="auto"/>
            <w:noWrap/>
            <w:vAlign w:val="center"/>
            <w:hideMark/>
          </w:tcPr>
          <w:p w14:paraId="3723E8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7887F7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A9025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Аксарино</w:t>
            </w:r>
          </w:p>
        </w:tc>
        <w:tc>
          <w:tcPr>
            <w:tcW w:w="2127" w:type="dxa"/>
            <w:tcBorders>
              <w:top w:val="nil"/>
              <w:left w:val="nil"/>
              <w:bottom w:val="single" w:sz="4" w:space="0" w:color="auto"/>
              <w:right w:val="single" w:sz="4" w:space="0" w:color="auto"/>
            </w:tcBorders>
            <w:shd w:val="clear" w:color="auto" w:fill="auto"/>
            <w:noWrap/>
            <w:vAlign w:val="bottom"/>
            <w:hideMark/>
          </w:tcPr>
          <w:p w14:paraId="16ECE5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B67ECE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7D10B7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174</w:t>
            </w:r>
          </w:p>
        </w:tc>
        <w:tc>
          <w:tcPr>
            <w:tcW w:w="2659" w:type="dxa"/>
            <w:tcBorders>
              <w:top w:val="nil"/>
              <w:left w:val="nil"/>
              <w:bottom w:val="single" w:sz="4" w:space="0" w:color="auto"/>
              <w:right w:val="single" w:sz="4" w:space="0" w:color="auto"/>
            </w:tcBorders>
            <w:shd w:val="clear" w:color="auto" w:fill="auto"/>
            <w:noWrap/>
            <w:vAlign w:val="center"/>
            <w:hideMark/>
          </w:tcPr>
          <w:p w14:paraId="19B1DE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7A2475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796A6E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Новый Чультем</w:t>
            </w:r>
          </w:p>
        </w:tc>
        <w:tc>
          <w:tcPr>
            <w:tcW w:w="2127" w:type="dxa"/>
            <w:tcBorders>
              <w:top w:val="nil"/>
              <w:left w:val="nil"/>
              <w:bottom w:val="single" w:sz="4" w:space="0" w:color="auto"/>
              <w:right w:val="single" w:sz="4" w:space="0" w:color="auto"/>
            </w:tcBorders>
            <w:shd w:val="clear" w:color="auto" w:fill="auto"/>
            <w:noWrap/>
            <w:vAlign w:val="bottom"/>
            <w:hideMark/>
          </w:tcPr>
          <w:p w14:paraId="398E83E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2731B7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CF8DAB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175</w:t>
            </w:r>
          </w:p>
        </w:tc>
        <w:tc>
          <w:tcPr>
            <w:tcW w:w="2659" w:type="dxa"/>
            <w:tcBorders>
              <w:top w:val="nil"/>
              <w:left w:val="nil"/>
              <w:bottom w:val="single" w:sz="4" w:space="0" w:color="auto"/>
              <w:right w:val="single" w:sz="4" w:space="0" w:color="auto"/>
            </w:tcBorders>
            <w:shd w:val="clear" w:color="auto" w:fill="auto"/>
            <w:noWrap/>
            <w:vAlign w:val="center"/>
            <w:hideMark/>
          </w:tcPr>
          <w:p w14:paraId="01EACB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77AFE9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485D2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Атабаево</w:t>
            </w:r>
          </w:p>
        </w:tc>
        <w:tc>
          <w:tcPr>
            <w:tcW w:w="2127" w:type="dxa"/>
            <w:tcBorders>
              <w:top w:val="nil"/>
              <w:left w:val="nil"/>
              <w:bottom w:val="single" w:sz="4" w:space="0" w:color="auto"/>
              <w:right w:val="single" w:sz="4" w:space="0" w:color="auto"/>
            </w:tcBorders>
            <w:shd w:val="clear" w:color="auto" w:fill="auto"/>
            <w:noWrap/>
            <w:vAlign w:val="bottom"/>
            <w:hideMark/>
          </w:tcPr>
          <w:p w14:paraId="0CDC173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9877E6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4F10AC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176</w:t>
            </w:r>
          </w:p>
        </w:tc>
        <w:tc>
          <w:tcPr>
            <w:tcW w:w="2659" w:type="dxa"/>
            <w:tcBorders>
              <w:top w:val="nil"/>
              <w:left w:val="nil"/>
              <w:bottom w:val="single" w:sz="4" w:space="0" w:color="auto"/>
              <w:right w:val="single" w:sz="4" w:space="0" w:color="auto"/>
            </w:tcBorders>
            <w:shd w:val="clear" w:color="auto" w:fill="auto"/>
            <w:noWrap/>
            <w:vAlign w:val="center"/>
            <w:hideMark/>
          </w:tcPr>
          <w:p w14:paraId="6E3671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9A33D4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6729A0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Нижние Юри</w:t>
            </w:r>
          </w:p>
        </w:tc>
        <w:tc>
          <w:tcPr>
            <w:tcW w:w="2127" w:type="dxa"/>
            <w:tcBorders>
              <w:top w:val="nil"/>
              <w:left w:val="nil"/>
              <w:bottom w:val="single" w:sz="4" w:space="0" w:color="auto"/>
              <w:right w:val="single" w:sz="4" w:space="0" w:color="auto"/>
            </w:tcBorders>
            <w:shd w:val="clear" w:color="auto" w:fill="auto"/>
            <w:noWrap/>
            <w:vAlign w:val="bottom"/>
            <w:hideMark/>
          </w:tcPr>
          <w:p w14:paraId="358C7C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819724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E0A6AB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177</w:t>
            </w:r>
          </w:p>
        </w:tc>
        <w:tc>
          <w:tcPr>
            <w:tcW w:w="2659" w:type="dxa"/>
            <w:tcBorders>
              <w:top w:val="nil"/>
              <w:left w:val="nil"/>
              <w:bottom w:val="single" w:sz="4" w:space="0" w:color="auto"/>
              <w:right w:val="single" w:sz="4" w:space="0" w:color="auto"/>
            </w:tcBorders>
            <w:shd w:val="clear" w:color="auto" w:fill="auto"/>
            <w:noWrap/>
            <w:vAlign w:val="center"/>
            <w:hideMark/>
          </w:tcPr>
          <w:p w14:paraId="40AC30F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8DF48B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8F4D41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Кады-Салья</w:t>
            </w:r>
          </w:p>
        </w:tc>
        <w:tc>
          <w:tcPr>
            <w:tcW w:w="2127" w:type="dxa"/>
            <w:tcBorders>
              <w:top w:val="nil"/>
              <w:left w:val="nil"/>
              <w:bottom w:val="single" w:sz="4" w:space="0" w:color="auto"/>
              <w:right w:val="single" w:sz="4" w:space="0" w:color="auto"/>
            </w:tcBorders>
            <w:shd w:val="clear" w:color="auto" w:fill="auto"/>
            <w:noWrap/>
            <w:vAlign w:val="bottom"/>
            <w:hideMark/>
          </w:tcPr>
          <w:p w14:paraId="037A5B9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32FD9F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341B1E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178</w:t>
            </w:r>
          </w:p>
        </w:tc>
        <w:tc>
          <w:tcPr>
            <w:tcW w:w="2659" w:type="dxa"/>
            <w:tcBorders>
              <w:top w:val="nil"/>
              <w:left w:val="nil"/>
              <w:bottom w:val="single" w:sz="4" w:space="0" w:color="auto"/>
              <w:right w:val="single" w:sz="4" w:space="0" w:color="auto"/>
            </w:tcBorders>
            <w:shd w:val="clear" w:color="auto" w:fill="auto"/>
            <w:noWrap/>
            <w:vAlign w:val="center"/>
            <w:hideMark/>
          </w:tcPr>
          <w:p w14:paraId="1A5300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D3D71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936B06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Кечево</w:t>
            </w:r>
          </w:p>
        </w:tc>
        <w:tc>
          <w:tcPr>
            <w:tcW w:w="2127" w:type="dxa"/>
            <w:tcBorders>
              <w:top w:val="nil"/>
              <w:left w:val="nil"/>
              <w:bottom w:val="single" w:sz="4" w:space="0" w:color="auto"/>
              <w:right w:val="single" w:sz="4" w:space="0" w:color="auto"/>
            </w:tcBorders>
            <w:shd w:val="clear" w:color="auto" w:fill="auto"/>
            <w:noWrap/>
            <w:vAlign w:val="bottom"/>
            <w:hideMark/>
          </w:tcPr>
          <w:p w14:paraId="021964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10A76B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DC8823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179</w:t>
            </w:r>
          </w:p>
        </w:tc>
        <w:tc>
          <w:tcPr>
            <w:tcW w:w="2659" w:type="dxa"/>
            <w:tcBorders>
              <w:top w:val="nil"/>
              <w:left w:val="nil"/>
              <w:bottom w:val="single" w:sz="4" w:space="0" w:color="auto"/>
              <w:right w:val="single" w:sz="4" w:space="0" w:color="auto"/>
            </w:tcBorders>
            <w:shd w:val="clear" w:color="auto" w:fill="auto"/>
            <w:noWrap/>
            <w:vAlign w:val="center"/>
            <w:hideMark/>
          </w:tcPr>
          <w:p w14:paraId="1038410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923D40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E890D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Вожой</w:t>
            </w:r>
          </w:p>
        </w:tc>
        <w:tc>
          <w:tcPr>
            <w:tcW w:w="2127" w:type="dxa"/>
            <w:tcBorders>
              <w:top w:val="nil"/>
              <w:left w:val="nil"/>
              <w:bottom w:val="single" w:sz="4" w:space="0" w:color="auto"/>
              <w:right w:val="single" w:sz="4" w:space="0" w:color="auto"/>
            </w:tcBorders>
            <w:shd w:val="clear" w:color="auto" w:fill="auto"/>
            <w:noWrap/>
            <w:vAlign w:val="bottom"/>
            <w:hideMark/>
          </w:tcPr>
          <w:p w14:paraId="7AC9212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14B84F5"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97838B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180</w:t>
            </w:r>
          </w:p>
        </w:tc>
        <w:tc>
          <w:tcPr>
            <w:tcW w:w="2659" w:type="dxa"/>
            <w:tcBorders>
              <w:top w:val="nil"/>
              <w:left w:val="nil"/>
              <w:bottom w:val="single" w:sz="4" w:space="0" w:color="auto"/>
              <w:right w:val="single" w:sz="4" w:space="0" w:color="auto"/>
            </w:tcBorders>
            <w:shd w:val="clear" w:color="auto" w:fill="auto"/>
            <w:noWrap/>
            <w:vAlign w:val="center"/>
            <w:hideMark/>
          </w:tcPr>
          <w:p w14:paraId="7425C60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82C230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04803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Старое Михайловское</w:t>
            </w:r>
          </w:p>
        </w:tc>
        <w:tc>
          <w:tcPr>
            <w:tcW w:w="2127" w:type="dxa"/>
            <w:tcBorders>
              <w:top w:val="nil"/>
              <w:left w:val="nil"/>
              <w:bottom w:val="single" w:sz="4" w:space="0" w:color="auto"/>
              <w:right w:val="single" w:sz="4" w:space="0" w:color="auto"/>
            </w:tcBorders>
            <w:shd w:val="clear" w:color="auto" w:fill="auto"/>
            <w:noWrap/>
            <w:vAlign w:val="bottom"/>
            <w:hideMark/>
          </w:tcPr>
          <w:p w14:paraId="65C5D36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AEA6E7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938AD3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181</w:t>
            </w:r>
          </w:p>
        </w:tc>
        <w:tc>
          <w:tcPr>
            <w:tcW w:w="2659" w:type="dxa"/>
            <w:tcBorders>
              <w:top w:val="nil"/>
              <w:left w:val="nil"/>
              <w:bottom w:val="single" w:sz="4" w:space="0" w:color="auto"/>
              <w:right w:val="single" w:sz="4" w:space="0" w:color="auto"/>
            </w:tcBorders>
            <w:shd w:val="clear" w:color="auto" w:fill="auto"/>
            <w:noWrap/>
            <w:vAlign w:val="center"/>
            <w:hideMark/>
          </w:tcPr>
          <w:p w14:paraId="0E5A7E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0B7055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85524C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Гавриловка</w:t>
            </w:r>
          </w:p>
        </w:tc>
        <w:tc>
          <w:tcPr>
            <w:tcW w:w="2127" w:type="dxa"/>
            <w:tcBorders>
              <w:top w:val="nil"/>
              <w:left w:val="nil"/>
              <w:bottom w:val="single" w:sz="4" w:space="0" w:color="auto"/>
              <w:right w:val="single" w:sz="4" w:space="0" w:color="auto"/>
            </w:tcBorders>
            <w:shd w:val="clear" w:color="auto" w:fill="auto"/>
            <w:noWrap/>
            <w:vAlign w:val="bottom"/>
            <w:hideMark/>
          </w:tcPr>
          <w:p w14:paraId="057029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528031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E9D71C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182</w:t>
            </w:r>
          </w:p>
        </w:tc>
        <w:tc>
          <w:tcPr>
            <w:tcW w:w="2659" w:type="dxa"/>
            <w:tcBorders>
              <w:top w:val="nil"/>
              <w:left w:val="nil"/>
              <w:bottom w:val="single" w:sz="4" w:space="0" w:color="auto"/>
              <w:right w:val="single" w:sz="4" w:space="0" w:color="auto"/>
            </w:tcBorders>
            <w:shd w:val="clear" w:color="auto" w:fill="auto"/>
            <w:noWrap/>
            <w:vAlign w:val="center"/>
            <w:hideMark/>
          </w:tcPr>
          <w:p w14:paraId="092293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E907F4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8706E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Кварса</w:t>
            </w:r>
          </w:p>
        </w:tc>
        <w:tc>
          <w:tcPr>
            <w:tcW w:w="2127" w:type="dxa"/>
            <w:tcBorders>
              <w:top w:val="nil"/>
              <w:left w:val="nil"/>
              <w:bottom w:val="single" w:sz="4" w:space="0" w:color="auto"/>
              <w:right w:val="single" w:sz="4" w:space="0" w:color="auto"/>
            </w:tcBorders>
            <w:shd w:val="clear" w:color="auto" w:fill="auto"/>
            <w:noWrap/>
            <w:vAlign w:val="bottom"/>
            <w:hideMark/>
          </w:tcPr>
          <w:p w14:paraId="6C5BB47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1E9398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B0A6D2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183</w:t>
            </w:r>
          </w:p>
        </w:tc>
        <w:tc>
          <w:tcPr>
            <w:tcW w:w="2659" w:type="dxa"/>
            <w:tcBorders>
              <w:top w:val="nil"/>
              <w:left w:val="nil"/>
              <w:bottom w:val="single" w:sz="4" w:space="0" w:color="auto"/>
              <w:right w:val="single" w:sz="4" w:space="0" w:color="auto"/>
            </w:tcBorders>
            <w:shd w:val="clear" w:color="auto" w:fill="auto"/>
            <w:noWrap/>
            <w:vAlign w:val="center"/>
            <w:hideMark/>
          </w:tcPr>
          <w:p w14:paraId="1A096F8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708F83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E2661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Сева</w:t>
            </w:r>
          </w:p>
        </w:tc>
        <w:tc>
          <w:tcPr>
            <w:tcW w:w="2127" w:type="dxa"/>
            <w:tcBorders>
              <w:top w:val="nil"/>
              <w:left w:val="nil"/>
              <w:bottom w:val="single" w:sz="4" w:space="0" w:color="auto"/>
              <w:right w:val="single" w:sz="4" w:space="0" w:color="auto"/>
            </w:tcBorders>
            <w:shd w:val="clear" w:color="auto" w:fill="auto"/>
            <w:noWrap/>
            <w:vAlign w:val="bottom"/>
            <w:hideMark/>
          </w:tcPr>
          <w:p w14:paraId="117EA0B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308038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B515CE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184</w:t>
            </w:r>
          </w:p>
        </w:tc>
        <w:tc>
          <w:tcPr>
            <w:tcW w:w="2659" w:type="dxa"/>
            <w:tcBorders>
              <w:top w:val="nil"/>
              <w:left w:val="nil"/>
              <w:bottom w:val="single" w:sz="4" w:space="0" w:color="auto"/>
              <w:right w:val="single" w:sz="4" w:space="0" w:color="auto"/>
            </w:tcBorders>
            <w:shd w:val="clear" w:color="auto" w:fill="auto"/>
            <w:noWrap/>
            <w:vAlign w:val="center"/>
            <w:hideMark/>
          </w:tcPr>
          <w:p w14:paraId="6B65770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E9476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Граховский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09E6AE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Грахово</w:t>
            </w:r>
          </w:p>
        </w:tc>
        <w:tc>
          <w:tcPr>
            <w:tcW w:w="2127" w:type="dxa"/>
            <w:tcBorders>
              <w:top w:val="nil"/>
              <w:left w:val="nil"/>
              <w:bottom w:val="single" w:sz="4" w:space="0" w:color="auto"/>
              <w:right w:val="single" w:sz="4" w:space="0" w:color="auto"/>
            </w:tcBorders>
            <w:shd w:val="clear" w:color="auto" w:fill="auto"/>
            <w:noWrap/>
            <w:vAlign w:val="bottom"/>
            <w:hideMark/>
          </w:tcPr>
          <w:p w14:paraId="2878880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222454B"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57D5E9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185</w:t>
            </w:r>
          </w:p>
        </w:tc>
        <w:tc>
          <w:tcPr>
            <w:tcW w:w="2659" w:type="dxa"/>
            <w:tcBorders>
              <w:top w:val="nil"/>
              <w:left w:val="nil"/>
              <w:bottom w:val="single" w:sz="4" w:space="0" w:color="auto"/>
              <w:right w:val="single" w:sz="4" w:space="0" w:color="auto"/>
            </w:tcBorders>
            <w:shd w:val="clear" w:color="auto" w:fill="auto"/>
            <w:noWrap/>
            <w:vAlign w:val="center"/>
            <w:hideMark/>
          </w:tcPr>
          <w:p w14:paraId="45A19D7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421DDC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246F4F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Дома 1147 км</w:t>
            </w:r>
          </w:p>
        </w:tc>
        <w:tc>
          <w:tcPr>
            <w:tcW w:w="2127" w:type="dxa"/>
            <w:tcBorders>
              <w:top w:val="nil"/>
              <w:left w:val="nil"/>
              <w:bottom w:val="single" w:sz="4" w:space="0" w:color="auto"/>
              <w:right w:val="single" w:sz="4" w:space="0" w:color="auto"/>
            </w:tcBorders>
            <w:shd w:val="clear" w:color="auto" w:fill="auto"/>
            <w:noWrap/>
            <w:vAlign w:val="bottom"/>
            <w:hideMark/>
          </w:tcPr>
          <w:p w14:paraId="772F718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9D44463"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7C9408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186</w:t>
            </w:r>
          </w:p>
        </w:tc>
        <w:tc>
          <w:tcPr>
            <w:tcW w:w="2659" w:type="dxa"/>
            <w:tcBorders>
              <w:top w:val="nil"/>
              <w:left w:val="nil"/>
              <w:bottom w:val="single" w:sz="4" w:space="0" w:color="auto"/>
              <w:right w:val="single" w:sz="4" w:space="0" w:color="auto"/>
            </w:tcBorders>
            <w:shd w:val="clear" w:color="auto" w:fill="auto"/>
            <w:noWrap/>
            <w:vAlign w:val="center"/>
            <w:hideMark/>
          </w:tcPr>
          <w:p w14:paraId="6EBCBB9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974FC5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802C00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Дизьмино</w:t>
            </w:r>
          </w:p>
        </w:tc>
        <w:tc>
          <w:tcPr>
            <w:tcW w:w="2127" w:type="dxa"/>
            <w:tcBorders>
              <w:top w:val="nil"/>
              <w:left w:val="nil"/>
              <w:bottom w:val="single" w:sz="4" w:space="0" w:color="auto"/>
              <w:right w:val="single" w:sz="4" w:space="0" w:color="auto"/>
            </w:tcBorders>
            <w:shd w:val="clear" w:color="auto" w:fill="auto"/>
            <w:noWrap/>
            <w:vAlign w:val="bottom"/>
            <w:hideMark/>
          </w:tcPr>
          <w:p w14:paraId="1C8D75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B17760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F50876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187</w:t>
            </w:r>
          </w:p>
        </w:tc>
        <w:tc>
          <w:tcPr>
            <w:tcW w:w="2659" w:type="dxa"/>
            <w:tcBorders>
              <w:top w:val="nil"/>
              <w:left w:val="nil"/>
              <w:bottom w:val="single" w:sz="4" w:space="0" w:color="auto"/>
              <w:right w:val="single" w:sz="4" w:space="0" w:color="auto"/>
            </w:tcBorders>
            <w:shd w:val="clear" w:color="auto" w:fill="auto"/>
            <w:noWrap/>
            <w:vAlign w:val="center"/>
            <w:hideMark/>
          </w:tcPr>
          <w:p w14:paraId="2F670A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F00396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6A7C2B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Парзи</w:t>
            </w:r>
          </w:p>
        </w:tc>
        <w:tc>
          <w:tcPr>
            <w:tcW w:w="2127" w:type="dxa"/>
            <w:tcBorders>
              <w:top w:val="nil"/>
              <w:left w:val="nil"/>
              <w:bottom w:val="single" w:sz="4" w:space="0" w:color="auto"/>
              <w:right w:val="single" w:sz="4" w:space="0" w:color="auto"/>
            </w:tcBorders>
            <w:shd w:val="clear" w:color="auto" w:fill="auto"/>
            <w:noWrap/>
            <w:vAlign w:val="bottom"/>
            <w:hideMark/>
          </w:tcPr>
          <w:p w14:paraId="4CE5E88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E03FDD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E17368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188</w:t>
            </w:r>
          </w:p>
        </w:tc>
        <w:tc>
          <w:tcPr>
            <w:tcW w:w="2659" w:type="dxa"/>
            <w:tcBorders>
              <w:top w:val="nil"/>
              <w:left w:val="nil"/>
              <w:bottom w:val="single" w:sz="4" w:space="0" w:color="auto"/>
              <w:right w:val="single" w:sz="4" w:space="0" w:color="auto"/>
            </w:tcBorders>
            <w:shd w:val="clear" w:color="auto" w:fill="auto"/>
            <w:noWrap/>
            <w:vAlign w:val="center"/>
            <w:hideMark/>
          </w:tcPr>
          <w:p w14:paraId="1B944A1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2EB14C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Селтинский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F8991A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Югдон</w:t>
            </w:r>
          </w:p>
        </w:tc>
        <w:tc>
          <w:tcPr>
            <w:tcW w:w="2127" w:type="dxa"/>
            <w:tcBorders>
              <w:top w:val="nil"/>
              <w:left w:val="nil"/>
              <w:bottom w:val="single" w:sz="4" w:space="0" w:color="auto"/>
              <w:right w:val="single" w:sz="4" w:space="0" w:color="auto"/>
            </w:tcBorders>
            <w:shd w:val="clear" w:color="auto" w:fill="auto"/>
            <w:noWrap/>
            <w:vAlign w:val="bottom"/>
            <w:hideMark/>
          </w:tcPr>
          <w:p w14:paraId="4BA6833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5F7CDE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A2DF16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189</w:t>
            </w:r>
          </w:p>
        </w:tc>
        <w:tc>
          <w:tcPr>
            <w:tcW w:w="2659" w:type="dxa"/>
            <w:tcBorders>
              <w:top w:val="nil"/>
              <w:left w:val="nil"/>
              <w:bottom w:val="single" w:sz="4" w:space="0" w:color="auto"/>
              <w:right w:val="single" w:sz="4" w:space="0" w:color="auto"/>
            </w:tcBorders>
            <w:shd w:val="clear" w:color="auto" w:fill="auto"/>
            <w:noWrap/>
            <w:vAlign w:val="center"/>
            <w:hideMark/>
          </w:tcPr>
          <w:p w14:paraId="1F93D80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5D2B6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Кезский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FBA68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Поломское</w:t>
            </w:r>
          </w:p>
        </w:tc>
        <w:tc>
          <w:tcPr>
            <w:tcW w:w="2127" w:type="dxa"/>
            <w:tcBorders>
              <w:top w:val="nil"/>
              <w:left w:val="nil"/>
              <w:bottom w:val="single" w:sz="4" w:space="0" w:color="auto"/>
              <w:right w:val="single" w:sz="4" w:space="0" w:color="auto"/>
            </w:tcBorders>
            <w:shd w:val="clear" w:color="auto" w:fill="auto"/>
            <w:noWrap/>
            <w:vAlign w:val="bottom"/>
            <w:hideMark/>
          </w:tcPr>
          <w:p w14:paraId="2D4AB46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869D70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EA3D64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190</w:t>
            </w:r>
          </w:p>
        </w:tc>
        <w:tc>
          <w:tcPr>
            <w:tcW w:w="2659" w:type="dxa"/>
            <w:tcBorders>
              <w:top w:val="nil"/>
              <w:left w:val="nil"/>
              <w:bottom w:val="single" w:sz="4" w:space="0" w:color="auto"/>
              <w:right w:val="single" w:sz="4" w:space="0" w:color="auto"/>
            </w:tcBorders>
            <w:shd w:val="clear" w:color="auto" w:fill="auto"/>
            <w:noWrap/>
            <w:vAlign w:val="center"/>
            <w:hideMark/>
          </w:tcPr>
          <w:p w14:paraId="5E5FA8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6BDC64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Сюмсинский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96D1C7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Акилово</w:t>
            </w:r>
          </w:p>
        </w:tc>
        <w:tc>
          <w:tcPr>
            <w:tcW w:w="2127" w:type="dxa"/>
            <w:tcBorders>
              <w:top w:val="nil"/>
              <w:left w:val="nil"/>
              <w:bottom w:val="single" w:sz="4" w:space="0" w:color="auto"/>
              <w:right w:val="single" w:sz="4" w:space="0" w:color="auto"/>
            </w:tcBorders>
            <w:shd w:val="clear" w:color="auto" w:fill="auto"/>
            <w:noWrap/>
            <w:vAlign w:val="bottom"/>
            <w:hideMark/>
          </w:tcPr>
          <w:p w14:paraId="39E9C65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CCA947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F6B444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191</w:t>
            </w:r>
          </w:p>
        </w:tc>
        <w:tc>
          <w:tcPr>
            <w:tcW w:w="2659" w:type="dxa"/>
            <w:tcBorders>
              <w:top w:val="nil"/>
              <w:left w:val="nil"/>
              <w:bottom w:val="single" w:sz="4" w:space="0" w:color="auto"/>
              <w:right w:val="single" w:sz="4" w:space="0" w:color="auto"/>
            </w:tcBorders>
            <w:shd w:val="clear" w:color="auto" w:fill="auto"/>
            <w:noWrap/>
            <w:vAlign w:val="center"/>
            <w:hideMark/>
          </w:tcPr>
          <w:p w14:paraId="0127CAC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E9B5D4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95577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Люм</w:t>
            </w:r>
          </w:p>
        </w:tc>
        <w:tc>
          <w:tcPr>
            <w:tcW w:w="2127" w:type="dxa"/>
            <w:tcBorders>
              <w:top w:val="nil"/>
              <w:left w:val="nil"/>
              <w:bottom w:val="single" w:sz="4" w:space="0" w:color="auto"/>
              <w:right w:val="single" w:sz="4" w:space="0" w:color="auto"/>
            </w:tcBorders>
            <w:shd w:val="clear" w:color="auto" w:fill="auto"/>
            <w:noWrap/>
            <w:vAlign w:val="bottom"/>
            <w:hideMark/>
          </w:tcPr>
          <w:p w14:paraId="3ED497A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62A398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2AE9F4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192</w:t>
            </w:r>
          </w:p>
        </w:tc>
        <w:tc>
          <w:tcPr>
            <w:tcW w:w="2659" w:type="dxa"/>
            <w:tcBorders>
              <w:top w:val="nil"/>
              <w:left w:val="nil"/>
              <w:bottom w:val="single" w:sz="4" w:space="0" w:color="auto"/>
              <w:right w:val="single" w:sz="4" w:space="0" w:color="auto"/>
            </w:tcBorders>
            <w:shd w:val="clear" w:color="auto" w:fill="auto"/>
            <w:noWrap/>
            <w:vAlign w:val="center"/>
            <w:hideMark/>
          </w:tcPr>
          <w:p w14:paraId="00213EF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67A1B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578E3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Тарасово</w:t>
            </w:r>
          </w:p>
        </w:tc>
        <w:tc>
          <w:tcPr>
            <w:tcW w:w="2127" w:type="dxa"/>
            <w:tcBorders>
              <w:top w:val="nil"/>
              <w:left w:val="nil"/>
              <w:bottom w:val="single" w:sz="4" w:space="0" w:color="auto"/>
              <w:right w:val="single" w:sz="4" w:space="0" w:color="auto"/>
            </w:tcBorders>
            <w:shd w:val="clear" w:color="auto" w:fill="auto"/>
            <w:noWrap/>
            <w:vAlign w:val="bottom"/>
            <w:hideMark/>
          </w:tcPr>
          <w:p w14:paraId="69BB6B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22B144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CEEA6FF"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193</w:t>
            </w:r>
          </w:p>
        </w:tc>
        <w:tc>
          <w:tcPr>
            <w:tcW w:w="2659" w:type="dxa"/>
            <w:tcBorders>
              <w:top w:val="nil"/>
              <w:left w:val="nil"/>
              <w:bottom w:val="single" w:sz="4" w:space="0" w:color="auto"/>
              <w:right w:val="single" w:sz="4" w:space="0" w:color="auto"/>
            </w:tcBorders>
            <w:shd w:val="clear" w:color="auto" w:fill="auto"/>
            <w:noWrap/>
            <w:vAlign w:val="center"/>
            <w:hideMark/>
          </w:tcPr>
          <w:p w14:paraId="5A8957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1E08C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Игринский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E8143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Зура</w:t>
            </w:r>
          </w:p>
        </w:tc>
        <w:tc>
          <w:tcPr>
            <w:tcW w:w="2127" w:type="dxa"/>
            <w:tcBorders>
              <w:top w:val="nil"/>
              <w:left w:val="nil"/>
              <w:bottom w:val="single" w:sz="4" w:space="0" w:color="auto"/>
              <w:right w:val="single" w:sz="4" w:space="0" w:color="auto"/>
            </w:tcBorders>
            <w:shd w:val="clear" w:color="auto" w:fill="auto"/>
            <w:noWrap/>
            <w:vAlign w:val="bottom"/>
            <w:hideMark/>
          </w:tcPr>
          <w:p w14:paraId="4002B0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69A4696"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9B626D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194</w:t>
            </w:r>
          </w:p>
        </w:tc>
        <w:tc>
          <w:tcPr>
            <w:tcW w:w="2659" w:type="dxa"/>
            <w:tcBorders>
              <w:top w:val="nil"/>
              <w:left w:val="nil"/>
              <w:bottom w:val="single" w:sz="4" w:space="0" w:color="auto"/>
              <w:right w:val="single" w:sz="4" w:space="0" w:color="auto"/>
            </w:tcBorders>
            <w:shd w:val="clear" w:color="auto" w:fill="auto"/>
            <w:noWrap/>
            <w:vAlign w:val="center"/>
            <w:hideMark/>
          </w:tcPr>
          <w:p w14:paraId="2BFDA6C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CF501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Красногорский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E41D5B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Валамаз</w:t>
            </w:r>
          </w:p>
        </w:tc>
        <w:tc>
          <w:tcPr>
            <w:tcW w:w="2127" w:type="dxa"/>
            <w:tcBorders>
              <w:top w:val="nil"/>
              <w:left w:val="nil"/>
              <w:bottom w:val="single" w:sz="4" w:space="0" w:color="auto"/>
              <w:right w:val="single" w:sz="4" w:space="0" w:color="auto"/>
            </w:tcBorders>
            <w:shd w:val="clear" w:color="auto" w:fill="auto"/>
            <w:noWrap/>
            <w:vAlign w:val="bottom"/>
            <w:hideMark/>
          </w:tcPr>
          <w:p w14:paraId="5EB0257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BF29965"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792A1B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195</w:t>
            </w:r>
          </w:p>
        </w:tc>
        <w:tc>
          <w:tcPr>
            <w:tcW w:w="2659" w:type="dxa"/>
            <w:tcBorders>
              <w:top w:val="nil"/>
              <w:left w:val="nil"/>
              <w:bottom w:val="single" w:sz="4" w:space="0" w:color="auto"/>
              <w:right w:val="single" w:sz="4" w:space="0" w:color="auto"/>
            </w:tcBorders>
            <w:shd w:val="clear" w:color="auto" w:fill="auto"/>
            <w:noWrap/>
            <w:vAlign w:val="center"/>
            <w:hideMark/>
          </w:tcPr>
          <w:p w14:paraId="1F53A0C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64CF42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Юкаменский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140270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Пышкет</w:t>
            </w:r>
          </w:p>
        </w:tc>
        <w:tc>
          <w:tcPr>
            <w:tcW w:w="2127" w:type="dxa"/>
            <w:tcBorders>
              <w:top w:val="nil"/>
              <w:left w:val="nil"/>
              <w:bottom w:val="single" w:sz="4" w:space="0" w:color="auto"/>
              <w:right w:val="single" w:sz="4" w:space="0" w:color="auto"/>
            </w:tcBorders>
            <w:shd w:val="clear" w:color="auto" w:fill="auto"/>
            <w:noWrap/>
            <w:vAlign w:val="bottom"/>
            <w:hideMark/>
          </w:tcPr>
          <w:p w14:paraId="0527339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096DB8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4F38F5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196</w:t>
            </w:r>
          </w:p>
        </w:tc>
        <w:tc>
          <w:tcPr>
            <w:tcW w:w="2659" w:type="dxa"/>
            <w:tcBorders>
              <w:top w:val="nil"/>
              <w:left w:val="nil"/>
              <w:bottom w:val="single" w:sz="4" w:space="0" w:color="auto"/>
              <w:right w:val="single" w:sz="4" w:space="0" w:color="auto"/>
            </w:tcBorders>
            <w:shd w:val="clear" w:color="auto" w:fill="auto"/>
            <w:noWrap/>
            <w:vAlign w:val="center"/>
            <w:hideMark/>
          </w:tcPr>
          <w:p w14:paraId="7ECF83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A0139D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Балезинский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C143D6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Каменное Заделье</w:t>
            </w:r>
          </w:p>
        </w:tc>
        <w:tc>
          <w:tcPr>
            <w:tcW w:w="2127" w:type="dxa"/>
            <w:tcBorders>
              <w:top w:val="nil"/>
              <w:left w:val="nil"/>
              <w:bottom w:val="single" w:sz="4" w:space="0" w:color="auto"/>
              <w:right w:val="single" w:sz="4" w:space="0" w:color="auto"/>
            </w:tcBorders>
            <w:shd w:val="clear" w:color="auto" w:fill="auto"/>
            <w:noWrap/>
            <w:vAlign w:val="bottom"/>
            <w:hideMark/>
          </w:tcPr>
          <w:p w14:paraId="4F8371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08599C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66F63F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lastRenderedPageBreak/>
              <w:t>197</w:t>
            </w:r>
          </w:p>
        </w:tc>
        <w:tc>
          <w:tcPr>
            <w:tcW w:w="2659" w:type="dxa"/>
            <w:tcBorders>
              <w:top w:val="nil"/>
              <w:left w:val="nil"/>
              <w:bottom w:val="single" w:sz="4" w:space="0" w:color="auto"/>
              <w:right w:val="single" w:sz="4" w:space="0" w:color="auto"/>
            </w:tcBorders>
            <w:shd w:val="clear" w:color="auto" w:fill="auto"/>
            <w:noWrap/>
            <w:vAlign w:val="center"/>
            <w:hideMark/>
          </w:tcPr>
          <w:p w14:paraId="6A59CEF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266E5A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Селтинский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085096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Юмга-Омга</w:t>
            </w:r>
          </w:p>
        </w:tc>
        <w:tc>
          <w:tcPr>
            <w:tcW w:w="2127" w:type="dxa"/>
            <w:tcBorders>
              <w:top w:val="nil"/>
              <w:left w:val="nil"/>
              <w:bottom w:val="single" w:sz="4" w:space="0" w:color="auto"/>
              <w:right w:val="single" w:sz="4" w:space="0" w:color="auto"/>
            </w:tcBorders>
            <w:shd w:val="clear" w:color="auto" w:fill="auto"/>
            <w:noWrap/>
            <w:vAlign w:val="bottom"/>
            <w:hideMark/>
          </w:tcPr>
          <w:p w14:paraId="5AC707D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20E58C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0684D3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198</w:t>
            </w:r>
          </w:p>
        </w:tc>
        <w:tc>
          <w:tcPr>
            <w:tcW w:w="2659" w:type="dxa"/>
            <w:tcBorders>
              <w:top w:val="nil"/>
              <w:left w:val="nil"/>
              <w:bottom w:val="single" w:sz="4" w:space="0" w:color="auto"/>
              <w:right w:val="single" w:sz="4" w:space="0" w:color="auto"/>
            </w:tcBorders>
            <w:shd w:val="clear" w:color="auto" w:fill="auto"/>
            <w:noWrap/>
            <w:vAlign w:val="center"/>
            <w:hideMark/>
          </w:tcPr>
          <w:p w14:paraId="7C680BF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EA068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AD44D6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Дома 1124 км нп</w:t>
            </w:r>
          </w:p>
        </w:tc>
        <w:tc>
          <w:tcPr>
            <w:tcW w:w="2127" w:type="dxa"/>
            <w:tcBorders>
              <w:top w:val="nil"/>
              <w:left w:val="nil"/>
              <w:bottom w:val="single" w:sz="4" w:space="0" w:color="auto"/>
              <w:right w:val="single" w:sz="4" w:space="0" w:color="auto"/>
            </w:tcBorders>
            <w:shd w:val="clear" w:color="auto" w:fill="auto"/>
            <w:noWrap/>
            <w:vAlign w:val="bottom"/>
            <w:hideMark/>
          </w:tcPr>
          <w:p w14:paraId="2DAA871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023ED6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B716E36"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199</w:t>
            </w:r>
          </w:p>
        </w:tc>
        <w:tc>
          <w:tcPr>
            <w:tcW w:w="2659" w:type="dxa"/>
            <w:tcBorders>
              <w:top w:val="nil"/>
              <w:left w:val="nil"/>
              <w:bottom w:val="single" w:sz="4" w:space="0" w:color="auto"/>
              <w:right w:val="single" w:sz="4" w:space="0" w:color="auto"/>
            </w:tcBorders>
            <w:shd w:val="clear" w:color="auto" w:fill="auto"/>
            <w:noWrap/>
            <w:vAlign w:val="center"/>
            <w:hideMark/>
          </w:tcPr>
          <w:p w14:paraId="499E01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DA22FB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Шарканский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20C6B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Козино</w:t>
            </w:r>
          </w:p>
        </w:tc>
        <w:tc>
          <w:tcPr>
            <w:tcW w:w="2127" w:type="dxa"/>
            <w:tcBorders>
              <w:top w:val="nil"/>
              <w:left w:val="nil"/>
              <w:bottom w:val="single" w:sz="4" w:space="0" w:color="auto"/>
              <w:right w:val="single" w:sz="4" w:space="0" w:color="auto"/>
            </w:tcBorders>
            <w:shd w:val="clear" w:color="auto" w:fill="auto"/>
            <w:noWrap/>
            <w:vAlign w:val="bottom"/>
            <w:hideMark/>
          </w:tcPr>
          <w:p w14:paraId="1181EB13"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F2918E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D57566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200</w:t>
            </w:r>
          </w:p>
        </w:tc>
        <w:tc>
          <w:tcPr>
            <w:tcW w:w="2659" w:type="dxa"/>
            <w:tcBorders>
              <w:top w:val="nil"/>
              <w:left w:val="nil"/>
              <w:bottom w:val="single" w:sz="4" w:space="0" w:color="auto"/>
              <w:right w:val="single" w:sz="4" w:space="0" w:color="auto"/>
            </w:tcBorders>
            <w:shd w:val="clear" w:color="auto" w:fill="auto"/>
            <w:noWrap/>
            <w:vAlign w:val="center"/>
            <w:hideMark/>
          </w:tcPr>
          <w:p w14:paraId="5A9B241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CC411F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Воткинский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8F236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Перевозное</w:t>
            </w:r>
          </w:p>
        </w:tc>
        <w:tc>
          <w:tcPr>
            <w:tcW w:w="2127" w:type="dxa"/>
            <w:tcBorders>
              <w:top w:val="nil"/>
              <w:left w:val="nil"/>
              <w:bottom w:val="single" w:sz="4" w:space="0" w:color="auto"/>
              <w:right w:val="single" w:sz="4" w:space="0" w:color="auto"/>
            </w:tcBorders>
            <w:shd w:val="clear" w:color="auto" w:fill="auto"/>
            <w:noWrap/>
            <w:vAlign w:val="bottom"/>
            <w:hideMark/>
          </w:tcPr>
          <w:p w14:paraId="5F2F284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0671CD6"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6ACA84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201</w:t>
            </w:r>
          </w:p>
        </w:tc>
        <w:tc>
          <w:tcPr>
            <w:tcW w:w="2659" w:type="dxa"/>
            <w:tcBorders>
              <w:top w:val="nil"/>
              <w:left w:val="nil"/>
              <w:bottom w:val="single" w:sz="4" w:space="0" w:color="auto"/>
              <w:right w:val="single" w:sz="4" w:space="0" w:color="auto"/>
            </w:tcBorders>
            <w:shd w:val="clear" w:color="auto" w:fill="auto"/>
            <w:noWrap/>
            <w:vAlign w:val="center"/>
            <w:hideMark/>
          </w:tcPr>
          <w:p w14:paraId="38C0E0F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A836BE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ECE4B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Усть-Сарапулка</w:t>
            </w:r>
          </w:p>
        </w:tc>
        <w:tc>
          <w:tcPr>
            <w:tcW w:w="2127" w:type="dxa"/>
            <w:tcBorders>
              <w:top w:val="nil"/>
              <w:left w:val="nil"/>
              <w:bottom w:val="single" w:sz="4" w:space="0" w:color="auto"/>
              <w:right w:val="single" w:sz="4" w:space="0" w:color="auto"/>
            </w:tcBorders>
            <w:shd w:val="clear" w:color="auto" w:fill="auto"/>
            <w:noWrap/>
            <w:vAlign w:val="bottom"/>
            <w:hideMark/>
          </w:tcPr>
          <w:p w14:paraId="4B3E4EF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084C32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ECA1AC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202</w:t>
            </w:r>
          </w:p>
        </w:tc>
        <w:tc>
          <w:tcPr>
            <w:tcW w:w="2659" w:type="dxa"/>
            <w:tcBorders>
              <w:top w:val="nil"/>
              <w:left w:val="nil"/>
              <w:bottom w:val="single" w:sz="4" w:space="0" w:color="auto"/>
              <w:right w:val="single" w:sz="4" w:space="0" w:color="auto"/>
            </w:tcBorders>
            <w:shd w:val="clear" w:color="auto" w:fill="auto"/>
            <w:noWrap/>
            <w:vAlign w:val="center"/>
            <w:hideMark/>
          </w:tcPr>
          <w:p w14:paraId="2A731B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CE8DB3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Шарканский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C2F72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Кипун</w:t>
            </w:r>
          </w:p>
        </w:tc>
        <w:tc>
          <w:tcPr>
            <w:tcW w:w="2127" w:type="dxa"/>
            <w:tcBorders>
              <w:top w:val="nil"/>
              <w:left w:val="nil"/>
              <w:bottom w:val="single" w:sz="4" w:space="0" w:color="auto"/>
              <w:right w:val="single" w:sz="4" w:space="0" w:color="auto"/>
            </w:tcBorders>
            <w:shd w:val="clear" w:color="auto" w:fill="auto"/>
            <w:noWrap/>
            <w:vAlign w:val="bottom"/>
            <w:hideMark/>
          </w:tcPr>
          <w:p w14:paraId="333919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1A9EFBF"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03E83C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203</w:t>
            </w:r>
          </w:p>
        </w:tc>
        <w:tc>
          <w:tcPr>
            <w:tcW w:w="2659" w:type="dxa"/>
            <w:tcBorders>
              <w:top w:val="nil"/>
              <w:left w:val="nil"/>
              <w:bottom w:val="single" w:sz="4" w:space="0" w:color="auto"/>
              <w:right w:val="single" w:sz="4" w:space="0" w:color="auto"/>
            </w:tcBorders>
            <w:shd w:val="clear" w:color="auto" w:fill="auto"/>
            <w:noWrap/>
            <w:vAlign w:val="center"/>
            <w:hideMark/>
          </w:tcPr>
          <w:p w14:paraId="2953663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F85AA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5EE55C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Нижний Армязь</w:t>
            </w:r>
          </w:p>
        </w:tc>
        <w:tc>
          <w:tcPr>
            <w:tcW w:w="2127" w:type="dxa"/>
            <w:tcBorders>
              <w:top w:val="nil"/>
              <w:left w:val="nil"/>
              <w:bottom w:val="single" w:sz="4" w:space="0" w:color="auto"/>
              <w:right w:val="single" w:sz="4" w:space="0" w:color="auto"/>
            </w:tcBorders>
            <w:shd w:val="clear" w:color="auto" w:fill="auto"/>
            <w:noWrap/>
            <w:vAlign w:val="bottom"/>
            <w:hideMark/>
          </w:tcPr>
          <w:p w14:paraId="635E3F2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BA7307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F5F42C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204</w:t>
            </w:r>
          </w:p>
        </w:tc>
        <w:tc>
          <w:tcPr>
            <w:tcW w:w="2659" w:type="dxa"/>
            <w:tcBorders>
              <w:top w:val="nil"/>
              <w:left w:val="nil"/>
              <w:bottom w:val="single" w:sz="4" w:space="0" w:color="auto"/>
              <w:right w:val="single" w:sz="4" w:space="0" w:color="auto"/>
            </w:tcBorders>
            <w:shd w:val="clear" w:color="auto" w:fill="auto"/>
            <w:noWrap/>
            <w:vAlign w:val="center"/>
            <w:hideMark/>
          </w:tcPr>
          <w:p w14:paraId="6491EF0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4D8C1A3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Балезинский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2D58F3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Пибаньшур</w:t>
            </w:r>
          </w:p>
        </w:tc>
        <w:tc>
          <w:tcPr>
            <w:tcW w:w="2127" w:type="dxa"/>
            <w:tcBorders>
              <w:top w:val="nil"/>
              <w:left w:val="nil"/>
              <w:bottom w:val="single" w:sz="4" w:space="0" w:color="auto"/>
              <w:right w:val="single" w:sz="4" w:space="0" w:color="auto"/>
            </w:tcBorders>
            <w:shd w:val="clear" w:color="auto" w:fill="auto"/>
            <w:noWrap/>
            <w:vAlign w:val="bottom"/>
            <w:hideMark/>
          </w:tcPr>
          <w:p w14:paraId="25E2DF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D6BFFC2"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7FC067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205</w:t>
            </w:r>
          </w:p>
        </w:tc>
        <w:tc>
          <w:tcPr>
            <w:tcW w:w="2659" w:type="dxa"/>
            <w:tcBorders>
              <w:top w:val="nil"/>
              <w:left w:val="nil"/>
              <w:bottom w:val="single" w:sz="4" w:space="0" w:color="auto"/>
              <w:right w:val="single" w:sz="4" w:space="0" w:color="auto"/>
            </w:tcBorders>
            <w:shd w:val="clear" w:color="auto" w:fill="auto"/>
            <w:noWrap/>
            <w:vAlign w:val="center"/>
            <w:hideMark/>
          </w:tcPr>
          <w:p w14:paraId="0A9037D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9BB8A6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AB8591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Шевырялово</w:t>
            </w:r>
          </w:p>
        </w:tc>
        <w:tc>
          <w:tcPr>
            <w:tcW w:w="2127" w:type="dxa"/>
            <w:tcBorders>
              <w:top w:val="nil"/>
              <w:left w:val="nil"/>
              <w:bottom w:val="single" w:sz="4" w:space="0" w:color="auto"/>
              <w:right w:val="single" w:sz="4" w:space="0" w:color="auto"/>
            </w:tcBorders>
            <w:shd w:val="clear" w:color="auto" w:fill="auto"/>
            <w:noWrap/>
            <w:vAlign w:val="bottom"/>
            <w:hideMark/>
          </w:tcPr>
          <w:p w14:paraId="5D3ECDD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D96D4B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33F8DF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206</w:t>
            </w:r>
          </w:p>
        </w:tc>
        <w:tc>
          <w:tcPr>
            <w:tcW w:w="2659" w:type="dxa"/>
            <w:tcBorders>
              <w:top w:val="nil"/>
              <w:left w:val="nil"/>
              <w:bottom w:val="single" w:sz="4" w:space="0" w:color="auto"/>
              <w:right w:val="single" w:sz="4" w:space="0" w:color="auto"/>
            </w:tcBorders>
            <w:shd w:val="clear" w:color="auto" w:fill="auto"/>
            <w:noWrap/>
            <w:vAlign w:val="center"/>
            <w:hideMark/>
          </w:tcPr>
          <w:p w14:paraId="78362A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1066E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EC7AC9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Ныша</w:t>
            </w:r>
          </w:p>
        </w:tc>
        <w:tc>
          <w:tcPr>
            <w:tcW w:w="2127" w:type="dxa"/>
            <w:tcBorders>
              <w:top w:val="nil"/>
              <w:left w:val="nil"/>
              <w:bottom w:val="single" w:sz="4" w:space="0" w:color="auto"/>
              <w:right w:val="single" w:sz="4" w:space="0" w:color="auto"/>
            </w:tcBorders>
            <w:shd w:val="clear" w:color="auto" w:fill="auto"/>
            <w:noWrap/>
            <w:vAlign w:val="bottom"/>
            <w:hideMark/>
          </w:tcPr>
          <w:p w14:paraId="4D35A20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99CAB9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E6B645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207</w:t>
            </w:r>
          </w:p>
        </w:tc>
        <w:tc>
          <w:tcPr>
            <w:tcW w:w="2659" w:type="dxa"/>
            <w:tcBorders>
              <w:top w:val="nil"/>
              <w:left w:val="nil"/>
              <w:bottom w:val="single" w:sz="4" w:space="0" w:color="auto"/>
              <w:right w:val="single" w:sz="4" w:space="0" w:color="auto"/>
            </w:tcBorders>
            <w:shd w:val="clear" w:color="auto" w:fill="auto"/>
            <w:noWrap/>
            <w:vAlign w:val="center"/>
            <w:hideMark/>
          </w:tcPr>
          <w:p w14:paraId="38F4709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48FF95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Алнашский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25C75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Железнодорожная станция Алнаши</w:t>
            </w:r>
          </w:p>
        </w:tc>
        <w:tc>
          <w:tcPr>
            <w:tcW w:w="2127" w:type="dxa"/>
            <w:tcBorders>
              <w:top w:val="nil"/>
              <w:left w:val="nil"/>
              <w:bottom w:val="single" w:sz="4" w:space="0" w:color="auto"/>
              <w:right w:val="single" w:sz="4" w:space="0" w:color="auto"/>
            </w:tcBorders>
            <w:shd w:val="clear" w:color="auto" w:fill="auto"/>
            <w:noWrap/>
            <w:vAlign w:val="bottom"/>
            <w:hideMark/>
          </w:tcPr>
          <w:p w14:paraId="6016E6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65D009A"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A701F98"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208</w:t>
            </w:r>
          </w:p>
        </w:tc>
        <w:tc>
          <w:tcPr>
            <w:tcW w:w="2659" w:type="dxa"/>
            <w:tcBorders>
              <w:top w:val="nil"/>
              <w:left w:val="nil"/>
              <w:bottom w:val="single" w:sz="4" w:space="0" w:color="auto"/>
              <w:right w:val="single" w:sz="4" w:space="0" w:color="auto"/>
            </w:tcBorders>
            <w:shd w:val="clear" w:color="auto" w:fill="auto"/>
            <w:noWrap/>
            <w:vAlign w:val="center"/>
            <w:hideMark/>
          </w:tcPr>
          <w:p w14:paraId="7A78CC3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073FCE4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Кезский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5D8266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Озон</w:t>
            </w:r>
          </w:p>
        </w:tc>
        <w:tc>
          <w:tcPr>
            <w:tcW w:w="2127" w:type="dxa"/>
            <w:tcBorders>
              <w:top w:val="nil"/>
              <w:left w:val="nil"/>
              <w:bottom w:val="single" w:sz="4" w:space="0" w:color="auto"/>
              <w:right w:val="single" w:sz="4" w:space="0" w:color="auto"/>
            </w:tcBorders>
            <w:shd w:val="clear" w:color="auto" w:fill="auto"/>
            <w:noWrap/>
            <w:vAlign w:val="bottom"/>
            <w:hideMark/>
          </w:tcPr>
          <w:p w14:paraId="4046C7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8D2820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8ECFEA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209</w:t>
            </w:r>
          </w:p>
        </w:tc>
        <w:tc>
          <w:tcPr>
            <w:tcW w:w="2659" w:type="dxa"/>
            <w:tcBorders>
              <w:top w:val="nil"/>
              <w:left w:val="nil"/>
              <w:bottom w:val="single" w:sz="4" w:space="0" w:color="auto"/>
              <w:right w:val="single" w:sz="4" w:space="0" w:color="auto"/>
            </w:tcBorders>
            <w:shd w:val="clear" w:color="auto" w:fill="auto"/>
            <w:noWrap/>
            <w:vAlign w:val="center"/>
            <w:hideMark/>
          </w:tcPr>
          <w:p w14:paraId="66F1CC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542B61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B50662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Золотарево</w:t>
            </w:r>
          </w:p>
        </w:tc>
        <w:tc>
          <w:tcPr>
            <w:tcW w:w="2127" w:type="dxa"/>
            <w:tcBorders>
              <w:top w:val="nil"/>
              <w:left w:val="nil"/>
              <w:bottom w:val="single" w:sz="4" w:space="0" w:color="auto"/>
              <w:right w:val="single" w:sz="4" w:space="0" w:color="auto"/>
            </w:tcBorders>
            <w:shd w:val="clear" w:color="auto" w:fill="auto"/>
            <w:noWrap/>
            <w:vAlign w:val="bottom"/>
            <w:hideMark/>
          </w:tcPr>
          <w:p w14:paraId="666B98D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B0144C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ED373A0"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210</w:t>
            </w:r>
          </w:p>
        </w:tc>
        <w:tc>
          <w:tcPr>
            <w:tcW w:w="2659" w:type="dxa"/>
            <w:tcBorders>
              <w:top w:val="nil"/>
              <w:left w:val="nil"/>
              <w:bottom w:val="single" w:sz="4" w:space="0" w:color="auto"/>
              <w:right w:val="single" w:sz="4" w:space="0" w:color="auto"/>
            </w:tcBorders>
            <w:shd w:val="clear" w:color="auto" w:fill="auto"/>
            <w:noWrap/>
            <w:vAlign w:val="center"/>
            <w:hideMark/>
          </w:tcPr>
          <w:p w14:paraId="2107B19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F34E05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A8F7E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Чистостем</w:t>
            </w:r>
          </w:p>
        </w:tc>
        <w:tc>
          <w:tcPr>
            <w:tcW w:w="2127" w:type="dxa"/>
            <w:tcBorders>
              <w:top w:val="nil"/>
              <w:left w:val="nil"/>
              <w:bottom w:val="single" w:sz="4" w:space="0" w:color="auto"/>
              <w:right w:val="single" w:sz="4" w:space="0" w:color="auto"/>
            </w:tcBorders>
            <w:shd w:val="clear" w:color="auto" w:fill="auto"/>
            <w:noWrap/>
            <w:vAlign w:val="bottom"/>
            <w:hideMark/>
          </w:tcPr>
          <w:p w14:paraId="1DFFD7A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6675EF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AB8BD6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211</w:t>
            </w:r>
          </w:p>
        </w:tc>
        <w:tc>
          <w:tcPr>
            <w:tcW w:w="2659" w:type="dxa"/>
            <w:tcBorders>
              <w:top w:val="nil"/>
              <w:left w:val="nil"/>
              <w:bottom w:val="single" w:sz="4" w:space="0" w:color="auto"/>
              <w:right w:val="single" w:sz="4" w:space="0" w:color="auto"/>
            </w:tcBorders>
            <w:shd w:val="clear" w:color="auto" w:fill="auto"/>
            <w:noWrap/>
            <w:vAlign w:val="center"/>
            <w:hideMark/>
          </w:tcPr>
          <w:p w14:paraId="1C4789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F601B8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50C989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Трактор</w:t>
            </w:r>
          </w:p>
        </w:tc>
        <w:tc>
          <w:tcPr>
            <w:tcW w:w="2127" w:type="dxa"/>
            <w:tcBorders>
              <w:top w:val="nil"/>
              <w:left w:val="nil"/>
              <w:bottom w:val="single" w:sz="4" w:space="0" w:color="auto"/>
              <w:right w:val="single" w:sz="4" w:space="0" w:color="auto"/>
            </w:tcBorders>
            <w:shd w:val="clear" w:color="auto" w:fill="auto"/>
            <w:noWrap/>
            <w:vAlign w:val="bottom"/>
            <w:hideMark/>
          </w:tcPr>
          <w:p w14:paraId="6F4648E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F25A9F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6B2372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212</w:t>
            </w:r>
          </w:p>
        </w:tc>
        <w:tc>
          <w:tcPr>
            <w:tcW w:w="2659" w:type="dxa"/>
            <w:tcBorders>
              <w:top w:val="nil"/>
              <w:left w:val="nil"/>
              <w:bottom w:val="single" w:sz="4" w:space="0" w:color="auto"/>
              <w:right w:val="single" w:sz="4" w:space="0" w:color="auto"/>
            </w:tcBorders>
            <w:shd w:val="clear" w:color="auto" w:fill="auto"/>
            <w:noWrap/>
            <w:vAlign w:val="center"/>
            <w:hideMark/>
          </w:tcPr>
          <w:p w14:paraId="2DFB2A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79D9EB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Якшур-Бодьинский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4DEFE1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Чур</w:t>
            </w:r>
          </w:p>
        </w:tc>
        <w:tc>
          <w:tcPr>
            <w:tcW w:w="2127" w:type="dxa"/>
            <w:tcBorders>
              <w:top w:val="nil"/>
              <w:left w:val="nil"/>
              <w:bottom w:val="single" w:sz="4" w:space="0" w:color="auto"/>
              <w:right w:val="single" w:sz="4" w:space="0" w:color="auto"/>
            </w:tcBorders>
            <w:shd w:val="clear" w:color="auto" w:fill="auto"/>
            <w:noWrap/>
            <w:vAlign w:val="bottom"/>
            <w:hideMark/>
          </w:tcPr>
          <w:p w14:paraId="49C5AA5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19E3A96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2F6766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213</w:t>
            </w:r>
          </w:p>
        </w:tc>
        <w:tc>
          <w:tcPr>
            <w:tcW w:w="2659" w:type="dxa"/>
            <w:tcBorders>
              <w:top w:val="nil"/>
              <w:left w:val="nil"/>
              <w:bottom w:val="single" w:sz="4" w:space="0" w:color="auto"/>
              <w:right w:val="single" w:sz="4" w:space="0" w:color="auto"/>
            </w:tcBorders>
            <w:shd w:val="clear" w:color="auto" w:fill="auto"/>
            <w:noWrap/>
            <w:vAlign w:val="center"/>
            <w:hideMark/>
          </w:tcPr>
          <w:p w14:paraId="6429D33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398D7D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Увинский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99D64C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Кизварь</w:t>
            </w:r>
          </w:p>
        </w:tc>
        <w:tc>
          <w:tcPr>
            <w:tcW w:w="2127" w:type="dxa"/>
            <w:tcBorders>
              <w:top w:val="nil"/>
              <w:left w:val="nil"/>
              <w:bottom w:val="single" w:sz="4" w:space="0" w:color="auto"/>
              <w:right w:val="single" w:sz="4" w:space="0" w:color="auto"/>
            </w:tcBorders>
            <w:shd w:val="clear" w:color="auto" w:fill="auto"/>
            <w:noWrap/>
            <w:vAlign w:val="bottom"/>
            <w:hideMark/>
          </w:tcPr>
          <w:p w14:paraId="762F913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D177DD0"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DE7938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214</w:t>
            </w:r>
          </w:p>
        </w:tc>
        <w:tc>
          <w:tcPr>
            <w:tcW w:w="2659" w:type="dxa"/>
            <w:tcBorders>
              <w:top w:val="nil"/>
              <w:left w:val="nil"/>
              <w:bottom w:val="single" w:sz="4" w:space="0" w:color="auto"/>
              <w:right w:val="single" w:sz="4" w:space="0" w:color="auto"/>
            </w:tcBorders>
            <w:shd w:val="clear" w:color="auto" w:fill="auto"/>
            <w:noWrap/>
            <w:vAlign w:val="center"/>
            <w:hideMark/>
          </w:tcPr>
          <w:p w14:paraId="4813DFE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D81D22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Сюмсинский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866DF5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Пижил</w:t>
            </w:r>
          </w:p>
        </w:tc>
        <w:tc>
          <w:tcPr>
            <w:tcW w:w="2127" w:type="dxa"/>
            <w:tcBorders>
              <w:top w:val="nil"/>
              <w:left w:val="nil"/>
              <w:bottom w:val="single" w:sz="4" w:space="0" w:color="auto"/>
              <w:right w:val="single" w:sz="4" w:space="0" w:color="auto"/>
            </w:tcBorders>
            <w:shd w:val="clear" w:color="auto" w:fill="auto"/>
            <w:noWrap/>
            <w:vAlign w:val="bottom"/>
            <w:hideMark/>
          </w:tcPr>
          <w:p w14:paraId="5D9375B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ACE9F1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942855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215</w:t>
            </w:r>
          </w:p>
        </w:tc>
        <w:tc>
          <w:tcPr>
            <w:tcW w:w="2659" w:type="dxa"/>
            <w:tcBorders>
              <w:top w:val="nil"/>
              <w:left w:val="nil"/>
              <w:bottom w:val="single" w:sz="4" w:space="0" w:color="auto"/>
              <w:right w:val="single" w:sz="4" w:space="0" w:color="auto"/>
            </w:tcBorders>
            <w:shd w:val="clear" w:color="auto" w:fill="auto"/>
            <w:noWrap/>
            <w:vAlign w:val="center"/>
            <w:hideMark/>
          </w:tcPr>
          <w:p w14:paraId="5801CF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885B92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Шарканский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D1D238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Петуньки</w:t>
            </w:r>
          </w:p>
        </w:tc>
        <w:tc>
          <w:tcPr>
            <w:tcW w:w="2127" w:type="dxa"/>
            <w:tcBorders>
              <w:top w:val="nil"/>
              <w:left w:val="nil"/>
              <w:bottom w:val="single" w:sz="4" w:space="0" w:color="auto"/>
              <w:right w:val="single" w:sz="4" w:space="0" w:color="auto"/>
            </w:tcBorders>
            <w:shd w:val="clear" w:color="auto" w:fill="auto"/>
            <w:noWrap/>
            <w:vAlign w:val="bottom"/>
            <w:hideMark/>
          </w:tcPr>
          <w:p w14:paraId="01E9A0E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FFE9F4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3BA727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216</w:t>
            </w:r>
          </w:p>
        </w:tc>
        <w:tc>
          <w:tcPr>
            <w:tcW w:w="2659" w:type="dxa"/>
            <w:tcBorders>
              <w:top w:val="nil"/>
              <w:left w:val="nil"/>
              <w:bottom w:val="single" w:sz="4" w:space="0" w:color="auto"/>
              <w:right w:val="single" w:sz="4" w:space="0" w:color="auto"/>
            </w:tcBorders>
            <w:shd w:val="clear" w:color="auto" w:fill="auto"/>
            <w:noWrap/>
            <w:vAlign w:val="center"/>
            <w:hideMark/>
          </w:tcPr>
          <w:p w14:paraId="02C68E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657CE6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1971A9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Солдырь</w:t>
            </w:r>
          </w:p>
        </w:tc>
        <w:tc>
          <w:tcPr>
            <w:tcW w:w="2127" w:type="dxa"/>
            <w:tcBorders>
              <w:top w:val="nil"/>
              <w:left w:val="nil"/>
              <w:bottom w:val="single" w:sz="4" w:space="0" w:color="auto"/>
              <w:right w:val="single" w:sz="4" w:space="0" w:color="auto"/>
            </w:tcBorders>
            <w:shd w:val="clear" w:color="auto" w:fill="auto"/>
            <w:noWrap/>
            <w:vAlign w:val="bottom"/>
            <w:hideMark/>
          </w:tcPr>
          <w:p w14:paraId="5CE31DE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8AD323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6312C6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217</w:t>
            </w:r>
          </w:p>
        </w:tc>
        <w:tc>
          <w:tcPr>
            <w:tcW w:w="2659" w:type="dxa"/>
            <w:tcBorders>
              <w:top w:val="nil"/>
              <w:left w:val="nil"/>
              <w:bottom w:val="single" w:sz="4" w:space="0" w:color="auto"/>
              <w:right w:val="single" w:sz="4" w:space="0" w:color="auto"/>
            </w:tcBorders>
            <w:shd w:val="clear" w:color="auto" w:fill="auto"/>
            <w:noWrap/>
            <w:vAlign w:val="center"/>
            <w:hideMark/>
          </w:tcPr>
          <w:p w14:paraId="17813B7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3D2379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Сарапульский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2AB78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Елькино</w:t>
            </w:r>
          </w:p>
        </w:tc>
        <w:tc>
          <w:tcPr>
            <w:tcW w:w="2127" w:type="dxa"/>
            <w:tcBorders>
              <w:top w:val="nil"/>
              <w:left w:val="nil"/>
              <w:bottom w:val="single" w:sz="4" w:space="0" w:color="auto"/>
              <w:right w:val="single" w:sz="4" w:space="0" w:color="auto"/>
            </w:tcBorders>
            <w:shd w:val="clear" w:color="auto" w:fill="auto"/>
            <w:noWrap/>
            <w:vAlign w:val="bottom"/>
            <w:hideMark/>
          </w:tcPr>
          <w:p w14:paraId="47281B5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34FCD1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76D4E5D"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218</w:t>
            </w:r>
          </w:p>
        </w:tc>
        <w:tc>
          <w:tcPr>
            <w:tcW w:w="2659" w:type="dxa"/>
            <w:tcBorders>
              <w:top w:val="nil"/>
              <w:left w:val="nil"/>
              <w:bottom w:val="single" w:sz="4" w:space="0" w:color="auto"/>
              <w:right w:val="single" w:sz="4" w:space="0" w:color="auto"/>
            </w:tcBorders>
            <w:shd w:val="clear" w:color="auto" w:fill="auto"/>
            <w:noWrap/>
            <w:vAlign w:val="center"/>
            <w:hideMark/>
          </w:tcPr>
          <w:p w14:paraId="1764177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5E4BCE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Якшур-Бодьинский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32F6B6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Старые Зятцы</w:t>
            </w:r>
          </w:p>
        </w:tc>
        <w:tc>
          <w:tcPr>
            <w:tcW w:w="2127" w:type="dxa"/>
            <w:tcBorders>
              <w:top w:val="nil"/>
              <w:left w:val="nil"/>
              <w:bottom w:val="single" w:sz="4" w:space="0" w:color="auto"/>
              <w:right w:val="single" w:sz="4" w:space="0" w:color="auto"/>
            </w:tcBorders>
            <w:shd w:val="clear" w:color="auto" w:fill="auto"/>
            <w:noWrap/>
            <w:vAlign w:val="bottom"/>
            <w:hideMark/>
          </w:tcPr>
          <w:p w14:paraId="2D38B3A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B7D152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77C3F54"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219</w:t>
            </w:r>
          </w:p>
        </w:tc>
        <w:tc>
          <w:tcPr>
            <w:tcW w:w="2659" w:type="dxa"/>
            <w:tcBorders>
              <w:top w:val="nil"/>
              <w:left w:val="nil"/>
              <w:bottom w:val="single" w:sz="4" w:space="0" w:color="auto"/>
              <w:right w:val="single" w:sz="4" w:space="0" w:color="auto"/>
            </w:tcBorders>
            <w:shd w:val="clear" w:color="auto" w:fill="auto"/>
            <w:noWrap/>
            <w:vAlign w:val="center"/>
            <w:hideMark/>
          </w:tcPr>
          <w:p w14:paraId="54964E1C"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53F64C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Камбарский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C0A39F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Михайловка</w:t>
            </w:r>
          </w:p>
        </w:tc>
        <w:tc>
          <w:tcPr>
            <w:tcW w:w="2127" w:type="dxa"/>
            <w:tcBorders>
              <w:top w:val="nil"/>
              <w:left w:val="nil"/>
              <w:bottom w:val="single" w:sz="4" w:space="0" w:color="auto"/>
              <w:right w:val="single" w:sz="4" w:space="0" w:color="auto"/>
            </w:tcBorders>
            <w:shd w:val="clear" w:color="auto" w:fill="auto"/>
            <w:noWrap/>
            <w:vAlign w:val="bottom"/>
            <w:hideMark/>
          </w:tcPr>
          <w:p w14:paraId="7F5F062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16FA00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8A1A8E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220</w:t>
            </w:r>
          </w:p>
        </w:tc>
        <w:tc>
          <w:tcPr>
            <w:tcW w:w="2659" w:type="dxa"/>
            <w:tcBorders>
              <w:top w:val="nil"/>
              <w:left w:val="nil"/>
              <w:bottom w:val="single" w:sz="4" w:space="0" w:color="auto"/>
              <w:right w:val="single" w:sz="4" w:space="0" w:color="auto"/>
            </w:tcBorders>
            <w:shd w:val="clear" w:color="auto" w:fill="auto"/>
            <w:noWrap/>
            <w:vAlign w:val="center"/>
            <w:hideMark/>
          </w:tcPr>
          <w:p w14:paraId="3CD8714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67E1A04"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EB8DCE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Кожиль</w:t>
            </w:r>
          </w:p>
        </w:tc>
        <w:tc>
          <w:tcPr>
            <w:tcW w:w="2127" w:type="dxa"/>
            <w:tcBorders>
              <w:top w:val="nil"/>
              <w:left w:val="nil"/>
              <w:bottom w:val="single" w:sz="4" w:space="0" w:color="auto"/>
              <w:right w:val="single" w:sz="4" w:space="0" w:color="auto"/>
            </w:tcBorders>
            <w:shd w:val="clear" w:color="auto" w:fill="auto"/>
            <w:noWrap/>
            <w:vAlign w:val="bottom"/>
            <w:hideMark/>
          </w:tcPr>
          <w:p w14:paraId="54FF4E6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053B971C"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25A375C"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221</w:t>
            </w:r>
          </w:p>
        </w:tc>
        <w:tc>
          <w:tcPr>
            <w:tcW w:w="2659" w:type="dxa"/>
            <w:tcBorders>
              <w:top w:val="nil"/>
              <w:left w:val="nil"/>
              <w:bottom w:val="single" w:sz="4" w:space="0" w:color="auto"/>
              <w:right w:val="single" w:sz="4" w:space="0" w:color="auto"/>
            </w:tcBorders>
            <w:shd w:val="clear" w:color="auto" w:fill="auto"/>
            <w:noWrap/>
            <w:vAlign w:val="center"/>
            <w:hideMark/>
          </w:tcPr>
          <w:p w14:paraId="2A0A749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E2809E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1114B4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Шабердино</w:t>
            </w:r>
          </w:p>
        </w:tc>
        <w:tc>
          <w:tcPr>
            <w:tcW w:w="2127" w:type="dxa"/>
            <w:tcBorders>
              <w:top w:val="nil"/>
              <w:left w:val="nil"/>
              <w:bottom w:val="single" w:sz="4" w:space="0" w:color="auto"/>
              <w:right w:val="single" w:sz="4" w:space="0" w:color="auto"/>
            </w:tcBorders>
            <w:shd w:val="clear" w:color="auto" w:fill="auto"/>
            <w:noWrap/>
            <w:vAlign w:val="bottom"/>
            <w:hideMark/>
          </w:tcPr>
          <w:p w14:paraId="5F817A3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338A2AD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A20C6F1"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222</w:t>
            </w:r>
          </w:p>
        </w:tc>
        <w:tc>
          <w:tcPr>
            <w:tcW w:w="2659" w:type="dxa"/>
            <w:tcBorders>
              <w:top w:val="nil"/>
              <w:left w:val="nil"/>
              <w:bottom w:val="single" w:sz="4" w:space="0" w:color="auto"/>
              <w:right w:val="single" w:sz="4" w:space="0" w:color="auto"/>
            </w:tcBorders>
            <w:shd w:val="clear" w:color="auto" w:fill="auto"/>
            <w:noWrap/>
            <w:vAlign w:val="center"/>
            <w:hideMark/>
          </w:tcPr>
          <w:p w14:paraId="367CE71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70BB1C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Киясовский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52EFFE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Мушак</w:t>
            </w:r>
          </w:p>
        </w:tc>
        <w:tc>
          <w:tcPr>
            <w:tcW w:w="2127" w:type="dxa"/>
            <w:tcBorders>
              <w:top w:val="nil"/>
              <w:left w:val="nil"/>
              <w:bottom w:val="single" w:sz="4" w:space="0" w:color="auto"/>
              <w:right w:val="single" w:sz="4" w:space="0" w:color="auto"/>
            </w:tcBorders>
            <w:shd w:val="clear" w:color="auto" w:fill="auto"/>
            <w:noWrap/>
            <w:vAlign w:val="bottom"/>
            <w:hideMark/>
          </w:tcPr>
          <w:p w14:paraId="071B0B3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78984BFE"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699C56E"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223</w:t>
            </w:r>
          </w:p>
        </w:tc>
        <w:tc>
          <w:tcPr>
            <w:tcW w:w="2659" w:type="dxa"/>
            <w:tcBorders>
              <w:top w:val="nil"/>
              <w:left w:val="nil"/>
              <w:bottom w:val="single" w:sz="4" w:space="0" w:color="auto"/>
              <w:right w:val="single" w:sz="4" w:space="0" w:color="auto"/>
            </w:tcBorders>
            <w:shd w:val="clear" w:color="auto" w:fill="auto"/>
            <w:noWrap/>
            <w:vAlign w:val="center"/>
            <w:hideMark/>
          </w:tcPr>
          <w:p w14:paraId="6437F2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516163D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Завьяловский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20400DA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Италмас</w:t>
            </w:r>
          </w:p>
        </w:tc>
        <w:tc>
          <w:tcPr>
            <w:tcW w:w="2127" w:type="dxa"/>
            <w:tcBorders>
              <w:top w:val="nil"/>
              <w:left w:val="nil"/>
              <w:bottom w:val="single" w:sz="4" w:space="0" w:color="auto"/>
              <w:right w:val="single" w:sz="4" w:space="0" w:color="auto"/>
            </w:tcBorders>
            <w:shd w:val="clear" w:color="auto" w:fill="auto"/>
            <w:noWrap/>
            <w:vAlign w:val="bottom"/>
            <w:hideMark/>
          </w:tcPr>
          <w:p w14:paraId="5459157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D7BF941"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5A8351B"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224</w:t>
            </w:r>
          </w:p>
        </w:tc>
        <w:tc>
          <w:tcPr>
            <w:tcW w:w="2659" w:type="dxa"/>
            <w:tcBorders>
              <w:top w:val="nil"/>
              <w:left w:val="nil"/>
              <w:bottom w:val="single" w:sz="4" w:space="0" w:color="auto"/>
              <w:right w:val="single" w:sz="4" w:space="0" w:color="auto"/>
            </w:tcBorders>
            <w:shd w:val="clear" w:color="auto" w:fill="auto"/>
            <w:noWrap/>
            <w:vAlign w:val="center"/>
            <w:hideMark/>
          </w:tcPr>
          <w:p w14:paraId="2109FA9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16DF4C0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Малопургинский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0F743B81"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Миндерево</w:t>
            </w:r>
          </w:p>
        </w:tc>
        <w:tc>
          <w:tcPr>
            <w:tcW w:w="2127" w:type="dxa"/>
            <w:tcBorders>
              <w:top w:val="nil"/>
              <w:left w:val="nil"/>
              <w:bottom w:val="single" w:sz="4" w:space="0" w:color="auto"/>
              <w:right w:val="single" w:sz="4" w:space="0" w:color="auto"/>
            </w:tcBorders>
            <w:shd w:val="clear" w:color="auto" w:fill="auto"/>
            <w:noWrap/>
            <w:vAlign w:val="bottom"/>
            <w:hideMark/>
          </w:tcPr>
          <w:p w14:paraId="791B759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67828A3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815F7C7"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225</w:t>
            </w:r>
          </w:p>
        </w:tc>
        <w:tc>
          <w:tcPr>
            <w:tcW w:w="2659" w:type="dxa"/>
            <w:tcBorders>
              <w:top w:val="nil"/>
              <w:left w:val="nil"/>
              <w:bottom w:val="single" w:sz="4" w:space="0" w:color="auto"/>
              <w:right w:val="single" w:sz="4" w:space="0" w:color="auto"/>
            </w:tcBorders>
            <w:shd w:val="clear" w:color="auto" w:fill="auto"/>
            <w:noWrap/>
            <w:vAlign w:val="center"/>
            <w:hideMark/>
          </w:tcPr>
          <w:p w14:paraId="4DCF338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20F7CE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5DABA1E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Зюино</w:t>
            </w:r>
          </w:p>
        </w:tc>
        <w:tc>
          <w:tcPr>
            <w:tcW w:w="2127" w:type="dxa"/>
            <w:tcBorders>
              <w:top w:val="nil"/>
              <w:left w:val="nil"/>
              <w:bottom w:val="single" w:sz="4" w:space="0" w:color="auto"/>
              <w:right w:val="single" w:sz="4" w:space="0" w:color="auto"/>
            </w:tcBorders>
            <w:shd w:val="clear" w:color="auto" w:fill="auto"/>
            <w:noWrap/>
            <w:vAlign w:val="bottom"/>
            <w:hideMark/>
          </w:tcPr>
          <w:p w14:paraId="1C6EF39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E97508D"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5FD54F2"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226</w:t>
            </w:r>
          </w:p>
        </w:tc>
        <w:tc>
          <w:tcPr>
            <w:tcW w:w="2659" w:type="dxa"/>
            <w:tcBorders>
              <w:top w:val="nil"/>
              <w:left w:val="nil"/>
              <w:bottom w:val="single" w:sz="4" w:space="0" w:color="auto"/>
              <w:right w:val="single" w:sz="4" w:space="0" w:color="auto"/>
            </w:tcBorders>
            <w:shd w:val="clear" w:color="auto" w:fill="auto"/>
            <w:noWrap/>
            <w:vAlign w:val="center"/>
            <w:hideMark/>
          </w:tcPr>
          <w:p w14:paraId="32B0902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A96B92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Глазовский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434AD61A"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Сергеевка</w:t>
            </w:r>
          </w:p>
        </w:tc>
        <w:tc>
          <w:tcPr>
            <w:tcW w:w="2127" w:type="dxa"/>
            <w:tcBorders>
              <w:top w:val="nil"/>
              <w:left w:val="nil"/>
              <w:bottom w:val="single" w:sz="4" w:space="0" w:color="auto"/>
              <w:right w:val="single" w:sz="4" w:space="0" w:color="auto"/>
            </w:tcBorders>
            <w:shd w:val="clear" w:color="auto" w:fill="auto"/>
            <w:noWrap/>
            <w:vAlign w:val="bottom"/>
            <w:hideMark/>
          </w:tcPr>
          <w:p w14:paraId="29048CB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4AF42BD9"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DFA05AA"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227</w:t>
            </w:r>
          </w:p>
        </w:tc>
        <w:tc>
          <w:tcPr>
            <w:tcW w:w="2659" w:type="dxa"/>
            <w:tcBorders>
              <w:top w:val="nil"/>
              <w:left w:val="nil"/>
              <w:bottom w:val="single" w:sz="4" w:space="0" w:color="auto"/>
              <w:right w:val="single" w:sz="4" w:space="0" w:color="auto"/>
            </w:tcBorders>
            <w:shd w:val="clear" w:color="auto" w:fill="auto"/>
            <w:noWrap/>
            <w:vAlign w:val="center"/>
            <w:hideMark/>
          </w:tcPr>
          <w:p w14:paraId="7BB83FCB"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66744475"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Кезский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157324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Кузьма</w:t>
            </w:r>
          </w:p>
        </w:tc>
        <w:tc>
          <w:tcPr>
            <w:tcW w:w="2127" w:type="dxa"/>
            <w:tcBorders>
              <w:top w:val="nil"/>
              <w:left w:val="nil"/>
              <w:bottom w:val="single" w:sz="4" w:space="0" w:color="auto"/>
              <w:right w:val="single" w:sz="4" w:space="0" w:color="auto"/>
            </w:tcBorders>
            <w:shd w:val="clear" w:color="auto" w:fill="auto"/>
            <w:noWrap/>
            <w:vAlign w:val="bottom"/>
            <w:hideMark/>
          </w:tcPr>
          <w:p w14:paraId="7D3DE7D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C4FE984"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44310B5"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228</w:t>
            </w:r>
          </w:p>
        </w:tc>
        <w:tc>
          <w:tcPr>
            <w:tcW w:w="2659" w:type="dxa"/>
            <w:tcBorders>
              <w:top w:val="nil"/>
              <w:left w:val="nil"/>
              <w:bottom w:val="single" w:sz="4" w:space="0" w:color="auto"/>
              <w:right w:val="single" w:sz="4" w:space="0" w:color="auto"/>
            </w:tcBorders>
            <w:shd w:val="clear" w:color="auto" w:fill="auto"/>
            <w:noWrap/>
            <w:vAlign w:val="center"/>
            <w:hideMark/>
          </w:tcPr>
          <w:p w14:paraId="6BE4A04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CE6C526"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Кезский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7C262389"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Чекшур</w:t>
            </w:r>
          </w:p>
        </w:tc>
        <w:tc>
          <w:tcPr>
            <w:tcW w:w="2127" w:type="dxa"/>
            <w:tcBorders>
              <w:top w:val="nil"/>
              <w:left w:val="nil"/>
              <w:bottom w:val="single" w:sz="4" w:space="0" w:color="auto"/>
              <w:right w:val="single" w:sz="4" w:space="0" w:color="auto"/>
            </w:tcBorders>
            <w:shd w:val="clear" w:color="auto" w:fill="auto"/>
            <w:noWrap/>
            <w:vAlign w:val="bottom"/>
            <w:hideMark/>
          </w:tcPr>
          <w:p w14:paraId="5E2E2BB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521715E7"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0BE4539"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229</w:t>
            </w:r>
          </w:p>
        </w:tc>
        <w:tc>
          <w:tcPr>
            <w:tcW w:w="2659" w:type="dxa"/>
            <w:tcBorders>
              <w:top w:val="nil"/>
              <w:left w:val="nil"/>
              <w:bottom w:val="single" w:sz="4" w:space="0" w:color="auto"/>
              <w:right w:val="single" w:sz="4" w:space="0" w:color="auto"/>
            </w:tcBorders>
            <w:shd w:val="clear" w:color="auto" w:fill="auto"/>
            <w:noWrap/>
            <w:vAlign w:val="center"/>
            <w:hideMark/>
          </w:tcPr>
          <w:p w14:paraId="6E724E22"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22C518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Ярский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6941A14E"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Юр</w:t>
            </w:r>
          </w:p>
        </w:tc>
        <w:tc>
          <w:tcPr>
            <w:tcW w:w="2127" w:type="dxa"/>
            <w:tcBorders>
              <w:top w:val="nil"/>
              <w:left w:val="nil"/>
              <w:bottom w:val="single" w:sz="4" w:space="0" w:color="auto"/>
              <w:right w:val="single" w:sz="4" w:space="0" w:color="auto"/>
            </w:tcBorders>
            <w:shd w:val="clear" w:color="auto" w:fill="auto"/>
            <w:noWrap/>
            <w:vAlign w:val="bottom"/>
            <w:hideMark/>
          </w:tcPr>
          <w:p w14:paraId="15D61CAF"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r w:rsidR="008F6BD7" w:rsidRPr="008F6BD7" w14:paraId="22C88408" w14:textId="77777777" w:rsidTr="008F6BD7">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AB01ED3" w14:textId="77777777" w:rsidR="008F6BD7" w:rsidRPr="008F6BD7" w:rsidRDefault="008F6BD7" w:rsidP="008F6BD7">
            <w:pPr>
              <w:spacing w:after="0" w:line="240" w:lineRule="auto"/>
              <w:jc w:val="right"/>
              <w:rPr>
                <w:rFonts w:ascii="Calibri" w:eastAsia="Times New Roman" w:hAnsi="Calibri" w:cs="Calibri"/>
                <w:sz w:val="22"/>
              </w:rPr>
            </w:pPr>
            <w:r w:rsidRPr="008F6BD7">
              <w:rPr>
                <w:rFonts w:ascii="Calibri" w:eastAsia="Times New Roman" w:hAnsi="Calibri" w:cs="Calibri"/>
                <w:sz w:val="22"/>
              </w:rPr>
              <w:t>230</w:t>
            </w:r>
          </w:p>
        </w:tc>
        <w:tc>
          <w:tcPr>
            <w:tcW w:w="2659" w:type="dxa"/>
            <w:tcBorders>
              <w:top w:val="nil"/>
              <w:left w:val="nil"/>
              <w:bottom w:val="single" w:sz="4" w:space="0" w:color="auto"/>
              <w:right w:val="single" w:sz="4" w:space="0" w:color="auto"/>
            </w:tcBorders>
            <w:shd w:val="clear" w:color="auto" w:fill="auto"/>
            <w:noWrap/>
            <w:vAlign w:val="center"/>
            <w:hideMark/>
          </w:tcPr>
          <w:p w14:paraId="319B71AD"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Удмуртская Республика</w:t>
            </w:r>
          </w:p>
        </w:tc>
        <w:tc>
          <w:tcPr>
            <w:tcW w:w="2160" w:type="dxa"/>
            <w:tcBorders>
              <w:top w:val="nil"/>
              <w:left w:val="nil"/>
              <w:bottom w:val="single" w:sz="4" w:space="0" w:color="auto"/>
              <w:right w:val="single" w:sz="4" w:space="0" w:color="auto"/>
            </w:tcBorders>
            <w:shd w:val="clear" w:color="auto" w:fill="auto"/>
            <w:noWrap/>
            <w:vAlign w:val="center"/>
            <w:hideMark/>
          </w:tcPr>
          <w:p w14:paraId="3364B857"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Можгинский район</w:t>
            </w:r>
          </w:p>
        </w:tc>
        <w:tc>
          <w:tcPr>
            <w:tcW w:w="2268" w:type="dxa"/>
            <w:tcBorders>
              <w:top w:val="nil"/>
              <w:left w:val="nil"/>
              <w:bottom w:val="single" w:sz="4" w:space="0" w:color="auto"/>
              <w:right w:val="single" w:sz="4" w:space="0" w:color="auto"/>
            </w:tcBorders>
            <w:shd w:val="clear" w:color="auto" w:fill="auto"/>
            <w:noWrap/>
            <w:vAlign w:val="center"/>
            <w:hideMark/>
          </w:tcPr>
          <w:p w14:paraId="3A00A7D0"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Керамик</w:t>
            </w:r>
          </w:p>
        </w:tc>
        <w:tc>
          <w:tcPr>
            <w:tcW w:w="2127" w:type="dxa"/>
            <w:tcBorders>
              <w:top w:val="nil"/>
              <w:left w:val="nil"/>
              <w:bottom w:val="single" w:sz="4" w:space="0" w:color="auto"/>
              <w:right w:val="single" w:sz="4" w:space="0" w:color="auto"/>
            </w:tcBorders>
            <w:shd w:val="clear" w:color="auto" w:fill="auto"/>
            <w:noWrap/>
            <w:vAlign w:val="bottom"/>
            <w:hideMark/>
          </w:tcPr>
          <w:p w14:paraId="4632B7F8" w14:textId="77777777" w:rsidR="008F6BD7" w:rsidRPr="008F6BD7" w:rsidRDefault="008F6BD7" w:rsidP="008F6BD7">
            <w:pPr>
              <w:spacing w:after="0" w:line="240" w:lineRule="auto"/>
              <w:rPr>
                <w:rFonts w:ascii="Calibri" w:eastAsia="Times New Roman" w:hAnsi="Calibri" w:cs="Calibri"/>
                <w:sz w:val="22"/>
              </w:rPr>
            </w:pPr>
            <w:r w:rsidRPr="008F6BD7">
              <w:rPr>
                <w:rFonts w:ascii="Calibri" w:eastAsia="Times New Roman" w:hAnsi="Calibri" w:cs="Calibri"/>
                <w:sz w:val="22"/>
              </w:rPr>
              <w:t> </w:t>
            </w:r>
          </w:p>
        </w:tc>
      </w:tr>
    </w:tbl>
    <w:p w14:paraId="53FB928F" w14:textId="77777777" w:rsidR="008F6BD7" w:rsidRDefault="008F6BD7" w:rsidP="008F6BD7">
      <w:pPr>
        <w:spacing w:after="0" w:line="240" w:lineRule="auto"/>
        <w:contextualSpacing/>
        <w:jc w:val="center"/>
        <w:rPr>
          <w:rFonts w:ascii="Tahoma" w:hAnsi="Tahoma" w:cs="Tahoma"/>
          <w:szCs w:val="20"/>
        </w:rPr>
      </w:pPr>
    </w:p>
    <w:p w14:paraId="7FD29F96" w14:textId="77777777" w:rsidR="008F6BD7" w:rsidRDefault="008F6BD7" w:rsidP="0063115D">
      <w:pPr>
        <w:spacing w:after="0" w:line="240" w:lineRule="auto"/>
        <w:contextualSpacing/>
        <w:jc w:val="right"/>
        <w:rPr>
          <w:rFonts w:ascii="Tahoma" w:hAnsi="Tahoma" w:cs="Tahoma"/>
          <w:szCs w:val="20"/>
        </w:rPr>
      </w:pPr>
    </w:p>
    <w:p w14:paraId="7F7028B7" w14:textId="77777777" w:rsidR="008F6BD7" w:rsidRDefault="008F6BD7" w:rsidP="0063115D">
      <w:pPr>
        <w:spacing w:after="0" w:line="240" w:lineRule="auto"/>
        <w:contextualSpacing/>
        <w:jc w:val="right"/>
        <w:rPr>
          <w:rFonts w:ascii="Tahoma" w:hAnsi="Tahoma" w:cs="Tahoma"/>
          <w:szCs w:val="20"/>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8F6BD7" w:rsidRPr="004B5AB3" w14:paraId="3D0EC2D8" w14:textId="77777777" w:rsidTr="007C1B24">
        <w:tc>
          <w:tcPr>
            <w:tcW w:w="4448" w:type="dxa"/>
          </w:tcPr>
          <w:p w14:paraId="0F64EF2C" w14:textId="77777777" w:rsidR="008F6BD7" w:rsidRPr="004B5AB3" w:rsidRDefault="008F6BD7" w:rsidP="007C1B24">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14:paraId="2E383324" w14:textId="77777777" w:rsidR="008F6BD7" w:rsidRPr="004B5AB3" w:rsidRDefault="008F6BD7" w:rsidP="007C1B24">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8F6BD7" w:rsidRPr="004B5AB3" w14:paraId="7E373CD5" w14:textId="77777777" w:rsidTr="007C1B24">
        <w:tc>
          <w:tcPr>
            <w:tcW w:w="4448" w:type="dxa"/>
          </w:tcPr>
          <w:p w14:paraId="7A55BF58" w14:textId="77777777" w:rsidR="008F6BD7" w:rsidRPr="004B5AB3" w:rsidRDefault="008F6BD7" w:rsidP="007C1B24">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2019187757" w:edGrp="everyone" w:colFirst="0" w:colLast="0"/>
            <w:permStart w:id="204690621" w:edGrp="everyone" w:colFirst="1" w:colLast="1"/>
            <w:r w:rsidRPr="004B5AB3">
              <w:rPr>
                <w:rFonts w:ascii="Tahoma" w:eastAsia="Times New Roman" w:hAnsi="Tahoma" w:cs="Tahoma"/>
                <w:b/>
                <w:spacing w:val="-3"/>
                <w:szCs w:val="20"/>
              </w:rPr>
              <w:t>__________ «_____________________»</w:t>
            </w:r>
          </w:p>
          <w:p w14:paraId="469A7BDE" w14:textId="77777777" w:rsidR="008F6BD7" w:rsidRDefault="008F6BD7" w:rsidP="007C1B24">
            <w:pPr>
              <w:widowControl w:val="0"/>
              <w:shd w:val="clear" w:color="auto" w:fill="FFFFFF"/>
              <w:spacing w:after="0" w:line="240" w:lineRule="auto"/>
              <w:jc w:val="center"/>
              <w:rPr>
                <w:rFonts w:ascii="Tahoma" w:eastAsia="Times New Roman" w:hAnsi="Tahoma" w:cs="Tahoma"/>
                <w:b/>
                <w:szCs w:val="20"/>
              </w:rPr>
            </w:pPr>
          </w:p>
          <w:p w14:paraId="2F8ED8E1" w14:textId="77777777" w:rsidR="008F6BD7" w:rsidRDefault="008F6BD7" w:rsidP="007C1B24">
            <w:pPr>
              <w:widowControl w:val="0"/>
              <w:shd w:val="clear" w:color="auto" w:fill="FFFFFF"/>
              <w:spacing w:after="0" w:line="240" w:lineRule="auto"/>
              <w:jc w:val="center"/>
              <w:rPr>
                <w:rFonts w:ascii="Tahoma" w:eastAsia="Times New Roman" w:hAnsi="Tahoma" w:cs="Tahoma"/>
                <w:b/>
                <w:szCs w:val="20"/>
              </w:rPr>
            </w:pPr>
          </w:p>
          <w:p w14:paraId="1622F26D" w14:textId="77777777" w:rsidR="008F6BD7" w:rsidRPr="004B5AB3" w:rsidRDefault="008F6BD7" w:rsidP="007C1B24">
            <w:pPr>
              <w:widowControl w:val="0"/>
              <w:shd w:val="clear" w:color="auto" w:fill="FFFFFF"/>
              <w:spacing w:after="0" w:line="240" w:lineRule="auto"/>
              <w:jc w:val="center"/>
              <w:rPr>
                <w:rFonts w:ascii="Tahoma" w:eastAsia="Times New Roman" w:hAnsi="Tahoma" w:cs="Tahoma"/>
                <w:b/>
                <w:szCs w:val="20"/>
              </w:rPr>
            </w:pPr>
          </w:p>
        </w:tc>
        <w:tc>
          <w:tcPr>
            <w:tcW w:w="5299" w:type="dxa"/>
          </w:tcPr>
          <w:p w14:paraId="55BB0C66" w14:textId="77777777" w:rsidR="008F6BD7" w:rsidRPr="004B5AB3" w:rsidRDefault="008F6BD7" w:rsidP="007C1B24">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Pr>
                <w:rFonts w:ascii="Tahoma" w:eastAsia="Times New Roman" w:hAnsi="Tahoma" w:cs="Tahoma"/>
                <w:b/>
                <w:spacing w:val="-3"/>
                <w:szCs w:val="20"/>
              </w:rPr>
              <w:t>Энергосбы</w:t>
            </w:r>
            <w:r w:rsidRPr="004B5AB3">
              <w:rPr>
                <w:rFonts w:ascii="Tahoma" w:eastAsia="Times New Roman" w:hAnsi="Tahoma" w:cs="Tahoma"/>
                <w:b/>
                <w:spacing w:val="-3"/>
                <w:szCs w:val="20"/>
              </w:rPr>
              <w:t>Т Плюс»</w:t>
            </w:r>
          </w:p>
          <w:p w14:paraId="03D785DE" w14:textId="77777777" w:rsidR="008F6BD7" w:rsidRPr="004B5AB3" w:rsidRDefault="008F6BD7" w:rsidP="007C1B24">
            <w:pPr>
              <w:widowControl w:val="0"/>
              <w:shd w:val="clear" w:color="auto" w:fill="FFFFFF"/>
              <w:spacing w:after="0" w:line="240" w:lineRule="auto"/>
              <w:jc w:val="center"/>
              <w:rPr>
                <w:rFonts w:ascii="Tahoma" w:eastAsia="Times New Roman" w:hAnsi="Tahoma" w:cs="Tahoma"/>
                <w:b/>
                <w:szCs w:val="20"/>
              </w:rPr>
            </w:pPr>
          </w:p>
        </w:tc>
      </w:tr>
      <w:tr w:rsidR="008F6BD7" w:rsidRPr="004B5AB3" w14:paraId="6ECBCB74" w14:textId="77777777" w:rsidTr="007C1B24">
        <w:tc>
          <w:tcPr>
            <w:tcW w:w="4448" w:type="dxa"/>
          </w:tcPr>
          <w:p w14:paraId="2825B782" w14:textId="77777777" w:rsidR="008F6BD7" w:rsidRPr="004B5AB3" w:rsidRDefault="008F6BD7" w:rsidP="007C1B24">
            <w:pPr>
              <w:widowControl w:val="0"/>
              <w:shd w:val="clear" w:color="auto" w:fill="FFFFFF"/>
              <w:spacing w:after="0" w:line="240" w:lineRule="auto"/>
              <w:ind w:right="-108"/>
              <w:jc w:val="both"/>
              <w:rPr>
                <w:rFonts w:ascii="Tahoma" w:eastAsia="Times New Roman" w:hAnsi="Tahoma" w:cs="Tahoma"/>
                <w:spacing w:val="-3"/>
                <w:szCs w:val="20"/>
                <w:lang w:val="en-US"/>
              </w:rPr>
            </w:pPr>
            <w:permStart w:id="1786855877" w:edGrp="everyone" w:colFirst="0" w:colLast="0"/>
            <w:permStart w:id="1067198484" w:edGrp="everyone" w:colFirst="1" w:colLast="1"/>
            <w:permEnd w:id="2019187757"/>
            <w:permEnd w:id="204690621"/>
            <w:r w:rsidRPr="004B5AB3">
              <w:rPr>
                <w:rFonts w:ascii="Tahoma" w:eastAsia="Times New Roman" w:hAnsi="Tahoma" w:cs="Tahoma"/>
                <w:spacing w:val="-3"/>
                <w:szCs w:val="20"/>
                <w:lang w:val="en-US"/>
              </w:rPr>
              <w:t xml:space="preserve">______________________/_________________/ </w:t>
            </w:r>
          </w:p>
          <w:p w14:paraId="49FDC114" w14:textId="77777777" w:rsidR="008F6BD7" w:rsidRPr="004B5AB3" w:rsidRDefault="008F6BD7" w:rsidP="007C1B24">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14:paraId="26E507B7" w14:textId="77777777" w:rsidR="008F6BD7" w:rsidRPr="004B5AB3" w:rsidRDefault="008F6BD7" w:rsidP="007C1B24">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14:paraId="3B65BD17" w14:textId="77777777" w:rsidR="008F6BD7" w:rsidRPr="004B5AB3" w:rsidRDefault="008F6BD7" w:rsidP="007C1B24">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14:paraId="4913EB61" w14:textId="77777777" w:rsidR="008F6BD7" w:rsidRPr="004B5AB3" w:rsidRDefault="008F6BD7" w:rsidP="007C1B24">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14:paraId="1C39C1C8" w14:textId="77777777" w:rsidR="008F6BD7" w:rsidRPr="004B5AB3" w:rsidRDefault="008F6BD7" w:rsidP="007C1B24">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permEnd w:id="1786855877"/>
      <w:permEnd w:id="1067198484"/>
    </w:tbl>
    <w:p w14:paraId="2516B3BA" w14:textId="77777777" w:rsidR="008F6BD7" w:rsidRDefault="008F6BD7" w:rsidP="0063115D">
      <w:pPr>
        <w:spacing w:after="0" w:line="240" w:lineRule="auto"/>
        <w:contextualSpacing/>
        <w:jc w:val="right"/>
        <w:rPr>
          <w:rFonts w:ascii="Tahoma" w:hAnsi="Tahoma" w:cs="Tahoma"/>
          <w:szCs w:val="20"/>
        </w:rPr>
      </w:pPr>
    </w:p>
    <w:p w14:paraId="64A5377E" w14:textId="77777777" w:rsidR="008F6BD7" w:rsidRDefault="008F6BD7" w:rsidP="0063115D">
      <w:pPr>
        <w:spacing w:after="0" w:line="240" w:lineRule="auto"/>
        <w:contextualSpacing/>
        <w:jc w:val="right"/>
        <w:rPr>
          <w:rFonts w:ascii="Tahoma" w:hAnsi="Tahoma" w:cs="Tahoma"/>
          <w:szCs w:val="20"/>
        </w:rPr>
      </w:pPr>
    </w:p>
    <w:p w14:paraId="3CBA72EE" w14:textId="77777777" w:rsidR="008F6BD7" w:rsidRDefault="008F6BD7" w:rsidP="0063115D">
      <w:pPr>
        <w:spacing w:after="0" w:line="240" w:lineRule="auto"/>
        <w:contextualSpacing/>
        <w:jc w:val="right"/>
        <w:rPr>
          <w:rFonts w:ascii="Tahoma" w:hAnsi="Tahoma" w:cs="Tahoma"/>
          <w:szCs w:val="20"/>
        </w:rPr>
      </w:pPr>
    </w:p>
    <w:p w14:paraId="00454405" w14:textId="77777777" w:rsidR="008F6BD7" w:rsidRDefault="008F6BD7" w:rsidP="0063115D">
      <w:pPr>
        <w:spacing w:after="0" w:line="240" w:lineRule="auto"/>
        <w:contextualSpacing/>
        <w:jc w:val="right"/>
        <w:rPr>
          <w:rFonts w:ascii="Tahoma" w:hAnsi="Tahoma" w:cs="Tahoma"/>
          <w:szCs w:val="20"/>
        </w:rPr>
      </w:pPr>
    </w:p>
    <w:p w14:paraId="0BC1A4C7" w14:textId="77777777" w:rsidR="008F6BD7" w:rsidRDefault="008F6BD7" w:rsidP="0063115D">
      <w:pPr>
        <w:spacing w:after="0" w:line="240" w:lineRule="auto"/>
        <w:contextualSpacing/>
        <w:jc w:val="right"/>
        <w:rPr>
          <w:rFonts w:ascii="Tahoma" w:hAnsi="Tahoma" w:cs="Tahoma"/>
          <w:szCs w:val="20"/>
        </w:rPr>
      </w:pPr>
    </w:p>
    <w:p w14:paraId="7A15FC66" w14:textId="2389914A" w:rsidR="0063115D" w:rsidRDefault="0063115D" w:rsidP="0063115D">
      <w:pPr>
        <w:spacing w:after="0" w:line="240" w:lineRule="auto"/>
        <w:contextualSpacing/>
        <w:jc w:val="right"/>
        <w:rPr>
          <w:rFonts w:ascii="Tahoma" w:hAnsi="Tahoma" w:cs="Tahoma"/>
          <w:szCs w:val="20"/>
        </w:rPr>
      </w:pPr>
      <w:r>
        <w:rPr>
          <w:rFonts w:ascii="Tahoma" w:hAnsi="Tahoma" w:cs="Tahoma"/>
          <w:szCs w:val="20"/>
        </w:rPr>
        <w:lastRenderedPageBreak/>
        <w:t xml:space="preserve">Приложение №2 </w:t>
      </w:r>
    </w:p>
    <w:p w14:paraId="3880BD35" w14:textId="77777777" w:rsidR="0063115D" w:rsidRDefault="0063115D" w:rsidP="0063115D">
      <w:pPr>
        <w:spacing w:after="0" w:line="240" w:lineRule="auto"/>
        <w:contextualSpacing/>
        <w:jc w:val="right"/>
        <w:rPr>
          <w:rFonts w:ascii="Tahoma" w:hAnsi="Tahoma" w:cs="Tahoma"/>
          <w:szCs w:val="20"/>
        </w:rPr>
      </w:pPr>
      <w:r>
        <w:rPr>
          <w:rFonts w:ascii="Tahoma" w:hAnsi="Tahoma" w:cs="Tahoma"/>
          <w:szCs w:val="20"/>
        </w:rPr>
        <w:t>К Договору № ______________</w:t>
      </w:r>
    </w:p>
    <w:p w14:paraId="3DE76050" w14:textId="77777777" w:rsidR="0063115D" w:rsidRDefault="0063115D" w:rsidP="0063115D">
      <w:pPr>
        <w:spacing w:after="0" w:line="240" w:lineRule="auto"/>
        <w:contextualSpacing/>
        <w:jc w:val="right"/>
        <w:rPr>
          <w:rFonts w:ascii="Tahoma" w:hAnsi="Tahoma" w:cs="Tahoma"/>
          <w:szCs w:val="20"/>
        </w:rPr>
      </w:pPr>
      <w:r>
        <w:rPr>
          <w:rFonts w:ascii="Tahoma" w:hAnsi="Tahoma" w:cs="Tahoma"/>
          <w:szCs w:val="20"/>
        </w:rPr>
        <w:t>От «___»________________2024г.</w:t>
      </w:r>
    </w:p>
    <w:p w14:paraId="7066B088" w14:textId="77777777" w:rsidR="00706284" w:rsidRDefault="00706284" w:rsidP="00706284">
      <w:pPr>
        <w:spacing w:before="48" w:after="210" w:line="525" w:lineRule="atLeast"/>
        <w:jc w:val="right"/>
        <w:outlineLvl w:val="0"/>
      </w:pPr>
    </w:p>
    <w:p w14:paraId="2E8F3895" w14:textId="77777777" w:rsidR="0063115D" w:rsidRPr="0063115D" w:rsidRDefault="0063115D" w:rsidP="0063115D">
      <w:pPr>
        <w:spacing w:before="48" w:after="210" w:line="525" w:lineRule="atLeast"/>
        <w:jc w:val="center"/>
        <w:outlineLvl w:val="0"/>
        <w:rPr>
          <w:rFonts w:ascii="Tahoma" w:hAnsi="Tahoma" w:cs="Tahoma"/>
          <w:b/>
          <w:szCs w:val="20"/>
        </w:rPr>
      </w:pPr>
      <w:r w:rsidRPr="0063115D">
        <w:rPr>
          <w:rFonts w:ascii="Tahoma" w:hAnsi="Tahoma" w:cs="Tahoma"/>
          <w:b/>
          <w:szCs w:val="20"/>
        </w:rPr>
        <w:t>Тарифы на оказываемые Услуги</w:t>
      </w:r>
    </w:p>
    <w:tbl>
      <w:tblPr>
        <w:tblW w:w="10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4828"/>
        <w:gridCol w:w="1595"/>
        <w:gridCol w:w="1591"/>
        <w:gridCol w:w="1417"/>
      </w:tblGrid>
      <w:tr w:rsidR="00E12038" w:rsidRPr="004F633A" w14:paraId="57B8D7CB" w14:textId="77777777" w:rsidTr="00655290">
        <w:trPr>
          <w:trHeight w:val="630"/>
          <w:jc w:val="center"/>
        </w:trPr>
        <w:tc>
          <w:tcPr>
            <w:tcW w:w="837" w:type="dxa"/>
            <w:shd w:val="clear" w:color="auto" w:fill="auto"/>
            <w:vAlign w:val="center"/>
            <w:hideMark/>
          </w:tcPr>
          <w:p w14:paraId="3D34E2A7" w14:textId="77777777" w:rsidR="00E12038" w:rsidRPr="004F633A" w:rsidRDefault="00E12038" w:rsidP="00655290">
            <w:pPr>
              <w:spacing w:after="0" w:line="240" w:lineRule="auto"/>
              <w:jc w:val="right"/>
              <w:rPr>
                <w:rFonts w:ascii="Tahoma" w:eastAsia="Times New Roman" w:hAnsi="Tahoma" w:cs="Tahoma"/>
                <w:b/>
                <w:bCs/>
                <w:szCs w:val="20"/>
              </w:rPr>
            </w:pPr>
            <w:r w:rsidRPr="004F633A">
              <w:rPr>
                <w:rFonts w:ascii="Tahoma" w:eastAsia="Times New Roman" w:hAnsi="Tahoma" w:cs="Tahoma"/>
                <w:b/>
                <w:bCs/>
                <w:szCs w:val="20"/>
              </w:rPr>
              <w:t>№п/п</w:t>
            </w:r>
          </w:p>
        </w:tc>
        <w:tc>
          <w:tcPr>
            <w:tcW w:w="4828" w:type="dxa"/>
            <w:shd w:val="clear" w:color="auto" w:fill="auto"/>
            <w:vAlign w:val="center"/>
            <w:hideMark/>
          </w:tcPr>
          <w:p w14:paraId="30E7FC88" w14:textId="77777777" w:rsidR="00E12038" w:rsidRPr="004F633A" w:rsidRDefault="00E12038" w:rsidP="00655290">
            <w:pPr>
              <w:spacing w:after="0" w:line="240" w:lineRule="auto"/>
              <w:jc w:val="center"/>
              <w:rPr>
                <w:rFonts w:ascii="Tahoma" w:eastAsia="Times New Roman" w:hAnsi="Tahoma" w:cs="Tahoma"/>
                <w:b/>
                <w:bCs/>
                <w:szCs w:val="20"/>
              </w:rPr>
            </w:pPr>
            <w:r w:rsidRPr="004F633A">
              <w:rPr>
                <w:rFonts w:ascii="Tahoma" w:eastAsia="Times New Roman" w:hAnsi="Tahoma" w:cs="Tahoma"/>
                <w:b/>
                <w:bCs/>
                <w:szCs w:val="20"/>
              </w:rPr>
              <w:t>Тариф</w:t>
            </w:r>
          </w:p>
        </w:tc>
        <w:tc>
          <w:tcPr>
            <w:tcW w:w="1595" w:type="dxa"/>
            <w:shd w:val="clear" w:color="auto" w:fill="auto"/>
            <w:vAlign w:val="center"/>
            <w:hideMark/>
          </w:tcPr>
          <w:p w14:paraId="4ECFBB68" w14:textId="77777777" w:rsidR="00E12038" w:rsidRPr="004F633A" w:rsidRDefault="00E12038" w:rsidP="00655290">
            <w:pPr>
              <w:spacing w:after="0" w:line="240" w:lineRule="auto"/>
              <w:jc w:val="center"/>
              <w:rPr>
                <w:rFonts w:ascii="Tahoma" w:eastAsia="Times New Roman" w:hAnsi="Tahoma" w:cs="Tahoma"/>
                <w:b/>
                <w:bCs/>
                <w:szCs w:val="20"/>
              </w:rPr>
            </w:pPr>
            <w:r w:rsidRPr="004F633A">
              <w:rPr>
                <w:rFonts w:ascii="Tahoma" w:eastAsia="Times New Roman" w:hAnsi="Tahoma" w:cs="Tahoma"/>
                <w:b/>
                <w:bCs/>
                <w:szCs w:val="20"/>
              </w:rPr>
              <w:t>Ед.изм</w:t>
            </w:r>
          </w:p>
        </w:tc>
        <w:tc>
          <w:tcPr>
            <w:tcW w:w="1591" w:type="dxa"/>
            <w:shd w:val="clear" w:color="auto" w:fill="auto"/>
            <w:vAlign w:val="center"/>
            <w:hideMark/>
          </w:tcPr>
          <w:p w14:paraId="125561FF" w14:textId="77777777" w:rsidR="00E12038" w:rsidRPr="004F633A" w:rsidRDefault="00E12038" w:rsidP="00655290">
            <w:pPr>
              <w:spacing w:after="0" w:line="240" w:lineRule="auto"/>
              <w:jc w:val="center"/>
              <w:rPr>
                <w:rFonts w:ascii="Tahoma" w:eastAsia="Times New Roman" w:hAnsi="Tahoma" w:cs="Tahoma"/>
                <w:b/>
                <w:bCs/>
                <w:szCs w:val="20"/>
              </w:rPr>
            </w:pPr>
            <w:r w:rsidRPr="004F633A">
              <w:rPr>
                <w:rFonts w:ascii="Tahoma" w:eastAsia="Times New Roman" w:hAnsi="Tahoma" w:cs="Tahoma"/>
                <w:b/>
                <w:bCs/>
                <w:szCs w:val="20"/>
              </w:rPr>
              <w:t>Стоимость в рублях без НДС</w:t>
            </w:r>
          </w:p>
        </w:tc>
        <w:tc>
          <w:tcPr>
            <w:tcW w:w="1417" w:type="dxa"/>
            <w:shd w:val="clear" w:color="auto" w:fill="auto"/>
            <w:noWrap/>
            <w:vAlign w:val="center"/>
            <w:hideMark/>
          </w:tcPr>
          <w:p w14:paraId="709D259C" w14:textId="77777777" w:rsidR="00E12038" w:rsidRPr="004F633A" w:rsidRDefault="00E12038" w:rsidP="00655290">
            <w:pPr>
              <w:spacing w:after="0" w:line="240" w:lineRule="auto"/>
              <w:jc w:val="center"/>
              <w:rPr>
                <w:rFonts w:ascii="Tahoma" w:eastAsia="Times New Roman" w:hAnsi="Tahoma" w:cs="Tahoma"/>
                <w:szCs w:val="20"/>
              </w:rPr>
            </w:pPr>
            <w:r w:rsidRPr="004F633A">
              <w:rPr>
                <w:rFonts w:ascii="Tahoma" w:eastAsia="Times New Roman" w:hAnsi="Tahoma" w:cs="Tahoma"/>
                <w:b/>
                <w:bCs/>
                <w:szCs w:val="20"/>
              </w:rPr>
              <w:t>Стоимость в рублях с НДС</w:t>
            </w:r>
          </w:p>
        </w:tc>
      </w:tr>
      <w:tr w:rsidR="00E12038" w:rsidRPr="004F633A" w14:paraId="7CF95922" w14:textId="77777777" w:rsidTr="00655290">
        <w:trPr>
          <w:trHeight w:val="630"/>
          <w:jc w:val="center"/>
        </w:trPr>
        <w:tc>
          <w:tcPr>
            <w:tcW w:w="837" w:type="dxa"/>
            <w:shd w:val="clear" w:color="auto" w:fill="auto"/>
            <w:vAlign w:val="center"/>
          </w:tcPr>
          <w:p w14:paraId="693B65FA" w14:textId="77777777" w:rsidR="00E12038" w:rsidRPr="004F633A" w:rsidRDefault="00E12038" w:rsidP="00655290">
            <w:pPr>
              <w:spacing w:after="0" w:line="240" w:lineRule="auto"/>
              <w:jc w:val="right"/>
              <w:rPr>
                <w:rFonts w:ascii="Tahoma" w:hAnsi="Tahoma" w:cs="Tahoma"/>
                <w:szCs w:val="20"/>
              </w:rPr>
            </w:pPr>
            <w:r>
              <w:rPr>
                <w:rFonts w:ascii="Tahoma" w:hAnsi="Tahoma" w:cs="Tahoma"/>
                <w:szCs w:val="20"/>
              </w:rPr>
              <w:t>1</w:t>
            </w:r>
            <w:r w:rsidRPr="004F633A">
              <w:rPr>
                <w:rFonts w:ascii="Tahoma" w:hAnsi="Tahoma" w:cs="Tahoma"/>
                <w:szCs w:val="20"/>
              </w:rPr>
              <w:t>.</w:t>
            </w:r>
          </w:p>
        </w:tc>
        <w:tc>
          <w:tcPr>
            <w:tcW w:w="4828" w:type="dxa"/>
            <w:shd w:val="clear" w:color="auto" w:fill="auto"/>
            <w:vAlign w:val="center"/>
          </w:tcPr>
          <w:p w14:paraId="26C422DB" w14:textId="77777777" w:rsidR="00E12038" w:rsidRPr="002773BD" w:rsidRDefault="00E12038" w:rsidP="00655290">
            <w:pPr>
              <w:spacing w:after="0" w:line="240" w:lineRule="auto"/>
              <w:rPr>
                <w:rFonts w:ascii="Tahoma" w:eastAsia="Times New Roman" w:hAnsi="Tahoma" w:cs="Tahoma"/>
                <w:szCs w:val="20"/>
              </w:rPr>
            </w:pPr>
            <w:r>
              <w:rPr>
                <w:rFonts w:ascii="Tahoma" w:eastAsia="Times New Roman" w:hAnsi="Tahoma" w:cs="Tahoma"/>
                <w:szCs w:val="20"/>
              </w:rPr>
              <w:t xml:space="preserve">Термостойкая </w:t>
            </w:r>
            <w:r>
              <w:rPr>
                <w:rFonts w:ascii="Tahoma" w:eastAsia="Times New Roman" w:hAnsi="Tahoma" w:cs="Tahoma"/>
                <w:szCs w:val="20"/>
                <w:lang w:val="en-US"/>
              </w:rPr>
              <w:t>SIM-</w:t>
            </w:r>
            <w:r>
              <w:rPr>
                <w:rFonts w:ascii="Tahoma" w:eastAsia="Times New Roman" w:hAnsi="Tahoma" w:cs="Tahoma"/>
                <w:szCs w:val="20"/>
              </w:rPr>
              <w:t>карта</w:t>
            </w:r>
          </w:p>
        </w:tc>
        <w:tc>
          <w:tcPr>
            <w:tcW w:w="1595" w:type="dxa"/>
            <w:shd w:val="clear" w:color="auto" w:fill="auto"/>
            <w:vAlign w:val="center"/>
          </w:tcPr>
          <w:p w14:paraId="4D79E8C6" w14:textId="2A214CCE" w:rsidR="00E12038" w:rsidRPr="004F633A" w:rsidRDefault="00E12038" w:rsidP="00655290">
            <w:pPr>
              <w:spacing w:after="0" w:line="240" w:lineRule="auto"/>
              <w:rPr>
                <w:rFonts w:ascii="Tahoma" w:hAnsi="Tahoma" w:cs="Tahoma"/>
                <w:szCs w:val="20"/>
              </w:rPr>
            </w:pPr>
            <w:r>
              <w:rPr>
                <w:rFonts w:ascii="Tahoma" w:hAnsi="Tahoma" w:cs="Tahoma"/>
                <w:szCs w:val="20"/>
              </w:rPr>
              <w:t>шт.</w:t>
            </w:r>
          </w:p>
        </w:tc>
        <w:tc>
          <w:tcPr>
            <w:tcW w:w="1591" w:type="dxa"/>
            <w:shd w:val="clear" w:color="auto" w:fill="auto"/>
            <w:noWrap/>
            <w:vAlign w:val="center"/>
          </w:tcPr>
          <w:p w14:paraId="58E3DD21" w14:textId="77777777" w:rsidR="00E12038" w:rsidRPr="004F633A" w:rsidRDefault="00E12038" w:rsidP="00655290">
            <w:pPr>
              <w:spacing w:after="0" w:line="240" w:lineRule="auto"/>
              <w:jc w:val="center"/>
              <w:rPr>
                <w:rFonts w:ascii="Tahoma" w:eastAsia="Times New Roman" w:hAnsi="Tahoma" w:cs="Tahoma"/>
                <w:b/>
                <w:bCs/>
                <w:szCs w:val="20"/>
              </w:rPr>
            </w:pPr>
          </w:p>
        </w:tc>
        <w:tc>
          <w:tcPr>
            <w:tcW w:w="1417" w:type="dxa"/>
            <w:shd w:val="clear" w:color="auto" w:fill="auto"/>
            <w:noWrap/>
            <w:vAlign w:val="center"/>
          </w:tcPr>
          <w:p w14:paraId="38A715BA" w14:textId="77777777" w:rsidR="00E12038" w:rsidRPr="004F633A" w:rsidRDefault="00E12038" w:rsidP="00655290">
            <w:pPr>
              <w:spacing w:after="0" w:line="240" w:lineRule="auto"/>
              <w:jc w:val="center"/>
              <w:rPr>
                <w:rFonts w:ascii="Tahoma" w:eastAsia="Times New Roman" w:hAnsi="Tahoma" w:cs="Tahoma"/>
                <w:b/>
                <w:bCs/>
                <w:szCs w:val="20"/>
              </w:rPr>
            </w:pPr>
          </w:p>
        </w:tc>
      </w:tr>
      <w:tr w:rsidR="00E12038" w:rsidRPr="004F633A" w14:paraId="786F413D" w14:textId="77777777" w:rsidTr="00655290">
        <w:trPr>
          <w:trHeight w:val="630"/>
          <w:jc w:val="center"/>
        </w:trPr>
        <w:tc>
          <w:tcPr>
            <w:tcW w:w="837" w:type="dxa"/>
            <w:shd w:val="clear" w:color="auto" w:fill="auto"/>
            <w:vAlign w:val="center"/>
          </w:tcPr>
          <w:p w14:paraId="04DD6205" w14:textId="77777777" w:rsidR="00E12038" w:rsidRPr="004F633A" w:rsidRDefault="00E12038" w:rsidP="00655290">
            <w:pPr>
              <w:spacing w:after="0" w:line="240" w:lineRule="auto"/>
              <w:jc w:val="right"/>
              <w:rPr>
                <w:rFonts w:ascii="Tahoma" w:eastAsia="Times New Roman" w:hAnsi="Tahoma" w:cs="Tahoma"/>
                <w:b/>
                <w:bCs/>
                <w:szCs w:val="20"/>
              </w:rPr>
            </w:pPr>
            <w:r>
              <w:rPr>
                <w:rFonts w:ascii="Tahoma" w:hAnsi="Tahoma" w:cs="Tahoma"/>
                <w:szCs w:val="20"/>
              </w:rPr>
              <w:t>2</w:t>
            </w:r>
            <w:r w:rsidRPr="004F633A">
              <w:rPr>
                <w:rFonts w:ascii="Tahoma" w:hAnsi="Tahoma" w:cs="Tahoma"/>
                <w:szCs w:val="20"/>
              </w:rPr>
              <w:t>.</w:t>
            </w:r>
          </w:p>
        </w:tc>
        <w:tc>
          <w:tcPr>
            <w:tcW w:w="4828" w:type="dxa"/>
            <w:shd w:val="clear" w:color="auto" w:fill="auto"/>
            <w:hideMark/>
          </w:tcPr>
          <w:p w14:paraId="3C060640" w14:textId="77777777" w:rsidR="00E12038" w:rsidRPr="000D32AD" w:rsidRDefault="00E12038" w:rsidP="00655290">
            <w:pPr>
              <w:spacing w:after="0" w:line="240" w:lineRule="auto"/>
              <w:rPr>
                <w:rFonts w:ascii="Tahoma" w:eastAsia="Times New Roman" w:hAnsi="Tahoma" w:cs="Tahoma"/>
                <w:szCs w:val="20"/>
              </w:rPr>
            </w:pPr>
            <w:r w:rsidRPr="000D32AD">
              <w:rPr>
                <w:rFonts w:ascii="Tahoma" w:eastAsia="Times New Roman" w:hAnsi="Tahoma" w:cs="Tahoma"/>
                <w:szCs w:val="20"/>
              </w:rPr>
              <w:t>Абонентская плата по тарифу M2M ISU 10</w:t>
            </w:r>
          </w:p>
        </w:tc>
        <w:tc>
          <w:tcPr>
            <w:tcW w:w="1595" w:type="dxa"/>
            <w:shd w:val="clear" w:color="auto" w:fill="auto"/>
            <w:vAlign w:val="center"/>
            <w:hideMark/>
          </w:tcPr>
          <w:p w14:paraId="4E2A9413" w14:textId="3C0858E1" w:rsidR="00E12038" w:rsidRPr="004F633A" w:rsidRDefault="00E12038" w:rsidP="00655290">
            <w:pPr>
              <w:spacing w:after="0" w:line="240" w:lineRule="auto"/>
              <w:rPr>
                <w:rFonts w:ascii="Tahoma" w:eastAsia="Times New Roman" w:hAnsi="Tahoma" w:cs="Tahoma"/>
                <w:szCs w:val="20"/>
              </w:rPr>
            </w:pPr>
            <w:r w:rsidRPr="004F633A">
              <w:rPr>
                <w:rFonts w:ascii="Tahoma" w:hAnsi="Tahoma" w:cs="Tahoma"/>
                <w:szCs w:val="20"/>
              </w:rPr>
              <w:t>мес.</w:t>
            </w:r>
          </w:p>
        </w:tc>
        <w:tc>
          <w:tcPr>
            <w:tcW w:w="1591" w:type="dxa"/>
            <w:shd w:val="clear" w:color="auto" w:fill="auto"/>
            <w:noWrap/>
            <w:vAlign w:val="center"/>
          </w:tcPr>
          <w:p w14:paraId="527F7A0A" w14:textId="77777777" w:rsidR="00E12038" w:rsidRPr="004F633A" w:rsidRDefault="00E12038" w:rsidP="00655290">
            <w:pPr>
              <w:spacing w:after="0" w:line="240" w:lineRule="auto"/>
              <w:jc w:val="center"/>
              <w:rPr>
                <w:rFonts w:ascii="Tahoma" w:eastAsia="Times New Roman" w:hAnsi="Tahoma" w:cs="Tahoma"/>
                <w:b/>
                <w:bCs/>
                <w:szCs w:val="20"/>
              </w:rPr>
            </w:pPr>
          </w:p>
        </w:tc>
        <w:tc>
          <w:tcPr>
            <w:tcW w:w="1417" w:type="dxa"/>
            <w:shd w:val="clear" w:color="auto" w:fill="auto"/>
            <w:noWrap/>
            <w:vAlign w:val="center"/>
          </w:tcPr>
          <w:p w14:paraId="7F79A300" w14:textId="77777777" w:rsidR="00E12038" w:rsidRPr="004F633A" w:rsidRDefault="00E12038" w:rsidP="00655290">
            <w:pPr>
              <w:spacing w:after="0" w:line="240" w:lineRule="auto"/>
              <w:jc w:val="center"/>
              <w:rPr>
                <w:rFonts w:ascii="Tahoma" w:eastAsia="Times New Roman" w:hAnsi="Tahoma" w:cs="Tahoma"/>
                <w:b/>
                <w:bCs/>
                <w:szCs w:val="20"/>
              </w:rPr>
            </w:pPr>
          </w:p>
        </w:tc>
      </w:tr>
      <w:tr w:rsidR="00E12038" w:rsidRPr="004F633A" w14:paraId="25715B73" w14:textId="77777777" w:rsidTr="00655290">
        <w:trPr>
          <w:trHeight w:val="630"/>
          <w:jc w:val="center"/>
        </w:trPr>
        <w:tc>
          <w:tcPr>
            <w:tcW w:w="837" w:type="dxa"/>
            <w:shd w:val="clear" w:color="auto" w:fill="auto"/>
            <w:vAlign w:val="center"/>
          </w:tcPr>
          <w:p w14:paraId="5F26C64E" w14:textId="77777777" w:rsidR="00E12038" w:rsidRPr="004F633A" w:rsidRDefault="00E12038" w:rsidP="00655290">
            <w:pPr>
              <w:spacing w:after="0" w:line="240" w:lineRule="auto"/>
              <w:jc w:val="right"/>
              <w:rPr>
                <w:rFonts w:ascii="Tahoma" w:eastAsia="Times New Roman" w:hAnsi="Tahoma" w:cs="Tahoma"/>
                <w:b/>
                <w:bCs/>
                <w:szCs w:val="20"/>
              </w:rPr>
            </w:pPr>
            <w:r>
              <w:rPr>
                <w:rFonts w:ascii="Tahoma" w:hAnsi="Tahoma" w:cs="Tahoma"/>
                <w:szCs w:val="20"/>
              </w:rPr>
              <w:t>3</w:t>
            </w:r>
            <w:r w:rsidRPr="004F633A">
              <w:rPr>
                <w:rFonts w:ascii="Tahoma" w:hAnsi="Tahoma" w:cs="Tahoma"/>
                <w:szCs w:val="20"/>
              </w:rPr>
              <w:t>.</w:t>
            </w:r>
          </w:p>
        </w:tc>
        <w:tc>
          <w:tcPr>
            <w:tcW w:w="4828" w:type="dxa"/>
            <w:shd w:val="clear" w:color="auto" w:fill="auto"/>
            <w:hideMark/>
          </w:tcPr>
          <w:p w14:paraId="6D9295FE" w14:textId="77777777" w:rsidR="00E12038" w:rsidRPr="000D32AD" w:rsidRDefault="00E12038" w:rsidP="00655290">
            <w:pPr>
              <w:spacing w:after="0" w:line="240" w:lineRule="auto"/>
              <w:rPr>
                <w:rFonts w:ascii="Tahoma" w:eastAsia="Times New Roman" w:hAnsi="Tahoma" w:cs="Tahoma"/>
                <w:szCs w:val="20"/>
              </w:rPr>
            </w:pPr>
            <w:r w:rsidRPr="000D32AD">
              <w:rPr>
                <w:rFonts w:ascii="Tahoma" w:eastAsia="Times New Roman" w:hAnsi="Tahoma" w:cs="Tahoma"/>
                <w:szCs w:val="20"/>
              </w:rPr>
              <w:t>Абонентская плата по тарифу M2M ISU 25</w:t>
            </w:r>
          </w:p>
        </w:tc>
        <w:tc>
          <w:tcPr>
            <w:tcW w:w="1595" w:type="dxa"/>
            <w:shd w:val="clear" w:color="auto" w:fill="auto"/>
            <w:vAlign w:val="center"/>
            <w:hideMark/>
          </w:tcPr>
          <w:p w14:paraId="2B91348D" w14:textId="2A0EEA5E" w:rsidR="00E12038" w:rsidRPr="004F633A" w:rsidRDefault="00E12038" w:rsidP="00655290">
            <w:pPr>
              <w:spacing w:after="0" w:line="240" w:lineRule="auto"/>
              <w:rPr>
                <w:rFonts w:ascii="Tahoma" w:eastAsia="Times New Roman" w:hAnsi="Tahoma" w:cs="Tahoma"/>
                <w:szCs w:val="20"/>
              </w:rPr>
            </w:pPr>
            <w:r w:rsidRPr="004F633A">
              <w:rPr>
                <w:rFonts w:ascii="Tahoma" w:hAnsi="Tahoma" w:cs="Tahoma"/>
                <w:szCs w:val="20"/>
              </w:rPr>
              <w:t>мес.</w:t>
            </w:r>
          </w:p>
        </w:tc>
        <w:tc>
          <w:tcPr>
            <w:tcW w:w="1591" w:type="dxa"/>
            <w:shd w:val="clear" w:color="auto" w:fill="auto"/>
            <w:noWrap/>
            <w:vAlign w:val="center"/>
          </w:tcPr>
          <w:p w14:paraId="7C99C1B0" w14:textId="77777777" w:rsidR="00E12038" w:rsidRPr="004F633A" w:rsidRDefault="00E12038" w:rsidP="00655290">
            <w:pPr>
              <w:spacing w:after="0" w:line="240" w:lineRule="auto"/>
              <w:jc w:val="center"/>
              <w:rPr>
                <w:rFonts w:ascii="Tahoma" w:eastAsia="Times New Roman" w:hAnsi="Tahoma" w:cs="Tahoma"/>
                <w:b/>
                <w:bCs/>
                <w:szCs w:val="20"/>
              </w:rPr>
            </w:pPr>
          </w:p>
        </w:tc>
        <w:tc>
          <w:tcPr>
            <w:tcW w:w="1417" w:type="dxa"/>
            <w:shd w:val="clear" w:color="auto" w:fill="auto"/>
            <w:noWrap/>
            <w:vAlign w:val="center"/>
          </w:tcPr>
          <w:p w14:paraId="31A86D2E" w14:textId="77777777" w:rsidR="00E12038" w:rsidRPr="004F633A" w:rsidRDefault="00E12038" w:rsidP="00655290">
            <w:pPr>
              <w:spacing w:after="0" w:line="240" w:lineRule="auto"/>
              <w:jc w:val="center"/>
              <w:rPr>
                <w:rFonts w:ascii="Tahoma" w:eastAsia="Times New Roman" w:hAnsi="Tahoma" w:cs="Tahoma"/>
                <w:b/>
                <w:bCs/>
                <w:szCs w:val="20"/>
              </w:rPr>
            </w:pPr>
          </w:p>
        </w:tc>
      </w:tr>
      <w:tr w:rsidR="00E12038" w:rsidRPr="004F633A" w14:paraId="437F2D0C" w14:textId="77777777" w:rsidTr="00655290">
        <w:trPr>
          <w:trHeight w:val="630"/>
          <w:jc w:val="center"/>
        </w:trPr>
        <w:tc>
          <w:tcPr>
            <w:tcW w:w="837" w:type="dxa"/>
            <w:shd w:val="clear" w:color="auto" w:fill="auto"/>
            <w:vAlign w:val="center"/>
          </w:tcPr>
          <w:p w14:paraId="08CE072C" w14:textId="77777777" w:rsidR="00E12038" w:rsidRPr="004F633A" w:rsidRDefault="00E12038" w:rsidP="00655290">
            <w:pPr>
              <w:spacing w:after="0" w:line="240" w:lineRule="auto"/>
              <w:jc w:val="right"/>
              <w:rPr>
                <w:rFonts w:ascii="Tahoma" w:eastAsia="Times New Roman" w:hAnsi="Tahoma" w:cs="Tahoma"/>
                <w:b/>
                <w:bCs/>
                <w:szCs w:val="20"/>
              </w:rPr>
            </w:pPr>
            <w:r>
              <w:rPr>
                <w:rFonts w:ascii="Tahoma" w:hAnsi="Tahoma" w:cs="Tahoma"/>
                <w:szCs w:val="20"/>
              </w:rPr>
              <w:t>4</w:t>
            </w:r>
            <w:r w:rsidRPr="004F633A">
              <w:rPr>
                <w:rFonts w:ascii="Tahoma" w:hAnsi="Tahoma" w:cs="Tahoma"/>
                <w:szCs w:val="20"/>
              </w:rPr>
              <w:t>.</w:t>
            </w:r>
          </w:p>
        </w:tc>
        <w:tc>
          <w:tcPr>
            <w:tcW w:w="4828" w:type="dxa"/>
            <w:shd w:val="clear" w:color="auto" w:fill="auto"/>
            <w:hideMark/>
          </w:tcPr>
          <w:p w14:paraId="62F5E5E5" w14:textId="77777777" w:rsidR="00E12038" w:rsidRPr="000D32AD" w:rsidRDefault="00E12038" w:rsidP="00655290">
            <w:pPr>
              <w:spacing w:after="0" w:line="240" w:lineRule="auto"/>
              <w:rPr>
                <w:rFonts w:ascii="Tahoma" w:eastAsia="Times New Roman" w:hAnsi="Tahoma" w:cs="Tahoma"/>
                <w:szCs w:val="20"/>
              </w:rPr>
            </w:pPr>
            <w:r w:rsidRPr="000D32AD">
              <w:rPr>
                <w:rFonts w:ascii="Tahoma" w:eastAsia="Times New Roman" w:hAnsi="Tahoma" w:cs="Tahoma"/>
                <w:szCs w:val="20"/>
              </w:rPr>
              <w:t>Абонентская плата по тарифу M2M ISU 100</w:t>
            </w:r>
          </w:p>
        </w:tc>
        <w:tc>
          <w:tcPr>
            <w:tcW w:w="1595" w:type="dxa"/>
            <w:shd w:val="clear" w:color="auto" w:fill="auto"/>
            <w:vAlign w:val="center"/>
            <w:hideMark/>
          </w:tcPr>
          <w:p w14:paraId="0E8163E7" w14:textId="3D216D6F" w:rsidR="00E12038" w:rsidRPr="004F633A" w:rsidRDefault="00E12038" w:rsidP="00655290">
            <w:pPr>
              <w:spacing w:after="0" w:line="240" w:lineRule="auto"/>
              <w:rPr>
                <w:rFonts w:ascii="Tahoma" w:eastAsia="Times New Roman" w:hAnsi="Tahoma" w:cs="Tahoma"/>
                <w:szCs w:val="20"/>
              </w:rPr>
            </w:pPr>
            <w:r w:rsidRPr="004F633A">
              <w:rPr>
                <w:rFonts w:ascii="Tahoma" w:hAnsi="Tahoma" w:cs="Tahoma"/>
                <w:szCs w:val="20"/>
              </w:rPr>
              <w:t>мес.</w:t>
            </w:r>
          </w:p>
        </w:tc>
        <w:tc>
          <w:tcPr>
            <w:tcW w:w="1591" w:type="dxa"/>
            <w:shd w:val="clear" w:color="auto" w:fill="auto"/>
            <w:noWrap/>
            <w:vAlign w:val="center"/>
          </w:tcPr>
          <w:p w14:paraId="14E24300" w14:textId="77777777" w:rsidR="00E12038" w:rsidRPr="004F633A" w:rsidRDefault="00E12038" w:rsidP="00655290">
            <w:pPr>
              <w:spacing w:after="0" w:line="240" w:lineRule="auto"/>
              <w:jc w:val="center"/>
              <w:rPr>
                <w:rFonts w:ascii="Tahoma" w:eastAsia="Times New Roman" w:hAnsi="Tahoma" w:cs="Tahoma"/>
                <w:b/>
                <w:bCs/>
                <w:szCs w:val="20"/>
              </w:rPr>
            </w:pPr>
          </w:p>
        </w:tc>
        <w:tc>
          <w:tcPr>
            <w:tcW w:w="1417" w:type="dxa"/>
            <w:shd w:val="clear" w:color="auto" w:fill="auto"/>
            <w:noWrap/>
            <w:vAlign w:val="center"/>
          </w:tcPr>
          <w:p w14:paraId="473125AD" w14:textId="77777777" w:rsidR="00E12038" w:rsidRPr="004F633A" w:rsidRDefault="00E12038" w:rsidP="00655290">
            <w:pPr>
              <w:spacing w:after="0" w:line="240" w:lineRule="auto"/>
              <w:jc w:val="center"/>
              <w:rPr>
                <w:rFonts w:ascii="Tahoma" w:eastAsia="Times New Roman" w:hAnsi="Tahoma" w:cs="Tahoma"/>
                <w:b/>
                <w:bCs/>
                <w:szCs w:val="20"/>
              </w:rPr>
            </w:pPr>
          </w:p>
        </w:tc>
      </w:tr>
      <w:tr w:rsidR="00E12038" w:rsidRPr="004F633A" w14:paraId="28A5D0A7" w14:textId="77777777" w:rsidTr="00655290">
        <w:trPr>
          <w:trHeight w:val="630"/>
          <w:jc w:val="center"/>
        </w:trPr>
        <w:tc>
          <w:tcPr>
            <w:tcW w:w="837" w:type="dxa"/>
            <w:shd w:val="clear" w:color="auto" w:fill="auto"/>
            <w:vAlign w:val="center"/>
          </w:tcPr>
          <w:p w14:paraId="00EFFEFA" w14:textId="77777777" w:rsidR="00E12038" w:rsidRPr="004F633A" w:rsidRDefault="00E12038" w:rsidP="00655290">
            <w:pPr>
              <w:spacing w:after="0" w:line="240" w:lineRule="auto"/>
              <w:jc w:val="right"/>
              <w:rPr>
                <w:rFonts w:ascii="Tahoma" w:eastAsia="Times New Roman" w:hAnsi="Tahoma" w:cs="Tahoma"/>
                <w:b/>
                <w:bCs/>
                <w:szCs w:val="20"/>
              </w:rPr>
            </w:pPr>
            <w:r>
              <w:rPr>
                <w:rFonts w:ascii="Tahoma" w:hAnsi="Tahoma" w:cs="Tahoma"/>
                <w:szCs w:val="20"/>
              </w:rPr>
              <w:t>5</w:t>
            </w:r>
            <w:r w:rsidRPr="004F633A">
              <w:rPr>
                <w:rFonts w:ascii="Tahoma" w:hAnsi="Tahoma" w:cs="Tahoma"/>
                <w:szCs w:val="20"/>
              </w:rPr>
              <w:t>.</w:t>
            </w:r>
          </w:p>
        </w:tc>
        <w:tc>
          <w:tcPr>
            <w:tcW w:w="4828" w:type="dxa"/>
            <w:shd w:val="clear" w:color="auto" w:fill="auto"/>
            <w:hideMark/>
          </w:tcPr>
          <w:p w14:paraId="12157997" w14:textId="77777777" w:rsidR="00E12038" w:rsidRPr="000D32AD" w:rsidRDefault="00E12038" w:rsidP="00655290">
            <w:pPr>
              <w:spacing w:after="0" w:line="240" w:lineRule="auto"/>
              <w:rPr>
                <w:rFonts w:ascii="Tahoma" w:eastAsia="Times New Roman" w:hAnsi="Tahoma" w:cs="Tahoma"/>
                <w:szCs w:val="20"/>
              </w:rPr>
            </w:pPr>
            <w:r w:rsidRPr="000D32AD">
              <w:rPr>
                <w:rFonts w:ascii="Tahoma" w:eastAsia="Times New Roman" w:hAnsi="Tahoma" w:cs="Tahoma"/>
                <w:szCs w:val="20"/>
              </w:rPr>
              <w:t>Абонентская плата по тарифу M2M ISU 300</w:t>
            </w:r>
          </w:p>
        </w:tc>
        <w:tc>
          <w:tcPr>
            <w:tcW w:w="1595" w:type="dxa"/>
            <w:shd w:val="clear" w:color="auto" w:fill="auto"/>
            <w:vAlign w:val="center"/>
            <w:hideMark/>
          </w:tcPr>
          <w:p w14:paraId="5CE6553F" w14:textId="66FCC6DB" w:rsidR="00E12038" w:rsidRPr="004F633A" w:rsidRDefault="00E12038" w:rsidP="00655290">
            <w:pPr>
              <w:spacing w:after="0" w:line="240" w:lineRule="auto"/>
              <w:rPr>
                <w:rFonts w:ascii="Tahoma" w:eastAsia="Times New Roman" w:hAnsi="Tahoma" w:cs="Tahoma"/>
                <w:szCs w:val="20"/>
              </w:rPr>
            </w:pPr>
            <w:r w:rsidRPr="004F633A">
              <w:rPr>
                <w:rFonts w:ascii="Tahoma" w:hAnsi="Tahoma" w:cs="Tahoma"/>
                <w:szCs w:val="20"/>
              </w:rPr>
              <w:t>мес.</w:t>
            </w:r>
          </w:p>
        </w:tc>
        <w:tc>
          <w:tcPr>
            <w:tcW w:w="1591" w:type="dxa"/>
            <w:shd w:val="clear" w:color="auto" w:fill="auto"/>
            <w:noWrap/>
            <w:vAlign w:val="center"/>
          </w:tcPr>
          <w:p w14:paraId="0B612A7E" w14:textId="77777777" w:rsidR="00E12038" w:rsidRPr="004F633A" w:rsidRDefault="00E12038" w:rsidP="00655290">
            <w:pPr>
              <w:spacing w:after="0" w:line="240" w:lineRule="auto"/>
              <w:jc w:val="center"/>
              <w:rPr>
                <w:rFonts w:ascii="Tahoma" w:eastAsia="Times New Roman" w:hAnsi="Tahoma" w:cs="Tahoma"/>
                <w:b/>
                <w:bCs/>
                <w:szCs w:val="20"/>
              </w:rPr>
            </w:pPr>
          </w:p>
        </w:tc>
        <w:tc>
          <w:tcPr>
            <w:tcW w:w="1417" w:type="dxa"/>
            <w:shd w:val="clear" w:color="auto" w:fill="auto"/>
            <w:noWrap/>
            <w:vAlign w:val="center"/>
          </w:tcPr>
          <w:p w14:paraId="29A7E26A" w14:textId="77777777" w:rsidR="00E12038" w:rsidRPr="004F633A" w:rsidRDefault="00E12038" w:rsidP="00655290">
            <w:pPr>
              <w:spacing w:after="0" w:line="240" w:lineRule="auto"/>
              <w:jc w:val="center"/>
              <w:rPr>
                <w:rFonts w:ascii="Tahoma" w:eastAsia="Times New Roman" w:hAnsi="Tahoma" w:cs="Tahoma"/>
                <w:b/>
                <w:bCs/>
                <w:szCs w:val="20"/>
              </w:rPr>
            </w:pPr>
          </w:p>
        </w:tc>
      </w:tr>
      <w:tr w:rsidR="00E12038" w:rsidRPr="004F633A" w14:paraId="238D8B67" w14:textId="77777777" w:rsidTr="00655290">
        <w:trPr>
          <w:trHeight w:val="630"/>
          <w:jc w:val="center"/>
        </w:trPr>
        <w:tc>
          <w:tcPr>
            <w:tcW w:w="837" w:type="dxa"/>
            <w:shd w:val="clear" w:color="auto" w:fill="auto"/>
            <w:vAlign w:val="center"/>
          </w:tcPr>
          <w:p w14:paraId="7C426FD4" w14:textId="77777777" w:rsidR="00E12038" w:rsidRPr="004F633A" w:rsidRDefault="00E12038" w:rsidP="00655290">
            <w:pPr>
              <w:spacing w:after="0" w:line="240" w:lineRule="auto"/>
              <w:jc w:val="right"/>
              <w:rPr>
                <w:rFonts w:ascii="Tahoma" w:eastAsia="Times New Roman" w:hAnsi="Tahoma" w:cs="Tahoma"/>
                <w:b/>
                <w:bCs/>
                <w:szCs w:val="20"/>
              </w:rPr>
            </w:pPr>
            <w:r>
              <w:rPr>
                <w:rFonts w:ascii="Tahoma" w:hAnsi="Tahoma" w:cs="Tahoma"/>
                <w:szCs w:val="20"/>
              </w:rPr>
              <w:t>6</w:t>
            </w:r>
            <w:r w:rsidRPr="004F633A">
              <w:rPr>
                <w:rFonts w:ascii="Tahoma" w:hAnsi="Tahoma" w:cs="Tahoma"/>
                <w:szCs w:val="20"/>
              </w:rPr>
              <w:t>.</w:t>
            </w:r>
          </w:p>
        </w:tc>
        <w:tc>
          <w:tcPr>
            <w:tcW w:w="4828" w:type="dxa"/>
            <w:shd w:val="clear" w:color="auto" w:fill="auto"/>
            <w:hideMark/>
          </w:tcPr>
          <w:p w14:paraId="1BC91E11" w14:textId="77777777" w:rsidR="00E12038" w:rsidRPr="000D32AD" w:rsidRDefault="00E12038" w:rsidP="00655290">
            <w:pPr>
              <w:spacing w:after="0" w:line="240" w:lineRule="auto"/>
              <w:rPr>
                <w:rFonts w:ascii="Tahoma" w:eastAsia="Times New Roman" w:hAnsi="Tahoma" w:cs="Tahoma"/>
                <w:szCs w:val="20"/>
              </w:rPr>
            </w:pPr>
            <w:r w:rsidRPr="000D32AD">
              <w:rPr>
                <w:rFonts w:ascii="Tahoma" w:eastAsia="Times New Roman" w:hAnsi="Tahoma" w:cs="Tahoma"/>
                <w:szCs w:val="20"/>
              </w:rPr>
              <w:t>Абонентская плата по тарифу M2M ISU 500</w:t>
            </w:r>
          </w:p>
        </w:tc>
        <w:tc>
          <w:tcPr>
            <w:tcW w:w="1595" w:type="dxa"/>
            <w:shd w:val="clear" w:color="auto" w:fill="auto"/>
            <w:vAlign w:val="center"/>
            <w:hideMark/>
          </w:tcPr>
          <w:p w14:paraId="0D932402" w14:textId="43BA953C" w:rsidR="00E12038" w:rsidRPr="004F633A" w:rsidRDefault="00E12038" w:rsidP="00655290">
            <w:pPr>
              <w:spacing w:after="0" w:line="240" w:lineRule="auto"/>
              <w:rPr>
                <w:rFonts w:ascii="Tahoma" w:eastAsia="Times New Roman" w:hAnsi="Tahoma" w:cs="Tahoma"/>
                <w:szCs w:val="20"/>
              </w:rPr>
            </w:pPr>
            <w:r w:rsidRPr="004F633A">
              <w:rPr>
                <w:rFonts w:ascii="Tahoma" w:hAnsi="Tahoma" w:cs="Tahoma"/>
                <w:szCs w:val="20"/>
              </w:rPr>
              <w:t>мес.</w:t>
            </w:r>
          </w:p>
        </w:tc>
        <w:tc>
          <w:tcPr>
            <w:tcW w:w="1591" w:type="dxa"/>
            <w:shd w:val="clear" w:color="auto" w:fill="auto"/>
            <w:noWrap/>
            <w:vAlign w:val="center"/>
          </w:tcPr>
          <w:p w14:paraId="60D90C2F" w14:textId="77777777" w:rsidR="00E12038" w:rsidRPr="004F633A" w:rsidRDefault="00E12038" w:rsidP="00655290">
            <w:pPr>
              <w:spacing w:after="0" w:line="240" w:lineRule="auto"/>
              <w:jc w:val="center"/>
              <w:rPr>
                <w:rFonts w:ascii="Tahoma" w:eastAsia="Times New Roman" w:hAnsi="Tahoma" w:cs="Tahoma"/>
                <w:b/>
                <w:bCs/>
                <w:szCs w:val="20"/>
              </w:rPr>
            </w:pPr>
          </w:p>
        </w:tc>
        <w:tc>
          <w:tcPr>
            <w:tcW w:w="1417" w:type="dxa"/>
            <w:shd w:val="clear" w:color="auto" w:fill="auto"/>
            <w:noWrap/>
            <w:vAlign w:val="center"/>
          </w:tcPr>
          <w:p w14:paraId="01B54E68" w14:textId="77777777" w:rsidR="00E12038" w:rsidRPr="004F633A" w:rsidRDefault="00E12038" w:rsidP="00655290">
            <w:pPr>
              <w:spacing w:after="0" w:line="240" w:lineRule="auto"/>
              <w:jc w:val="center"/>
              <w:rPr>
                <w:rFonts w:ascii="Tahoma" w:eastAsia="Times New Roman" w:hAnsi="Tahoma" w:cs="Tahoma"/>
                <w:b/>
                <w:bCs/>
                <w:szCs w:val="20"/>
              </w:rPr>
            </w:pPr>
          </w:p>
        </w:tc>
      </w:tr>
      <w:tr w:rsidR="00E12038" w:rsidRPr="004F633A" w14:paraId="15BE930B" w14:textId="77777777" w:rsidTr="00655290">
        <w:trPr>
          <w:trHeight w:val="630"/>
          <w:jc w:val="center"/>
        </w:trPr>
        <w:tc>
          <w:tcPr>
            <w:tcW w:w="837" w:type="dxa"/>
            <w:shd w:val="clear" w:color="auto" w:fill="auto"/>
            <w:vAlign w:val="center"/>
          </w:tcPr>
          <w:p w14:paraId="0829BAED" w14:textId="77777777" w:rsidR="00E12038" w:rsidRPr="004F633A" w:rsidRDefault="00E12038" w:rsidP="00655290">
            <w:pPr>
              <w:spacing w:after="0" w:line="240" w:lineRule="auto"/>
              <w:jc w:val="right"/>
              <w:rPr>
                <w:rFonts w:ascii="Tahoma" w:eastAsia="Times New Roman" w:hAnsi="Tahoma" w:cs="Tahoma"/>
                <w:b/>
                <w:bCs/>
                <w:szCs w:val="20"/>
              </w:rPr>
            </w:pPr>
            <w:r>
              <w:rPr>
                <w:rFonts w:ascii="Tahoma" w:hAnsi="Tahoma" w:cs="Tahoma"/>
                <w:szCs w:val="20"/>
              </w:rPr>
              <w:t>7.</w:t>
            </w:r>
          </w:p>
        </w:tc>
        <w:tc>
          <w:tcPr>
            <w:tcW w:w="4828" w:type="dxa"/>
            <w:shd w:val="clear" w:color="auto" w:fill="auto"/>
            <w:vAlign w:val="center"/>
            <w:hideMark/>
          </w:tcPr>
          <w:p w14:paraId="43F4CBAC" w14:textId="77777777" w:rsidR="00E12038" w:rsidRPr="004F633A" w:rsidRDefault="00E12038" w:rsidP="00655290">
            <w:pPr>
              <w:spacing w:after="0" w:line="240" w:lineRule="auto"/>
              <w:rPr>
                <w:rFonts w:ascii="Tahoma" w:eastAsia="Times New Roman" w:hAnsi="Tahoma" w:cs="Tahoma"/>
                <w:szCs w:val="20"/>
              </w:rPr>
            </w:pPr>
            <w:r w:rsidRPr="000D32AD">
              <w:rPr>
                <w:rFonts w:ascii="Tahoma" w:eastAsia="Times New Roman" w:hAnsi="Tahoma" w:cs="Tahoma"/>
                <w:szCs w:val="20"/>
              </w:rPr>
              <w:t>Абонентская плата за канал передачи данных</w:t>
            </w:r>
          </w:p>
        </w:tc>
        <w:tc>
          <w:tcPr>
            <w:tcW w:w="1595" w:type="dxa"/>
            <w:shd w:val="clear" w:color="auto" w:fill="auto"/>
            <w:vAlign w:val="center"/>
            <w:hideMark/>
          </w:tcPr>
          <w:p w14:paraId="21365A75" w14:textId="7BECB542" w:rsidR="00E12038" w:rsidRPr="004F633A" w:rsidRDefault="00E12038" w:rsidP="00655290">
            <w:pPr>
              <w:spacing w:after="0" w:line="240" w:lineRule="auto"/>
              <w:rPr>
                <w:rFonts w:ascii="Tahoma" w:eastAsia="Times New Roman" w:hAnsi="Tahoma" w:cs="Tahoma"/>
                <w:szCs w:val="20"/>
              </w:rPr>
            </w:pPr>
            <w:bookmarkStart w:id="11" w:name="_GoBack"/>
            <w:bookmarkEnd w:id="11"/>
            <w:r w:rsidRPr="004F633A">
              <w:rPr>
                <w:rFonts w:ascii="Tahoma" w:hAnsi="Tahoma" w:cs="Tahoma"/>
                <w:szCs w:val="20"/>
              </w:rPr>
              <w:t>мес.</w:t>
            </w:r>
          </w:p>
        </w:tc>
        <w:tc>
          <w:tcPr>
            <w:tcW w:w="1591" w:type="dxa"/>
            <w:shd w:val="clear" w:color="auto" w:fill="auto"/>
            <w:noWrap/>
            <w:vAlign w:val="center"/>
          </w:tcPr>
          <w:p w14:paraId="3D38ED3B" w14:textId="77777777" w:rsidR="00E12038" w:rsidRPr="004F633A" w:rsidRDefault="00E12038" w:rsidP="00655290">
            <w:pPr>
              <w:spacing w:after="0" w:line="240" w:lineRule="auto"/>
              <w:jc w:val="center"/>
              <w:rPr>
                <w:rFonts w:ascii="Tahoma" w:eastAsia="Times New Roman" w:hAnsi="Tahoma" w:cs="Tahoma"/>
                <w:b/>
                <w:bCs/>
                <w:szCs w:val="20"/>
              </w:rPr>
            </w:pPr>
          </w:p>
        </w:tc>
        <w:tc>
          <w:tcPr>
            <w:tcW w:w="1417" w:type="dxa"/>
            <w:shd w:val="clear" w:color="auto" w:fill="auto"/>
            <w:noWrap/>
            <w:vAlign w:val="center"/>
          </w:tcPr>
          <w:p w14:paraId="4BF1C926" w14:textId="77777777" w:rsidR="00E12038" w:rsidRPr="004F633A" w:rsidRDefault="00E12038" w:rsidP="00655290">
            <w:pPr>
              <w:spacing w:after="0" w:line="240" w:lineRule="auto"/>
              <w:jc w:val="center"/>
              <w:rPr>
                <w:rFonts w:ascii="Tahoma" w:eastAsia="Times New Roman" w:hAnsi="Tahoma" w:cs="Tahoma"/>
                <w:b/>
                <w:bCs/>
                <w:szCs w:val="20"/>
              </w:rPr>
            </w:pPr>
          </w:p>
        </w:tc>
      </w:tr>
    </w:tbl>
    <w:p w14:paraId="7B2F8D1D" w14:textId="77777777" w:rsidR="0063115D" w:rsidRDefault="0063115D" w:rsidP="00706284">
      <w:pPr>
        <w:spacing w:before="48" w:after="210" w:line="525" w:lineRule="atLeast"/>
        <w:jc w:val="right"/>
        <w:outlineLvl w:val="0"/>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63115D" w:rsidRPr="004B5AB3" w14:paraId="0C449B04" w14:textId="77777777" w:rsidTr="00660610">
        <w:tc>
          <w:tcPr>
            <w:tcW w:w="4448" w:type="dxa"/>
          </w:tcPr>
          <w:p w14:paraId="6A458C57" w14:textId="77777777" w:rsidR="0063115D" w:rsidRPr="004B5AB3" w:rsidRDefault="0063115D" w:rsidP="00660610">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14:paraId="0925DAB9" w14:textId="77777777" w:rsidR="0063115D" w:rsidRPr="004B5AB3" w:rsidRDefault="0063115D" w:rsidP="006606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63115D" w:rsidRPr="004B5AB3" w14:paraId="09091988" w14:textId="77777777" w:rsidTr="00660610">
        <w:tc>
          <w:tcPr>
            <w:tcW w:w="4448" w:type="dxa"/>
          </w:tcPr>
          <w:p w14:paraId="3EFB9795" w14:textId="77777777" w:rsidR="0063115D" w:rsidRPr="004B5AB3" w:rsidRDefault="0063115D" w:rsidP="00660610">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1009332224" w:edGrp="everyone" w:colFirst="0" w:colLast="0"/>
            <w:permStart w:id="921445806" w:edGrp="everyone" w:colFirst="1" w:colLast="1"/>
            <w:r w:rsidRPr="004B5AB3">
              <w:rPr>
                <w:rFonts w:ascii="Tahoma" w:eastAsia="Times New Roman" w:hAnsi="Tahoma" w:cs="Tahoma"/>
                <w:b/>
                <w:spacing w:val="-3"/>
                <w:szCs w:val="20"/>
              </w:rPr>
              <w:t>__________ «_____________________»</w:t>
            </w:r>
          </w:p>
          <w:p w14:paraId="54F312A2" w14:textId="77777777" w:rsidR="0063115D" w:rsidRDefault="0063115D" w:rsidP="00660610">
            <w:pPr>
              <w:widowControl w:val="0"/>
              <w:shd w:val="clear" w:color="auto" w:fill="FFFFFF"/>
              <w:spacing w:after="0" w:line="240" w:lineRule="auto"/>
              <w:jc w:val="center"/>
              <w:rPr>
                <w:rFonts w:ascii="Tahoma" w:eastAsia="Times New Roman" w:hAnsi="Tahoma" w:cs="Tahoma"/>
                <w:b/>
                <w:szCs w:val="20"/>
              </w:rPr>
            </w:pPr>
          </w:p>
          <w:p w14:paraId="0C1EB316" w14:textId="77777777" w:rsidR="0063115D" w:rsidRDefault="0063115D" w:rsidP="00660610">
            <w:pPr>
              <w:widowControl w:val="0"/>
              <w:shd w:val="clear" w:color="auto" w:fill="FFFFFF"/>
              <w:spacing w:after="0" w:line="240" w:lineRule="auto"/>
              <w:jc w:val="center"/>
              <w:rPr>
                <w:rFonts w:ascii="Tahoma" w:eastAsia="Times New Roman" w:hAnsi="Tahoma" w:cs="Tahoma"/>
                <w:b/>
                <w:szCs w:val="20"/>
              </w:rPr>
            </w:pPr>
          </w:p>
          <w:p w14:paraId="10C90B7E" w14:textId="77777777" w:rsidR="0063115D" w:rsidRPr="004B5AB3" w:rsidRDefault="0063115D" w:rsidP="00660610">
            <w:pPr>
              <w:widowControl w:val="0"/>
              <w:shd w:val="clear" w:color="auto" w:fill="FFFFFF"/>
              <w:spacing w:after="0" w:line="240" w:lineRule="auto"/>
              <w:jc w:val="center"/>
              <w:rPr>
                <w:rFonts w:ascii="Tahoma" w:eastAsia="Times New Roman" w:hAnsi="Tahoma" w:cs="Tahoma"/>
                <w:b/>
                <w:szCs w:val="20"/>
              </w:rPr>
            </w:pPr>
          </w:p>
        </w:tc>
        <w:tc>
          <w:tcPr>
            <w:tcW w:w="5299" w:type="dxa"/>
          </w:tcPr>
          <w:p w14:paraId="0BCA929B" w14:textId="77777777" w:rsidR="0063115D" w:rsidRPr="004B5AB3" w:rsidRDefault="0063115D" w:rsidP="00660610">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Pr>
                <w:rFonts w:ascii="Tahoma" w:eastAsia="Times New Roman" w:hAnsi="Tahoma" w:cs="Tahoma"/>
                <w:b/>
                <w:spacing w:val="-3"/>
                <w:szCs w:val="20"/>
              </w:rPr>
              <w:t>Энергосбы</w:t>
            </w:r>
            <w:r w:rsidRPr="004B5AB3">
              <w:rPr>
                <w:rFonts w:ascii="Tahoma" w:eastAsia="Times New Roman" w:hAnsi="Tahoma" w:cs="Tahoma"/>
                <w:b/>
                <w:spacing w:val="-3"/>
                <w:szCs w:val="20"/>
              </w:rPr>
              <w:t>Т Плюс»</w:t>
            </w:r>
          </w:p>
          <w:p w14:paraId="7566EFC4" w14:textId="77777777" w:rsidR="0063115D" w:rsidRPr="004B5AB3" w:rsidRDefault="0063115D" w:rsidP="00660610">
            <w:pPr>
              <w:widowControl w:val="0"/>
              <w:shd w:val="clear" w:color="auto" w:fill="FFFFFF"/>
              <w:spacing w:after="0" w:line="240" w:lineRule="auto"/>
              <w:jc w:val="center"/>
              <w:rPr>
                <w:rFonts w:ascii="Tahoma" w:eastAsia="Times New Roman" w:hAnsi="Tahoma" w:cs="Tahoma"/>
                <w:b/>
                <w:szCs w:val="20"/>
              </w:rPr>
            </w:pPr>
          </w:p>
        </w:tc>
      </w:tr>
      <w:tr w:rsidR="0063115D" w:rsidRPr="004B5AB3" w14:paraId="6CFFE59E" w14:textId="77777777" w:rsidTr="00660610">
        <w:tc>
          <w:tcPr>
            <w:tcW w:w="4448" w:type="dxa"/>
          </w:tcPr>
          <w:p w14:paraId="3D253C77" w14:textId="77777777" w:rsidR="0063115D" w:rsidRPr="004B5AB3" w:rsidRDefault="0063115D" w:rsidP="00660610">
            <w:pPr>
              <w:widowControl w:val="0"/>
              <w:shd w:val="clear" w:color="auto" w:fill="FFFFFF"/>
              <w:spacing w:after="0" w:line="240" w:lineRule="auto"/>
              <w:ind w:right="-108"/>
              <w:jc w:val="both"/>
              <w:rPr>
                <w:rFonts w:ascii="Tahoma" w:eastAsia="Times New Roman" w:hAnsi="Tahoma" w:cs="Tahoma"/>
                <w:spacing w:val="-3"/>
                <w:szCs w:val="20"/>
                <w:lang w:val="en-US"/>
              </w:rPr>
            </w:pPr>
            <w:permStart w:id="603538553" w:edGrp="everyone" w:colFirst="0" w:colLast="0"/>
            <w:permStart w:id="663826205" w:edGrp="everyone" w:colFirst="1" w:colLast="1"/>
            <w:permEnd w:id="1009332224"/>
            <w:permEnd w:id="921445806"/>
            <w:r w:rsidRPr="004B5AB3">
              <w:rPr>
                <w:rFonts w:ascii="Tahoma" w:eastAsia="Times New Roman" w:hAnsi="Tahoma" w:cs="Tahoma"/>
                <w:spacing w:val="-3"/>
                <w:szCs w:val="20"/>
                <w:lang w:val="en-US"/>
              </w:rPr>
              <w:t xml:space="preserve">______________________/_________________/ </w:t>
            </w:r>
          </w:p>
          <w:p w14:paraId="588D74B3" w14:textId="77777777" w:rsidR="0063115D" w:rsidRPr="004B5AB3" w:rsidRDefault="0063115D" w:rsidP="00660610">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14:paraId="45C2DE34" w14:textId="77777777" w:rsidR="0063115D" w:rsidRPr="004B5AB3" w:rsidRDefault="0063115D"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14:paraId="5FD34F4C" w14:textId="77777777" w:rsidR="0063115D" w:rsidRPr="004B5AB3" w:rsidRDefault="0063115D"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14:paraId="489611B7" w14:textId="77777777" w:rsidR="0063115D" w:rsidRPr="004B5AB3" w:rsidRDefault="0063115D"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14:paraId="40328407" w14:textId="77777777" w:rsidR="0063115D" w:rsidRPr="004B5AB3" w:rsidRDefault="0063115D" w:rsidP="006606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tbl>
    <w:p w14:paraId="3018DFE0" w14:textId="77777777" w:rsidR="0063115D" w:rsidRDefault="0063115D" w:rsidP="00706284">
      <w:pPr>
        <w:spacing w:before="48" w:after="210" w:line="525" w:lineRule="atLeast"/>
        <w:jc w:val="right"/>
        <w:outlineLvl w:val="0"/>
      </w:pPr>
    </w:p>
    <w:p w14:paraId="4551696B" w14:textId="77777777" w:rsidR="0063115D" w:rsidRDefault="0063115D" w:rsidP="00706284">
      <w:pPr>
        <w:spacing w:before="48" w:after="210" w:line="525" w:lineRule="atLeast"/>
        <w:jc w:val="right"/>
        <w:outlineLvl w:val="0"/>
      </w:pPr>
    </w:p>
    <w:p w14:paraId="5F460DED" w14:textId="77777777" w:rsidR="0063115D" w:rsidRDefault="0063115D" w:rsidP="00706284">
      <w:pPr>
        <w:spacing w:before="48" w:after="210" w:line="525" w:lineRule="atLeast"/>
        <w:jc w:val="right"/>
        <w:outlineLvl w:val="0"/>
      </w:pPr>
    </w:p>
    <w:p w14:paraId="1D91380F" w14:textId="77777777" w:rsidR="0063115D" w:rsidRDefault="0063115D" w:rsidP="00706284">
      <w:pPr>
        <w:spacing w:before="48" w:after="210" w:line="525" w:lineRule="atLeast"/>
        <w:jc w:val="right"/>
        <w:outlineLvl w:val="0"/>
      </w:pPr>
    </w:p>
    <w:p w14:paraId="5D5192FC" w14:textId="77777777" w:rsidR="0063115D" w:rsidRPr="007472E7" w:rsidRDefault="0063115D" w:rsidP="0063115D">
      <w:pPr>
        <w:pageBreakBefore/>
        <w:widowControl w:val="0"/>
        <w:shd w:val="clear" w:color="auto" w:fill="FFFFFF"/>
        <w:tabs>
          <w:tab w:val="left" w:pos="567"/>
          <w:tab w:val="left" w:pos="720"/>
          <w:tab w:val="num" w:pos="1980"/>
        </w:tabs>
        <w:autoSpaceDE w:val="0"/>
        <w:autoSpaceDN w:val="0"/>
        <w:adjustRightInd w:val="0"/>
        <w:spacing w:after="0" w:line="240" w:lineRule="auto"/>
        <w:jc w:val="right"/>
        <w:rPr>
          <w:rFonts w:ascii="Tahoma" w:hAnsi="Tahoma" w:cs="Tahoma"/>
          <w:szCs w:val="20"/>
        </w:rPr>
      </w:pPr>
      <w:r w:rsidRPr="007472E7">
        <w:rPr>
          <w:rFonts w:ascii="Tahoma" w:hAnsi="Tahoma" w:cs="Tahoma"/>
          <w:szCs w:val="20"/>
        </w:rPr>
        <w:lastRenderedPageBreak/>
        <w:t>Приложение №3</w:t>
      </w:r>
    </w:p>
    <w:p w14:paraId="1D80A7EA" w14:textId="77777777" w:rsidR="0063115D" w:rsidRPr="007472E7" w:rsidRDefault="0063115D" w:rsidP="0063115D">
      <w:pPr>
        <w:widowControl w:val="0"/>
        <w:shd w:val="clear" w:color="auto" w:fill="FFFFFF"/>
        <w:tabs>
          <w:tab w:val="left" w:pos="567"/>
          <w:tab w:val="left" w:pos="720"/>
          <w:tab w:val="num" w:pos="1980"/>
        </w:tabs>
        <w:autoSpaceDE w:val="0"/>
        <w:autoSpaceDN w:val="0"/>
        <w:adjustRightInd w:val="0"/>
        <w:spacing w:after="0" w:line="240" w:lineRule="auto"/>
        <w:jc w:val="right"/>
        <w:rPr>
          <w:rFonts w:ascii="Tahoma" w:hAnsi="Tahoma" w:cs="Tahoma"/>
          <w:szCs w:val="20"/>
        </w:rPr>
      </w:pPr>
      <w:r w:rsidRPr="007472E7">
        <w:rPr>
          <w:rFonts w:ascii="Tahoma" w:hAnsi="Tahoma" w:cs="Tahoma"/>
          <w:szCs w:val="20"/>
        </w:rPr>
        <w:t>к договору № ___________________</w:t>
      </w:r>
    </w:p>
    <w:p w14:paraId="6BB671BB" w14:textId="77777777" w:rsidR="0063115D" w:rsidRPr="007472E7" w:rsidRDefault="0063115D" w:rsidP="0063115D">
      <w:pPr>
        <w:tabs>
          <w:tab w:val="left" w:pos="567"/>
        </w:tabs>
        <w:autoSpaceDE w:val="0"/>
        <w:autoSpaceDN w:val="0"/>
        <w:adjustRightInd w:val="0"/>
        <w:spacing w:after="0" w:line="240" w:lineRule="auto"/>
        <w:jc w:val="right"/>
        <w:rPr>
          <w:rFonts w:ascii="Tahoma" w:hAnsi="Tahoma" w:cs="Tahoma"/>
          <w:szCs w:val="20"/>
        </w:rPr>
      </w:pPr>
      <w:r w:rsidRPr="007472E7">
        <w:rPr>
          <w:rFonts w:ascii="Tahoma" w:hAnsi="Tahoma" w:cs="Tahoma"/>
          <w:szCs w:val="20"/>
        </w:rPr>
        <w:t>от «____»____________20</w:t>
      </w:r>
      <w:r>
        <w:rPr>
          <w:rFonts w:ascii="Tahoma" w:hAnsi="Tahoma" w:cs="Tahoma"/>
          <w:szCs w:val="20"/>
        </w:rPr>
        <w:t>24</w:t>
      </w:r>
      <w:r w:rsidRPr="007472E7">
        <w:rPr>
          <w:rFonts w:ascii="Tahoma" w:hAnsi="Tahoma" w:cs="Tahoma"/>
          <w:szCs w:val="20"/>
        </w:rPr>
        <w:t>г</w:t>
      </w:r>
    </w:p>
    <w:p w14:paraId="5135F5D7" w14:textId="77777777" w:rsidR="0063115D" w:rsidRPr="007472E7" w:rsidRDefault="0063115D" w:rsidP="0063115D">
      <w:pPr>
        <w:tabs>
          <w:tab w:val="left" w:pos="567"/>
        </w:tabs>
        <w:autoSpaceDE w:val="0"/>
        <w:autoSpaceDN w:val="0"/>
        <w:adjustRightInd w:val="0"/>
        <w:spacing w:after="0" w:line="240" w:lineRule="auto"/>
        <w:jc w:val="right"/>
        <w:rPr>
          <w:rFonts w:ascii="Tahoma" w:hAnsi="Tahoma" w:cs="Tahoma"/>
          <w:szCs w:val="20"/>
        </w:rPr>
      </w:pPr>
      <w:r w:rsidRPr="007472E7">
        <w:rPr>
          <w:rFonts w:ascii="Tahoma" w:hAnsi="Tahoma" w:cs="Tahoma"/>
          <w:szCs w:val="20"/>
        </w:rPr>
        <w:t>Форма № Вн-Д-02</w:t>
      </w:r>
    </w:p>
    <w:p w14:paraId="1E2509F5" w14:textId="77777777" w:rsidR="0063115D" w:rsidRPr="007472E7" w:rsidRDefault="0063115D" w:rsidP="0063115D">
      <w:pPr>
        <w:tabs>
          <w:tab w:val="left" w:pos="567"/>
        </w:tabs>
        <w:spacing w:after="0" w:line="240" w:lineRule="auto"/>
        <w:rPr>
          <w:rFonts w:ascii="Tahoma" w:hAnsi="Tahoma" w:cs="Tahoma"/>
          <w:szCs w:val="20"/>
        </w:rPr>
      </w:pPr>
      <w:r>
        <w:rPr>
          <w:rFonts w:ascii="Tahoma" w:hAnsi="Tahoma" w:cs="Tahoma"/>
          <w:szCs w:val="20"/>
        </w:rPr>
        <w:t>Оператор</w:t>
      </w:r>
      <w:r w:rsidRPr="007472E7">
        <w:rPr>
          <w:rFonts w:ascii="Tahoma" w:hAnsi="Tahoma" w:cs="Tahoma"/>
          <w:szCs w:val="20"/>
        </w:rPr>
        <w:t xml:space="preserve">: </w:t>
      </w:r>
    </w:p>
    <w:p w14:paraId="0DFBAF1C" w14:textId="77777777" w:rsidR="0063115D" w:rsidRPr="007472E7" w:rsidRDefault="0063115D" w:rsidP="0063115D">
      <w:pPr>
        <w:tabs>
          <w:tab w:val="left" w:pos="567"/>
          <w:tab w:val="left" w:pos="3540"/>
        </w:tabs>
        <w:spacing w:after="0" w:line="240" w:lineRule="auto"/>
        <w:rPr>
          <w:rFonts w:ascii="Tahoma" w:hAnsi="Tahoma" w:cs="Tahoma"/>
          <w:szCs w:val="20"/>
        </w:rPr>
      </w:pPr>
      <w:r w:rsidRPr="007472E7">
        <w:rPr>
          <w:rFonts w:ascii="Tahoma" w:hAnsi="Tahoma" w:cs="Tahoma"/>
          <w:szCs w:val="20"/>
        </w:rPr>
        <w:t>Адрес:</w:t>
      </w:r>
      <w:r w:rsidRPr="007472E7">
        <w:rPr>
          <w:rFonts w:ascii="Tahoma" w:hAnsi="Tahoma" w:cs="Tahoma"/>
          <w:szCs w:val="20"/>
        </w:rPr>
        <w:tab/>
      </w:r>
    </w:p>
    <w:p w14:paraId="0B797401" w14:textId="77777777" w:rsidR="0063115D" w:rsidRPr="007472E7" w:rsidRDefault="0063115D" w:rsidP="0063115D">
      <w:pPr>
        <w:tabs>
          <w:tab w:val="left" w:pos="567"/>
          <w:tab w:val="center" w:pos="5245"/>
        </w:tabs>
        <w:spacing w:after="0" w:line="240" w:lineRule="auto"/>
        <w:rPr>
          <w:rFonts w:ascii="Tahoma" w:hAnsi="Tahoma" w:cs="Tahoma"/>
          <w:szCs w:val="20"/>
        </w:rPr>
      </w:pPr>
      <w:r w:rsidRPr="007472E7">
        <w:rPr>
          <w:rFonts w:ascii="Tahoma" w:hAnsi="Tahoma" w:cs="Tahoma"/>
          <w:szCs w:val="20"/>
        </w:rPr>
        <w:t>ИНН           КПП</w:t>
      </w:r>
      <w:r w:rsidRPr="007472E7">
        <w:rPr>
          <w:rFonts w:ascii="Tahoma" w:hAnsi="Tahoma" w:cs="Tahoma"/>
          <w:szCs w:val="20"/>
        </w:rPr>
        <w:tab/>
      </w:r>
    </w:p>
    <w:p w14:paraId="4D6411FF" w14:textId="77777777" w:rsidR="0063115D" w:rsidRPr="007472E7" w:rsidRDefault="0063115D" w:rsidP="0063115D">
      <w:pPr>
        <w:tabs>
          <w:tab w:val="left" w:pos="567"/>
        </w:tabs>
        <w:spacing w:after="0" w:line="240" w:lineRule="auto"/>
        <w:rPr>
          <w:rFonts w:ascii="Tahoma" w:hAnsi="Tahoma" w:cs="Tahoma"/>
          <w:szCs w:val="20"/>
        </w:rPr>
      </w:pPr>
      <w:r w:rsidRPr="007472E7">
        <w:rPr>
          <w:rFonts w:ascii="Tahoma" w:hAnsi="Tahoma" w:cs="Tahoma"/>
          <w:szCs w:val="20"/>
        </w:rPr>
        <w:t>Заказчик:</w:t>
      </w:r>
    </w:p>
    <w:p w14:paraId="13132FFE" w14:textId="77777777" w:rsidR="0063115D" w:rsidRPr="007472E7" w:rsidRDefault="0063115D" w:rsidP="0063115D">
      <w:pPr>
        <w:tabs>
          <w:tab w:val="left" w:pos="567"/>
        </w:tabs>
        <w:spacing w:after="0" w:line="240" w:lineRule="auto"/>
        <w:rPr>
          <w:rFonts w:ascii="Tahoma" w:hAnsi="Tahoma" w:cs="Tahoma"/>
          <w:szCs w:val="20"/>
        </w:rPr>
      </w:pPr>
      <w:r w:rsidRPr="007472E7">
        <w:rPr>
          <w:rFonts w:ascii="Tahoma" w:hAnsi="Tahoma" w:cs="Tahoma"/>
          <w:szCs w:val="20"/>
        </w:rPr>
        <w:t xml:space="preserve">Адрес: </w:t>
      </w:r>
    </w:p>
    <w:p w14:paraId="6224DA45" w14:textId="77777777" w:rsidR="0063115D" w:rsidRPr="007472E7" w:rsidRDefault="0063115D" w:rsidP="0063115D">
      <w:pPr>
        <w:tabs>
          <w:tab w:val="left" w:pos="567"/>
        </w:tabs>
        <w:spacing w:after="0" w:line="240" w:lineRule="auto"/>
        <w:rPr>
          <w:rFonts w:ascii="Tahoma" w:hAnsi="Tahoma" w:cs="Tahoma"/>
          <w:szCs w:val="20"/>
        </w:rPr>
      </w:pPr>
      <w:r w:rsidRPr="007472E7">
        <w:rPr>
          <w:rFonts w:ascii="Tahoma" w:hAnsi="Tahoma" w:cs="Tahoma"/>
          <w:szCs w:val="20"/>
        </w:rPr>
        <w:t>ИНН            КПП</w:t>
      </w:r>
    </w:p>
    <w:p w14:paraId="3AD66F58" w14:textId="77777777" w:rsidR="0063115D" w:rsidRPr="007472E7" w:rsidRDefault="0063115D" w:rsidP="0063115D">
      <w:pPr>
        <w:tabs>
          <w:tab w:val="left" w:pos="567"/>
        </w:tabs>
        <w:spacing w:after="0" w:line="240" w:lineRule="auto"/>
        <w:rPr>
          <w:rFonts w:ascii="Tahoma" w:hAnsi="Tahoma" w:cs="Tahoma"/>
          <w:szCs w:val="20"/>
        </w:rPr>
      </w:pPr>
      <w:r w:rsidRPr="007472E7">
        <w:rPr>
          <w:rFonts w:ascii="Tahoma" w:hAnsi="Tahoma" w:cs="Tahoma"/>
          <w:szCs w:val="20"/>
        </w:rPr>
        <w:t xml:space="preserve">Договор: </w:t>
      </w:r>
    </w:p>
    <w:p w14:paraId="4F7A5A7C" w14:textId="77777777" w:rsidR="0063115D" w:rsidRPr="007472E7" w:rsidRDefault="0063115D" w:rsidP="0063115D">
      <w:pPr>
        <w:tabs>
          <w:tab w:val="left" w:pos="567"/>
        </w:tabs>
        <w:spacing w:after="0" w:line="240" w:lineRule="auto"/>
        <w:rPr>
          <w:rFonts w:ascii="Tahoma" w:hAnsi="Tahoma" w:cs="Tahoma"/>
          <w:szCs w:val="20"/>
        </w:rPr>
      </w:pPr>
    </w:p>
    <w:p w14:paraId="23EE26E2" w14:textId="77777777" w:rsidR="0063115D" w:rsidRPr="007472E7" w:rsidRDefault="0063115D" w:rsidP="0063115D">
      <w:pPr>
        <w:tabs>
          <w:tab w:val="left" w:pos="567"/>
        </w:tabs>
        <w:spacing w:after="0" w:line="240" w:lineRule="auto"/>
        <w:jc w:val="center"/>
        <w:rPr>
          <w:rFonts w:ascii="Tahoma" w:hAnsi="Tahoma" w:cs="Tahoma"/>
          <w:szCs w:val="20"/>
        </w:rPr>
      </w:pPr>
    </w:p>
    <w:p w14:paraId="02566BCB" w14:textId="77777777" w:rsidR="0063115D" w:rsidRPr="007472E7" w:rsidRDefault="0063115D" w:rsidP="0063115D">
      <w:pPr>
        <w:tabs>
          <w:tab w:val="left" w:pos="567"/>
        </w:tabs>
        <w:spacing w:after="0" w:line="240" w:lineRule="auto"/>
        <w:jc w:val="center"/>
        <w:rPr>
          <w:rFonts w:ascii="Tahoma" w:hAnsi="Tahoma" w:cs="Tahoma"/>
          <w:b/>
          <w:szCs w:val="20"/>
        </w:rPr>
      </w:pPr>
      <w:r w:rsidRPr="007472E7">
        <w:rPr>
          <w:rFonts w:ascii="Tahoma" w:hAnsi="Tahoma" w:cs="Tahoma"/>
          <w:b/>
          <w:szCs w:val="20"/>
        </w:rPr>
        <w:t>АКТ ПРИЕМКИ-СДАЧИ ВЫПОЛНЕННЫХ РАБОТ (ОКАЗАННЫХ УСЛУГ) № ____ от ________</w:t>
      </w:r>
    </w:p>
    <w:p w14:paraId="48720D5B" w14:textId="77777777" w:rsidR="0063115D" w:rsidRPr="007472E7" w:rsidRDefault="0063115D" w:rsidP="0063115D">
      <w:pPr>
        <w:tabs>
          <w:tab w:val="left" w:pos="567"/>
        </w:tabs>
        <w:spacing w:after="0" w:line="240" w:lineRule="auto"/>
        <w:jc w:val="center"/>
        <w:rPr>
          <w:rFonts w:ascii="Tahoma" w:hAnsi="Tahoma" w:cs="Tahoma"/>
          <w:szCs w:val="20"/>
        </w:rPr>
      </w:pPr>
    </w:p>
    <w:p w14:paraId="5A774842" w14:textId="77777777" w:rsidR="0063115D" w:rsidRPr="007472E7" w:rsidRDefault="0063115D" w:rsidP="0063115D">
      <w:pPr>
        <w:tabs>
          <w:tab w:val="left" w:pos="567"/>
        </w:tabs>
        <w:spacing w:after="0" w:line="240" w:lineRule="auto"/>
        <w:rPr>
          <w:rFonts w:ascii="Tahoma" w:hAnsi="Tahoma" w:cs="Tahoma"/>
          <w:szCs w:val="20"/>
        </w:rPr>
      </w:pPr>
      <w:r w:rsidRPr="007472E7">
        <w:rPr>
          <w:rFonts w:ascii="Tahoma" w:hAnsi="Tahoma" w:cs="Tahoma"/>
          <w:szCs w:val="20"/>
        </w:rPr>
        <w:t>Мы, нижеподписавшиеся, «</w:t>
      </w:r>
      <w:r>
        <w:rPr>
          <w:rFonts w:ascii="Tahoma" w:hAnsi="Tahoma" w:cs="Tahoma"/>
          <w:szCs w:val="20"/>
        </w:rPr>
        <w:t>Оператор</w:t>
      </w:r>
      <w:r w:rsidRPr="007472E7">
        <w:rPr>
          <w:rFonts w:ascii="Tahoma" w:hAnsi="Tahoma" w:cs="Tahoma"/>
          <w:szCs w:val="20"/>
        </w:rPr>
        <w:t>» в лице ______________, действующий на основании __________, с одной стороны, и представитель «Заказчик» в лице, _______________, действующий на основании _____________, с другой стороны, составили настоящий акт о том, что «</w:t>
      </w:r>
      <w:r>
        <w:rPr>
          <w:rFonts w:ascii="Tahoma" w:hAnsi="Tahoma" w:cs="Tahoma"/>
          <w:szCs w:val="20"/>
        </w:rPr>
        <w:t>Оператор</w:t>
      </w:r>
      <w:r w:rsidRPr="007472E7">
        <w:rPr>
          <w:rFonts w:ascii="Tahoma" w:hAnsi="Tahoma" w:cs="Tahoma"/>
          <w:szCs w:val="20"/>
        </w:rPr>
        <w:t>» в период с «___» ________ _____ года по «___» ________ _____ года выполнил (оказал), а «Заказчик» принял следующие работы (услуги):</w:t>
      </w:r>
    </w:p>
    <w:p w14:paraId="2D1BE18C" w14:textId="77777777" w:rsidR="0063115D" w:rsidRPr="007472E7" w:rsidRDefault="0063115D" w:rsidP="0063115D">
      <w:pPr>
        <w:tabs>
          <w:tab w:val="left" w:pos="567"/>
        </w:tabs>
        <w:spacing w:after="0" w:line="240" w:lineRule="auto"/>
        <w:rPr>
          <w:rFonts w:ascii="Tahoma" w:hAnsi="Tahoma" w:cs="Tahoma"/>
          <w:szCs w:val="20"/>
        </w:rPr>
      </w:pPr>
    </w:p>
    <w:tbl>
      <w:tblPr>
        <w:tblW w:w="95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3"/>
        <w:gridCol w:w="709"/>
        <w:gridCol w:w="1054"/>
        <w:gridCol w:w="1338"/>
        <w:gridCol w:w="1435"/>
        <w:gridCol w:w="1151"/>
        <w:gridCol w:w="1231"/>
      </w:tblGrid>
      <w:tr w:rsidR="0063115D" w:rsidRPr="007472E7" w14:paraId="135784B0" w14:textId="77777777" w:rsidTr="00660610">
        <w:tc>
          <w:tcPr>
            <w:tcW w:w="2613" w:type="dxa"/>
            <w:shd w:val="clear" w:color="auto" w:fill="auto"/>
          </w:tcPr>
          <w:p w14:paraId="21A87BF9"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Наименование работ (услуг)</w:t>
            </w:r>
          </w:p>
        </w:tc>
        <w:tc>
          <w:tcPr>
            <w:tcW w:w="709" w:type="dxa"/>
            <w:shd w:val="clear" w:color="auto" w:fill="auto"/>
          </w:tcPr>
          <w:p w14:paraId="57A8B734"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Ед. изм.</w:t>
            </w:r>
          </w:p>
        </w:tc>
        <w:tc>
          <w:tcPr>
            <w:tcW w:w="1054" w:type="dxa"/>
            <w:shd w:val="clear" w:color="auto" w:fill="auto"/>
          </w:tcPr>
          <w:p w14:paraId="7E89251F"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Количество</w:t>
            </w:r>
          </w:p>
        </w:tc>
        <w:tc>
          <w:tcPr>
            <w:tcW w:w="1338" w:type="dxa"/>
            <w:shd w:val="clear" w:color="auto" w:fill="auto"/>
          </w:tcPr>
          <w:p w14:paraId="6E62114B"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Цена, руб. коп.</w:t>
            </w:r>
          </w:p>
        </w:tc>
        <w:tc>
          <w:tcPr>
            <w:tcW w:w="1435" w:type="dxa"/>
            <w:shd w:val="clear" w:color="auto" w:fill="auto"/>
          </w:tcPr>
          <w:p w14:paraId="433E4DFA"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Стоимость работ (услуг) без НДС, руб. коп.</w:t>
            </w:r>
          </w:p>
        </w:tc>
        <w:tc>
          <w:tcPr>
            <w:tcW w:w="1151" w:type="dxa"/>
            <w:shd w:val="clear" w:color="auto" w:fill="auto"/>
          </w:tcPr>
          <w:p w14:paraId="484240AB"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Сумма НДС, руб. коп.</w:t>
            </w:r>
          </w:p>
        </w:tc>
        <w:tc>
          <w:tcPr>
            <w:tcW w:w="1231" w:type="dxa"/>
            <w:shd w:val="clear" w:color="auto" w:fill="auto"/>
          </w:tcPr>
          <w:p w14:paraId="30B7B996"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Стоимость работ (услуг) с учетом НДС, руб. коп.</w:t>
            </w:r>
          </w:p>
        </w:tc>
      </w:tr>
      <w:tr w:rsidR="0063115D" w:rsidRPr="007472E7" w14:paraId="1A5183B2" w14:textId="77777777" w:rsidTr="00660610">
        <w:tc>
          <w:tcPr>
            <w:tcW w:w="2613" w:type="dxa"/>
            <w:shd w:val="clear" w:color="auto" w:fill="auto"/>
          </w:tcPr>
          <w:p w14:paraId="1F8A1B92"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2</w:t>
            </w:r>
          </w:p>
        </w:tc>
        <w:tc>
          <w:tcPr>
            <w:tcW w:w="709" w:type="dxa"/>
            <w:shd w:val="clear" w:color="auto" w:fill="auto"/>
          </w:tcPr>
          <w:p w14:paraId="10507C65"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3</w:t>
            </w:r>
          </w:p>
        </w:tc>
        <w:tc>
          <w:tcPr>
            <w:tcW w:w="1054" w:type="dxa"/>
            <w:shd w:val="clear" w:color="auto" w:fill="auto"/>
          </w:tcPr>
          <w:p w14:paraId="7AC0E5AF"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4</w:t>
            </w:r>
          </w:p>
        </w:tc>
        <w:tc>
          <w:tcPr>
            <w:tcW w:w="1338" w:type="dxa"/>
            <w:shd w:val="clear" w:color="auto" w:fill="auto"/>
          </w:tcPr>
          <w:p w14:paraId="55387737"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5</w:t>
            </w:r>
          </w:p>
        </w:tc>
        <w:tc>
          <w:tcPr>
            <w:tcW w:w="1435" w:type="dxa"/>
            <w:shd w:val="clear" w:color="auto" w:fill="auto"/>
          </w:tcPr>
          <w:p w14:paraId="72425092"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6</w:t>
            </w:r>
          </w:p>
        </w:tc>
        <w:tc>
          <w:tcPr>
            <w:tcW w:w="1151" w:type="dxa"/>
            <w:shd w:val="clear" w:color="auto" w:fill="auto"/>
          </w:tcPr>
          <w:p w14:paraId="7519D7D6"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7</w:t>
            </w:r>
          </w:p>
        </w:tc>
        <w:tc>
          <w:tcPr>
            <w:tcW w:w="1231" w:type="dxa"/>
            <w:shd w:val="clear" w:color="auto" w:fill="auto"/>
          </w:tcPr>
          <w:p w14:paraId="7B7A3509"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8</w:t>
            </w:r>
          </w:p>
        </w:tc>
      </w:tr>
      <w:tr w:rsidR="0063115D" w:rsidRPr="007472E7" w14:paraId="7BCC16AA" w14:textId="77777777" w:rsidTr="00660610">
        <w:tc>
          <w:tcPr>
            <w:tcW w:w="2613" w:type="dxa"/>
            <w:shd w:val="clear" w:color="auto" w:fill="auto"/>
          </w:tcPr>
          <w:p w14:paraId="44360D05" w14:textId="77777777" w:rsidR="0063115D" w:rsidRPr="007472E7" w:rsidRDefault="0063115D" w:rsidP="00660610">
            <w:pPr>
              <w:tabs>
                <w:tab w:val="left" w:pos="567"/>
              </w:tabs>
              <w:autoSpaceDE w:val="0"/>
              <w:autoSpaceDN w:val="0"/>
              <w:spacing w:after="0" w:line="240" w:lineRule="auto"/>
              <w:rPr>
                <w:rFonts w:ascii="Tahoma" w:hAnsi="Tahoma" w:cs="Tahoma"/>
                <w:szCs w:val="20"/>
              </w:rPr>
            </w:pPr>
          </w:p>
        </w:tc>
        <w:tc>
          <w:tcPr>
            <w:tcW w:w="709" w:type="dxa"/>
            <w:shd w:val="clear" w:color="auto" w:fill="auto"/>
          </w:tcPr>
          <w:p w14:paraId="689E4BFC" w14:textId="77777777" w:rsidR="0063115D" w:rsidRPr="007472E7" w:rsidRDefault="0063115D" w:rsidP="00660610">
            <w:pPr>
              <w:tabs>
                <w:tab w:val="left" w:pos="567"/>
              </w:tabs>
              <w:spacing w:after="0" w:line="240" w:lineRule="auto"/>
              <w:rPr>
                <w:rFonts w:ascii="Tahoma" w:hAnsi="Tahoma" w:cs="Tahoma"/>
                <w:szCs w:val="20"/>
              </w:rPr>
            </w:pPr>
          </w:p>
        </w:tc>
        <w:tc>
          <w:tcPr>
            <w:tcW w:w="1054" w:type="dxa"/>
            <w:shd w:val="clear" w:color="auto" w:fill="auto"/>
          </w:tcPr>
          <w:p w14:paraId="1BD5F437" w14:textId="77777777" w:rsidR="0063115D" w:rsidRPr="007472E7" w:rsidRDefault="0063115D" w:rsidP="00660610">
            <w:pPr>
              <w:tabs>
                <w:tab w:val="left" w:pos="567"/>
              </w:tabs>
              <w:spacing w:after="0" w:line="240" w:lineRule="auto"/>
              <w:rPr>
                <w:rFonts w:ascii="Tahoma" w:hAnsi="Tahoma" w:cs="Tahoma"/>
                <w:szCs w:val="20"/>
              </w:rPr>
            </w:pPr>
          </w:p>
        </w:tc>
        <w:tc>
          <w:tcPr>
            <w:tcW w:w="1338" w:type="dxa"/>
            <w:shd w:val="clear" w:color="auto" w:fill="auto"/>
          </w:tcPr>
          <w:p w14:paraId="7A06AA82" w14:textId="77777777" w:rsidR="0063115D" w:rsidRPr="007472E7" w:rsidRDefault="0063115D" w:rsidP="00660610">
            <w:pPr>
              <w:tabs>
                <w:tab w:val="left" w:pos="567"/>
              </w:tabs>
              <w:spacing w:after="0" w:line="240" w:lineRule="auto"/>
              <w:rPr>
                <w:rFonts w:ascii="Tahoma" w:hAnsi="Tahoma" w:cs="Tahoma"/>
                <w:szCs w:val="20"/>
              </w:rPr>
            </w:pPr>
          </w:p>
        </w:tc>
        <w:tc>
          <w:tcPr>
            <w:tcW w:w="1435" w:type="dxa"/>
            <w:shd w:val="clear" w:color="auto" w:fill="auto"/>
          </w:tcPr>
          <w:p w14:paraId="6CC836D5" w14:textId="77777777" w:rsidR="0063115D" w:rsidRPr="007472E7" w:rsidRDefault="0063115D" w:rsidP="00660610">
            <w:pPr>
              <w:tabs>
                <w:tab w:val="left" w:pos="567"/>
              </w:tabs>
              <w:spacing w:after="0" w:line="240" w:lineRule="auto"/>
              <w:rPr>
                <w:rFonts w:ascii="Tahoma" w:hAnsi="Tahoma" w:cs="Tahoma"/>
                <w:szCs w:val="20"/>
              </w:rPr>
            </w:pPr>
          </w:p>
        </w:tc>
        <w:tc>
          <w:tcPr>
            <w:tcW w:w="1151" w:type="dxa"/>
            <w:shd w:val="clear" w:color="auto" w:fill="auto"/>
          </w:tcPr>
          <w:p w14:paraId="57EC8216" w14:textId="77777777" w:rsidR="0063115D" w:rsidRPr="007472E7" w:rsidRDefault="0063115D" w:rsidP="00660610">
            <w:pPr>
              <w:tabs>
                <w:tab w:val="left" w:pos="567"/>
              </w:tabs>
              <w:spacing w:after="0" w:line="240" w:lineRule="auto"/>
              <w:rPr>
                <w:rFonts w:ascii="Tahoma" w:hAnsi="Tahoma" w:cs="Tahoma"/>
                <w:szCs w:val="20"/>
              </w:rPr>
            </w:pPr>
          </w:p>
        </w:tc>
        <w:tc>
          <w:tcPr>
            <w:tcW w:w="1231" w:type="dxa"/>
            <w:shd w:val="clear" w:color="auto" w:fill="auto"/>
          </w:tcPr>
          <w:p w14:paraId="274777CF" w14:textId="77777777" w:rsidR="0063115D" w:rsidRPr="007472E7" w:rsidRDefault="0063115D" w:rsidP="00660610">
            <w:pPr>
              <w:tabs>
                <w:tab w:val="left" w:pos="567"/>
              </w:tabs>
              <w:spacing w:after="0" w:line="240" w:lineRule="auto"/>
              <w:rPr>
                <w:rFonts w:ascii="Tahoma" w:hAnsi="Tahoma" w:cs="Tahoma"/>
                <w:szCs w:val="20"/>
              </w:rPr>
            </w:pPr>
          </w:p>
        </w:tc>
      </w:tr>
    </w:tbl>
    <w:p w14:paraId="5F8E691F" w14:textId="77777777" w:rsidR="0063115D" w:rsidRPr="007472E7" w:rsidRDefault="0063115D" w:rsidP="0063115D">
      <w:pPr>
        <w:tabs>
          <w:tab w:val="left" w:pos="567"/>
        </w:tabs>
        <w:spacing w:after="0" w:line="240" w:lineRule="auto"/>
        <w:rPr>
          <w:rFonts w:ascii="Tahoma" w:hAnsi="Tahoma" w:cs="Tahoma"/>
          <w:szCs w:val="20"/>
        </w:rPr>
      </w:pPr>
    </w:p>
    <w:p w14:paraId="7563C3B8" w14:textId="77777777" w:rsidR="0063115D" w:rsidRPr="007472E7" w:rsidRDefault="0063115D" w:rsidP="0063115D">
      <w:pPr>
        <w:tabs>
          <w:tab w:val="left" w:pos="567"/>
        </w:tabs>
        <w:spacing w:after="0" w:line="240" w:lineRule="auto"/>
        <w:rPr>
          <w:rFonts w:ascii="Tahoma" w:hAnsi="Tahoma" w:cs="Tahoma"/>
          <w:szCs w:val="20"/>
        </w:rPr>
      </w:pPr>
      <w:r w:rsidRPr="007472E7">
        <w:rPr>
          <w:rFonts w:ascii="Tahoma" w:hAnsi="Tahoma" w:cs="Tahoma"/>
          <w:szCs w:val="20"/>
        </w:rPr>
        <w:t>Всего стоимость выполненных работ (оказанных услуг) _________________ руб. ___ коп., в т.ч. НДС.</w:t>
      </w:r>
    </w:p>
    <w:p w14:paraId="0F58548C" w14:textId="77777777" w:rsidR="0063115D" w:rsidRPr="007472E7" w:rsidRDefault="0063115D" w:rsidP="0063115D">
      <w:pPr>
        <w:tabs>
          <w:tab w:val="left" w:pos="567"/>
        </w:tabs>
        <w:spacing w:after="0" w:line="240" w:lineRule="auto"/>
        <w:rPr>
          <w:rFonts w:ascii="Tahoma" w:hAnsi="Tahoma" w:cs="Tahoma"/>
          <w:szCs w:val="20"/>
        </w:rPr>
      </w:pPr>
    </w:p>
    <w:p w14:paraId="4AB02526" w14:textId="77777777" w:rsidR="0063115D" w:rsidRPr="007472E7" w:rsidRDefault="0063115D" w:rsidP="0063115D">
      <w:pPr>
        <w:tabs>
          <w:tab w:val="left" w:pos="567"/>
        </w:tabs>
        <w:spacing w:after="0" w:line="240" w:lineRule="auto"/>
        <w:rPr>
          <w:rFonts w:ascii="Tahoma" w:hAnsi="Tahoma" w:cs="Tahoma"/>
          <w:szCs w:val="20"/>
        </w:rPr>
      </w:pPr>
      <w:r w:rsidRPr="007472E7">
        <w:rPr>
          <w:rFonts w:ascii="Tahoma" w:hAnsi="Tahoma" w:cs="Tahoma"/>
          <w:szCs w:val="20"/>
        </w:rPr>
        <w:t>Вышеуказанные работы выполнены (услуги оказаны) полностью и в срок. Заказчик претензий по качеству и срокам выполнения работ (оказания услуг) не имеет.</w:t>
      </w:r>
    </w:p>
    <w:p w14:paraId="628DF5AC" w14:textId="77777777" w:rsidR="0063115D" w:rsidRPr="007472E7" w:rsidRDefault="0063115D" w:rsidP="0063115D">
      <w:pPr>
        <w:tabs>
          <w:tab w:val="left" w:pos="567"/>
        </w:tabs>
        <w:spacing w:after="0" w:line="240" w:lineRule="auto"/>
        <w:rPr>
          <w:rFonts w:ascii="Tahoma" w:hAnsi="Tahoma" w:cs="Tahoma"/>
          <w:szCs w:val="20"/>
        </w:rPr>
      </w:pPr>
    </w:p>
    <w:tbl>
      <w:tblPr>
        <w:tblW w:w="9571" w:type="dxa"/>
        <w:tblLayout w:type="fixed"/>
        <w:tblLook w:val="04A0" w:firstRow="1" w:lastRow="0" w:firstColumn="1" w:lastColumn="0" w:noHBand="0" w:noVBand="1"/>
      </w:tblPr>
      <w:tblGrid>
        <w:gridCol w:w="4785"/>
        <w:gridCol w:w="4786"/>
      </w:tblGrid>
      <w:tr w:rsidR="0063115D" w:rsidRPr="007472E7" w14:paraId="35B40FC5" w14:textId="77777777" w:rsidTr="00660610">
        <w:tc>
          <w:tcPr>
            <w:tcW w:w="4785" w:type="dxa"/>
            <w:shd w:val="clear" w:color="auto" w:fill="auto"/>
          </w:tcPr>
          <w:p w14:paraId="7B16C3A3" w14:textId="77777777" w:rsidR="0063115D" w:rsidRPr="007472E7" w:rsidRDefault="0063115D" w:rsidP="00660610">
            <w:pPr>
              <w:tabs>
                <w:tab w:val="left" w:pos="567"/>
              </w:tabs>
              <w:autoSpaceDE w:val="0"/>
              <w:autoSpaceDN w:val="0"/>
              <w:adjustRightInd w:val="0"/>
              <w:spacing w:after="0" w:line="240" w:lineRule="auto"/>
              <w:rPr>
                <w:rFonts w:ascii="Tahoma" w:hAnsi="Tahoma" w:cs="Tahoma"/>
                <w:b/>
                <w:szCs w:val="20"/>
              </w:rPr>
            </w:pPr>
            <w:r>
              <w:rPr>
                <w:rFonts w:ascii="Tahoma" w:hAnsi="Tahoma" w:cs="Tahoma"/>
                <w:b/>
                <w:szCs w:val="20"/>
              </w:rPr>
              <w:t>Оператор</w:t>
            </w:r>
            <w:r w:rsidRPr="007472E7">
              <w:rPr>
                <w:rFonts w:ascii="Tahoma" w:hAnsi="Tahoma" w:cs="Tahoma"/>
                <w:b/>
                <w:szCs w:val="20"/>
              </w:rPr>
              <w:t>:</w:t>
            </w:r>
          </w:p>
          <w:p w14:paraId="335C4398" w14:textId="77777777" w:rsidR="0063115D" w:rsidRPr="007472E7" w:rsidRDefault="0063115D" w:rsidP="00660610">
            <w:pPr>
              <w:tabs>
                <w:tab w:val="left" w:pos="567"/>
              </w:tabs>
              <w:autoSpaceDE w:val="0"/>
              <w:autoSpaceDN w:val="0"/>
              <w:adjustRightInd w:val="0"/>
              <w:spacing w:after="0" w:line="240" w:lineRule="auto"/>
              <w:rPr>
                <w:rFonts w:ascii="Tahoma" w:hAnsi="Tahoma" w:cs="Tahoma"/>
                <w:szCs w:val="20"/>
              </w:rPr>
            </w:pPr>
          </w:p>
          <w:p w14:paraId="7599EFF6" w14:textId="77777777" w:rsidR="0063115D" w:rsidRPr="007472E7" w:rsidRDefault="0063115D" w:rsidP="00660610">
            <w:pPr>
              <w:tabs>
                <w:tab w:val="left" w:pos="567"/>
              </w:tabs>
              <w:autoSpaceDE w:val="0"/>
              <w:autoSpaceDN w:val="0"/>
              <w:adjustRightInd w:val="0"/>
              <w:spacing w:after="0" w:line="240" w:lineRule="auto"/>
              <w:rPr>
                <w:rFonts w:ascii="Tahoma" w:hAnsi="Tahoma" w:cs="Tahoma"/>
                <w:szCs w:val="20"/>
              </w:rPr>
            </w:pPr>
            <w:r w:rsidRPr="007472E7">
              <w:rPr>
                <w:rFonts w:ascii="Tahoma" w:hAnsi="Tahoma" w:cs="Tahoma"/>
                <w:szCs w:val="20"/>
              </w:rPr>
              <w:t>___________________ /                           /</w:t>
            </w:r>
          </w:p>
          <w:p w14:paraId="2D97B717" w14:textId="77777777" w:rsidR="0063115D" w:rsidRPr="007472E7" w:rsidRDefault="0063115D" w:rsidP="00660610">
            <w:pPr>
              <w:tabs>
                <w:tab w:val="left" w:pos="567"/>
              </w:tabs>
              <w:autoSpaceDE w:val="0"/>
              <w:autoSpaceDN w:val="0"/>
              <w:adjustRightInd w:val="0"/>
              <w:spacing w:after="0" w:line="240" w:lineRule="auto"/>
              <w:rPr>
                <w:rFonts w:ascii="Tahoma" w:hAnsi="Tahoma" w:cs="Tahoma"/>
                <w:szCs w:val="20"/>
              </w:rPr>
            </w:pPr>
            <w:r w:rsidRPr="007472E7">
              <w:rPr>
                <w:rFonts w:ascii="Tahoma" w:hAnsi="Tahoma" w:cs="Tahoma"/>
                <w:szCs w:val="20"/>
              </w:rPr>
              <w:t>подпись</w:t>
            </w:r>
          </w:p>
        </w:tc>
        <w:tc>
          <w:tcPr>
            <w:tcW w:w="4786" w:type="dxa"/>
            <w:shd w:val="clear" w:color="auto" w:fill="auto"/>
          </w:tcPr>
          <w:p w14:paraId="3057B79C" w14:textId="77777777" w:rsidR="0063115D" w:rsidRPr="007472E7" w:rsidRDefault="0063115D" w:rsidP="00660610">
            <w:pPr>
              <w:tabs>
                <w:tab w:val="left" w:pos="567"/>
              </w:tabs>
              <w:autoSpaceDE w:val="0"/>
              <w:autoSpaceDN w:val="0"/>
              <w:adjustRightInd w:val="0"/>
              <w:spacing w:after="0" w:line="240" w:lineRule="auto"/>
              <w:rPr>
                <w:rFonts w:ascii="Tahoma" w:hAnsi="Tahoma" w:cs="Tahoma"/>
                <w:b/>
                <w:szCs w:val="20"/>
              </w:rPr>
            </w:pPr>
            <w:r w:rsidRPr="007472E7">
              <w:rPr>
                <w:rFonts w:ascii="Tahoma" w:hAnsi="Tahoma" w:cs="Tahoma"/>
                <w:b/>
                <w:szCs w:val="20"/>
              </w:rPr>
              <w:t>Исполнитель:</w:t>
            </w:r>
          </w:p>
          <w:p w14:paraId="302BB5BD" w14:textId="77777777" w:rsidR="0063115D" w:rsidRPr="007472E7" w:rsidRDefault="0063115D" w:rsidP="00660610">
            <w:pPr>
              <w:widowControl w:val="0"/>
              <w:tabs>
                <w:tab w:val="left" w:pos="567"/>
              </w:tabs>
              <w:autoSpaceDE w:val="0"/>
              <w:spacing w:after="0" w:line="240" w:lineRule="auto"/>
              <w:rPr>
                <w:rFonts w:ascii="Tahoma" w:hAnsi="Tahoma" w:cs="Tahoma"/>
                <w:szCs w:val="20"/>
              </w:rPr>
            </w:pPr>
          </w:p>
          <w:p w14:paraId="17E7D3E0" w14:textId="77777777" w:rsidR="0063115D" w:rsidRPr="007472E7" w:rsidRDefault="0063115D" w:rsidP="00660610">
            <w:pPr>
              <w:widowControl w:val="0"/>
              <w:tabs>
                <w:tab w:val="left" w:pos="567"/>
              </w:tabs>
              <w:autoSpaceDE w:val="0"/>
              <w:spacing w:after="0" w:line="240" w:lineRule="auto"/>
              <w:rPr>
                <w:rFonts w:ascii="Tahoma" w:hAnsi="Tahoma" w:cs="Tahoma"/>
                <w:szCs w:val="20"/>
              </w:rPr>
            </w:pPr>
            <w:r w:rsidRPr="007472E7">
              <w:rPr>
                <w:rFonts w:ascii="Tahoma" w:hAnsi="Tahoma" w:cs="Tahoma"/>
                <w:szCs w:val="20"/>
              </w:rPr>
              <w:t>___________________ /                           /</w:t>
            </w:r>
          </w:p>
          <w:p w14:paraId="33B80567" w14:textId="77777777" w:rsidR="0063115D" w:rsidRPr="007472E7" w:rsidRDefault="0063115D" w:rsidP="00660610">
            <w:pPr>
              <w:tabs>
                <w:tab w:val="left" w:pos="567"/>
              </w:tabs>
              <w:autoSpaceDE w:val="0"/>
              <w:autoSpaceDN w:val="0"/>
              <w:adjustRightInd w:val="0"/>
              <w:spacing w:after="0" w:line="240" w:lineRule="auto"/>
              <w:rPr>
                <w:rFonts w:ascii="Tahoma" w:hAnsi="Tahoma" w:cs="Tahoma"/>
                <w:szCs w:val="20"/>
              </w:rPr>
            </w:pPr>
            <w:r w:rsidRPr="007472E7">
              <w:rPr>
                <w:rFonts w:ascii="Tahoma" w:hAnsi="Tahoma" w:cs="Tahoma"/>
                <w:szCs w:val="20"/>
              </w:rPr>
              <w:t>подпись</w:t>
            </w:r>
          </w:p>
        </w:tc>
      </w:tr>
    </w:tbl>
    <w:p w14:paraId="57CDB9C1" w14:textId="77777777" w:rsidR="0063115D" w:rsidRPr="007472E7" w:rsidRDefault="0063115D" w:rsidP="0063115D">
      <w:pPr>
        <w:tabs>
          <w:tab w:val="left" w:pos="567"/>
        </w:tabs>
        <w:spacing w:after="0" w:line="240" w:lineRule="auto"/>
        <w:rPr>
          <w:rFonts w:ascii="Tahoma" w:hAnsi="Tahoma" w:cs="Tahoma"/>
          <w:szCs w:val="20"/>
        </w:rPr>
      </w:pPr>
    </w:p>
    <w:p w14:paraId="0A5BFC01" w14:textId="77777777" w:rsidR="0063115D" w:rsidRPr="007472E7" w:rsidRDefault="0063115D" w:rsidP="0063115D">
      <w:pPr>
        <w:tabs>
          <w:tab w:val="left" w:pos="567"/>
        </w:tabs>
        <w:spacing w:after="0" w:line="240" w:lineRule="auto"/>
        <w:jc w:val="center"/>
        <w:rPr>
          <w:rFonts w:ascii="Tahoma" w:hAnsi="Tahoma" w:cs="Tahoma"/>
          <w:b/>
          <w:szCs w:val="20"/>
        </w:rPr>
      </w:pPr>
      <w:r w:rsidRPr="007472E7">
        <w:rPr>
          <w:rFonts w:ascii="Tahoma" w:hAnsi="Tahoma" w:cs="Tahoma"/>
          <w:b/>
          <w:szCs w:val="20"/>
        </w:rPr>
        <w:t>ФОРМУ УТВЕРЖДАЕМ, ПОДПИСИ СТОРОН:</w:t>
      </w:r>
    </w:p>
    <w:p w14:paraId="05DF7281" w14:textId="77777777" w:rsidR="0063115D" w:rsidRPr="007472E7" w:rsidRDefault="0063115D" w:rsidP="0063115D">
      <w:pPr>
        <w:tabs>
          <w:tab w:val="left" w:pos="567"/>
        </w:tabs>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63115D" w:rsidRPr="007472E7" w14:paraId="0DC01952" w14:textId="77777777" w:rsidTr="00660610">
        <w:trPr>
          <w:jc w:val="center"/>
        </w:trPr>
        <w:tc>
          <w:tcPr>
            <w:tcW w:w="4820" w:type="dxa"/>
            <w:tcBorders>
              <w:top w:val="nil"/>
              <w:left w:val="nil"/>
              <w:bottom w:val="nil"/>
              <w:right w:val="nil"/>
            </w:tcBorders>
            <w:shd w:val="clear" w:color="auto" w:fill="auto"/>
          </w:tcPr>
          <w:p w14:paraId="683884EB" w14:textId="77777777"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r>
              <w:rPr>
                <w:rFonts w:ascii="Tahoma" w:hAnsi="Tahoma" w:cs="Tahoma"/>
                <w:b/>
                <w:bCs/>
                <w:szCs w:val="20"/>
                <w:lang w:eastAsia="en-US"/>
              </w:rPr>
              <w:t>Оператор</w:t>
            </w:r>
          </w:p>
          <w:p w14:paraId="5B502534" w14:textId="77777777"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p>
          <w:p w14:paraId="2CB02312" w14:textId="77777777"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p>
          <w:p w14:paraId="7C3E2195" w14:textId="77777777" w:rsidR="0063115D" w:rsidRPr="007472E7" w:rsidRDefault="0063115D" w:rsidP="00660610">
            <w:pPr>
              <w:widowControl w:val="0"/>
              <w:tabs>
                <w:tab w:val="left" w:pos="567"/>
              </w:tabs>
              <w:spacing w:after="0" w:line="240" w:lineRule="auto"/>
              <w:ind w:right="-1"/>
              <w:contextualSpacing/>
              <w:rPr>
                <w:rFonts w:ascii="Tahoma" w:hAnsi="Tahoma" w:cs="Tahoma"/>
                <w:bCs/>
                <w:szCs w:val="20"/>
                <w:lang w:eastAsia="en-US"/>
              </w:rPr>
            </w:pPr>
            <w:r w:rsidRPr="007472E7">
              <w:rPr>
                <w:rFonts w:ascii="Tahoma" w:hAnsi="Tahoma" w:cs="Tahoma"/>
                <w:bCs/>
                <w:szCs w:val="20"/>
                <w:lang w:eastAsia="en-US"/>
              </w:rPr>
              <w:t>_________________/ /</w:t>
            </w:r>
          </w:p>
          <w:p w14:paraId="769B4C3C" w14:textId="77777777"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r w:rsidRPr="007472E7">
              <w:rPr>
                <w:rFonts w:ascii="Tahoma" w:hAnsi="Tahoma" w:cs="Tahoma"/>
                <w:bCs/>
                <w:szCs w:val="20"/>
                <w:lang w:eastAsia="en-US"/>
              </w:rPr>
              <w:t>м.п.</w:t>
            </w:r>
          </w:p>
        </w:tc>
        <w:tc>
          <w:tcPr>
            <w:tcW w:w="4111" w:type="dxa"/>
            <w:tcBorders>
              <w:top w:val="nil"/>
              <w:left w:val="nil"/>
              <w:bottom w:val="nil"/>
              <w:right w:val="nil"/>
            </w:tcBorders>
            <w:shd w:val="clear" w:color="auto" w:fill="auto"/>
          </w:tcPr>
          <w:p w14:paraId="3EC8846C" w14:textId="77777777"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r w:rsidRPr="007472E7">
              <w:rPr>
                <w:rFonts w:ascii="Tahoma" w:hAnsi="Tahoma" w:cs="Tahoma"/>
                <w:b/>
                <w:bCs/>
                <w:szCs w:val="20"/>
                <w:lang w:eastAsia="en-US"/>
              </w:rPr>
              <w:t>Заказчик</w:t>
            </w:r>
          </w:p>
          <w:p w14:paraId="2D8CE8FE" w14:textId="77777777"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p>
          <w:p w14:paraId="11D3363D" w14:textId="77777777"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p>
          <w:p w14:paraId="6ED46D17" w14:textId="77777777" w:rsidR="0063115D" w:rsidRPr="007472E7" w:rsidRDefault="0063115D" w:rsidP="00660610">
            <w:pPr>
              <w:widowControl w:val="0"/>
              <w:tabs>
                <w:tab w:val="left" w:pos="567"/>
              </w:tabs>
              <w:spacing w:after="0" w:line="240" w:lineRule="auto"/>
              <w:ind w:right="-1"/>
              <w:contextualSpacing/>
              <w:rPr>
                <w:rFonts w:ascii="Tahoma" w:hAnsi="Tahoma" w:cs="Tahoma"/>
                <w:bCs/>
                <w:szCs w:val="20"/>
                <w:lang w:eastAsia="en-US"/>
              </w:rPr>
            </w:pPr>
            <w:r w:rsidRPr="007472E7">
              <w:rPr>
                <w:rFonts w:ascii="Tahoma" w:hAnsi="Tahoma" w:cs="Tahoma"/>
                <w:bCs/>
                <w:szCs w:val="20"/>
                <w:lang w:eastAsia="en-US"/>
              </w:rPr>
              <w:t>_________________/К.Р. Азизов/</w:t>
            </w:r>
          </w:p>
          <w:p w14:paraId="666A0EA1" w14:textId="77777777"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r w:rsidRPr="007472E7">
              <w:rPr>
                <w:rFonts w:ascii="Tahoma" w:hAnsi="Tahoma" w:cs="Tahoma"/>
                <w:bCs/>
                <w:szCs w:val="20"/>
                <w:lang w:eastAsia="en-US"/>
              </w:rPr>
              <w:t>м.п.</w:t>
            </w:r>
          </w:p>
        </w:tc>
      </w:tr>
      <w:permEnd w:id="603538553"/>
      <w:permEnd w:id="663826205"/>
    </w:tbl>
    <w:p w14:paraId="1D9828AC" w14:textId="77777777" w:rsidR="0063115D" w:rsidRDefault="0063115D" w:rsidP="00706284">
      <w:pPr>
        <w:spacing w:before="48" w:after="210" w:line="525" w:lineRule="atLeast"/>
        <w:jc w:val="right"/>
        <w:outlineLvl w:val="0"/>
      </w:pPr>
    </w:p>
    <w:p w14:paraId="715D05B4" w14:textId="77777777" w:rsidR="0063115D" w:rsidRDefault="0063115D" w:rsidP="00706284">
      <w:pPr>
        <w:spacing w:before="48" w:after="210" w:line="525" w:lineRule="atLeast"/>
        <w:jc w:val="right"/>
        <w:outlineLvl w:val="0"/>
      </w:pPr>
    </w:p>
    <w:p w14:paraId="18B0C593" w14:textId="77777777" w:rsidR="0063115D" w:rsidRDefault="0063115D" w:rsidP="00706284">
      <w:pPr>
        <w:spacing w:before="48" w:after="210" w:line="525" w:lineRule="atLeast"/>
        <w:jc w:val="right"/>
        <w:outlineLvl w:val="0"/>
      </w:pPr>
    </w:p>
    <w:p w14:paraId="5098638E" w14:textId="77777777" w:rsidR="0063115D" w:rsidRDefault="0063115D" w:rsidP="00706284">
      <w:pPr>
        <w:spacing w:before="48" w:after="210" w:line="525" w:lineRule="atLeast"/>
        <w:jc w:val="right"/>
        <w:outlineLvl w:val="0"/>
      </w:pPr>
    </w:p>
    <w:p w14:paraId="01301F8C" w14:textId="77777777" w:rsidR="0063115D" w:rsidRDefault="0063115D" w:rsidP="00706284">
      <w:pPr>
        <w:spacing w:before="48" w:after="210" w:line="525" w:lineRule="atLeast"/>
        <w:jc w:val="right"/>
        <w:outlineLvl w:val="0"/>
      </w:pPr>
    </w:p>
    <w:p w14:paraId="2E36F2FC" w14:textId="77777777" w:rsidR="0063115D" w:rsidRPr="007472E7" w:rsidRDefault="0063115D" w:rsidP="0063115D">
      <w:pPr>
        <w:pageBreakBefore/>
        <w:tabs>
          <w:tab w:val="left" w:pos="567"/>
        </w:tabs>
        <w:spacing w:after="0" w:line="240" w:lineRule="auto"/>
        <w:ind w:right="11"/>
        <w:jc w:val="right"/>
        <w:rPr>
          <w:rFonts w:ascii="Tahoma" w:eastAsia="Times New Roman" w:hAnsi="Tahoma" w:cs="Tahoma"/>
          <w:szCs w:val="20"/>
        </w:rPr>
      </w:pPr>
      <w:r w:rsidRPr="007472E7">
        <w:rPr>
          <w:rFonts w:ascii="Tahoma" w:eastAsia="Times New Roman" w:hAnsi="Tahoma" w:cs="Tahoma"/>
          <w:szCs w:val="20"/>
        </w:rPr>
        <w:lastRenderedPageBreak/>
        <w:t>Приложение №4</w:t>
      </w:r>
    </w:p>
    <w:p w14:paraId="0D147F13" w14:textId="77777777" w:rsidR="0063115D" w:rsidRPr="007472E7" w:rsidRDefault="0063115D" w:rsidP="0063115D">
      <w:pPr>
        <w:tabs>
          <w:tab w:val="left" w:pos="567"/>
        </w:tabs>
        <w:spacing w:after="0" w:line="240" w:lineRule="auto"/>
        <w:jc w:val="right"/>
        <w:rPr>
          <w:rFonts w:ascii="Tahoma" w:eastAsia="Times New Roman" w:hAnsi="Tahoma" w:cs="Tahoma"/>
          <w:szCs w:val="20"/>
        </w:rPr>
      </w:pPr>
      <w:r w:rsidRPr="007472E7">
        <w:rPr>
          <w:rFonts w:ascii="Tahoma" w:eastAsia="Times New Roman" w:hAnsi="Tahoma" w:cs="Tahoma"/>
          <w:szCs w:val="20"/>
        </w:rPr>
        <w:t>к договору № ___________________</w:t>
      </w:r>
    </w:p>
    <w:p w14:paraId="665BAC7E" w14:textId="77777777" w:rsidR="0063115D" w:rsidRPr="007472E7" w:rsidRDefault="0063115D" w:rsidP="0063115D">
      <w:pPr>
        <w:tabs>
          <w:tab w:val="left" w:pos="567"/>
        </w:tabs>
        <w:spacing w:after="0" w:line="240" w:lineRule="auto"/>
        <w:jc w:val="right"/>
        <w:rPr>
          <w:rFonts w:ascii="Tahoma" w:hAnsi="Tahoma" w:cs="Tahoma"/>
          <w:szCs w:val="20"/>
        </w:rPr>
      </w:pPr>
      <w:r w:rsidRPr="007472E7">
        <w:rPr>
          <w:rFonts w:ascii="Tahoma" w:eastAsia="Times New Roman" w:hAnsi="Tahoma" w:cs="Tahoma"/>
          <w:szCs w:val="20"/>
        </w:rPr>
        <w:t>от «____»____________20</w:t>
      </w:r>
      <w:r>
        <w:rPr>
          <w:rFonts w:ascii="Tahoma" w:eastAsia="Times New Roman" w:hAnsi="Tahoma" w:cs="Tahoma"/>
          <w:szCs w:val="20"/>
        </w:rPr>
        <w:t>24</w:t>
      </w:r>
      <w:r w:rsidRPr="007472E7">
        <w:rPr>
          <w:rFonts w:ascii="Tahoma" w:eastAsia="Times New Roman" w:hAnsi="Tahoma" w:cs="Tahoma"/>
          <w:szCs w:val="20"/>
        </w:rPr>
        <w:t>г</w:t>
      </w:r>
    </w:p>
    <w:p w14:paraId="65F542E3" w14:textId="77777777" w:rsidR="0063115D" w:rsidRPr="007472E7" w:rsidRDefault="0063115D" w:rsidP="0063115D">
      <w:pPr>
        <w:tabs>
          <w:tab w:val="left" w:pos="567"/>
        </w:tabs>
        <w:spacing w:after="0" w:line="240" w:lineRule="auto"/>
        <w:jc w:val="center"/>
        <w:rPr>
          <w:rFonts w:ascii="Tahoma" w:hAnsi="Tahoma" w:cs="Tahoma"/>
          <w:b/>
          <w:szCs w:val="20"/>
        </w:rPr>
      </w:pPr>
      <w:r w:rsidRPr="007472E7">
        <w:rPr>
          <w:rFonts w:ascii="Tahoma" w:hAnsi="Tahoma" w:cs="Tahoma"/>
          <w:b/>
          <w:szCs w:val="20"/>
        </w:rPr>
        <w:t>ФОРМА</w:t>
      </w:r>
    </w:p>
    <w:p w14:paraId="0D13F036" w14:textId="77777777" w:rsidR="0063115D" w:rsidRPr="007472E7" w:rsidRDefault="0063115D" w:rsidP="0063115D">
      <w:pPr>
        <w:tabs>
          <w:tab w:val="left" w:pos="567"/>
        </w:tabs>
        <w:spacing w:after="0" w:line="240" w:lineRule="auto"/>
        <w:jc w:val="center"/>
        <w:rPr>
          <w:rFonts w:ascii="Tahoma" w:hAnsi="Tahoma" w:cs="Tahoma"/>
          <w:b/>
          <w:szCs w:val="20"/>
        </w:rPr>
      </w:pPr>
      <w:r w:rsidRPr="007472E7">
        <w:rPr>
          <w:rFonts w:ascii="Tahoma" w:hAnsi="Tahoma" w:cs="Tahoma"/>
          <w:b/>
          <w:szCs w:val="20"/>
        </w:rPr>
        <w:t>Информация о цепочке собственников (бенефициарах)</w:t>
      </w:r>
    </w:p>
    <w:tbl>
      <w:tblPr>
        <w:tblpPr w:leftFromText="180" w:rightFromText="180" w:vertAnchor="text" w:horzAnchor="margin" w:tblpXSpec="center" w:tblpY="393"/>
        <w:tblW w:w="10480" w:type="dxa"/>
        <w:tblCellMar>
          <w:left w:w="0" w:type="dxa"/>
          <w:right w:w="0" w:type="dxa"/>
        </w:tblCellMar>
        <w:tblLook w:val="04A0" w:firstRow="1" w:lastRow="0" w:firstColumn="1" w:lastColumn="0" w:noHBand="0" w:noVBand="1"/>
      </w:tblPr>
      <w:tblGrid>
        <w:gridCol w:w="618"/>
        <w:gridCol w:w="430"/>
        <w:gridCol w:w="445"/>
        <w:gridCol w:w="550"/>
        <w:gridCol w:w="251"/>
        <w:gridCol w:w="2167"/>
        <w:gridCol w:w="1440"/>
        <w:gridCol w:w="597"/>
        <w:gridCol w:w="1864"/>
        <w:gridCol w:w="2118"/>
      </w:tblGrid>
      <w:tr w:rsidR="0063115D" w:rsidRPr="007472E7" w14:paraId="24EF55CF" w14:textId="77777777" w:rsidTr="00660610">
        <w:trPr>
          <w:trHeight w:val="334"/>
        </w:trPr>
        <w:tc>
          <w:tcPr>
            <w:tcW w:w="209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0F2F0C1"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b/>
                <w:bCs/>
                <w:szCs w:val="20"/>
              </w:rPr>
              <w:t>Наименование контрагента:</w:t>
            </w:r>
          </w:p>
        </w:tc>
        <w:tc>
          <w:tcPr>
            <w:tcW w:w="839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130AEB3E" w14:textId="77777777" w:rsidR="0063115D" w:rsidRPr="007472E7" w:rsidRDefault="0063115D" w:rsidP="00660610">
            <w:pPr>
              <w:tabs>
                <w:tab w:val="left" w:pos="567"/>
              </w:tabs>
              <w:spacing w:after="0" w:line="240" w:lineRule="auto"/>
              <w:jc w:val="center"/>
              <w:rPr>
                <w:rFonts w:ascii="Tahoma" w:hAnsi="Tahoma" w:cs="Tahoma"/>
                <w:b/>
                <w:bCs/>
                <w:szCs w:val="20"/>
              </w:rPr>
            </w:pPr>
          </w:p>
        </w:tc>
      </w:tr>
      <w:tr w:rsidR="0063115D" w:rsidRPr="007472E7" w14:paraId="66E7F70F" w14:textId="77777777" w:rsidTr="00660610">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BBA717"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ИНН</w:t>
            </w: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605DC60"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ОГРН</w:t>
            </w: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9E3F922"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Фамилия, имя, отчество руководителя</w:t>
            </w: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9D97846"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Серия и номер документа, удостоверяющего личность руководителя</w:t>
            </w:r>
          </w:p>
        </w:tc>
      </w:tr>
      <w:tr w:rsidR="0063115D" w:rsidRPr="007472E7" w14:paraId="7382BC0B" w14:textId="77777777" w:rsidTr="00660610">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FDEE49" w14:textId="77777777" w:rsidR="0063115D" w:rsidRPr="007472E7" w:rsidRDefault="0063115D" w:rsidP="00660610">
            <w:pPr>
              <w:tabs>
                <w:tab w:val="left" w:pos="567"/>
              </w:tabs>
              <w:spacing w:after="0" w:line="240" w:lineRule="auto"/>
              <w:rPr>
                <w:rFonts w:ascii="Tahoma" w:hAnsi="Tahoma" w:cs="Tahoma"/>
                <w:szCs w:val="20"/>
              </w:rPr>
            </w:pP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14:paraId="07AB5FAF" w14:textId="77777777" w:rsidR="0063115D" w:rsidRPr="007472E7" w:rsidRDefault="0063115D" w:rsidP="00660610">
            <w:pPr>
              <w:tabs>
                <w:tab w:val="left" w:pos="567"/>
              </w:tabs>
              <w:spacing w:after="0" w:line="240" w:lineRule="auto"/>
              <w:rPr>
                <w:rFonts w:ascii="Tahoma" w:hAnsi="Tahoma" w:cs="Tahoma"/>
                <w:szCs w:val="20"/>
              </w:rPr>
            </w:pP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14:paraId="5482651C" w14:textId="77777777" w:rsidR="0063115D" w:rsidRPr="007472E7" w:rsidRDefault="0063115D" w:rsidP="00660610">
            <w:pPr>
              <w:tabs>
                <w:tab w:val="left" w:pos="567"/>
              </w:tabs>
              <w:spacing w:after="0" w:line="240" w:lineRule="auto"/>
              <w:rPr>
                <w:rFonts w:ascii="Tahoma" w:hAnsi="Tahoma" w:cs="Tahoma"/>
                <w:szCs w:val="20"/>
              </w:rPr>
            </w:pP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14:paraId="296DC747" w14:textId="77777777" w:rsidR="0063115D" w:rsidRPr="007472E7" w:rsidRDefault="0063115D" w:rsidP="00660610">
            <w:pPr>
              <w:tabs>
                <w:tab w:val="left" w:pos="567"/>
              </w:tabs>
              <w:spacing w:after="0" w:line="240" w:lineRule="auto"/>
              <w:rPr>
                <w:rFonts w:ascii="Tahoma" w:hAnsi="Tahoma" w:cs="Tahoma"/>
                <w:szCs w:val="20"/>
              </w:rPr>
            </w:pPr>
          </w:p>
        </w:tc>
      </w:tr>
      <w:tr w:rsidR="0063115D" w:rsidRPr="007472E7" w14:paraId="0FF0D485" w14:textId="77777777" w:rsidTr="00660610">
        <w:trPr>
          <w:trHeight w:val="557"/>
        </w:trPr>
        <w:tc>
          <w:tcPr>
            <w:tcW w:w="10480"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7974D63F" w14:textId="77777777" w:rsidR="0063115D" w:rsidRPr="007472E7" w:rsidRDefault="0063115D" w:rsidP="00660610">
            <w:pPr>
              <w:tabs>
                <w:tab w:val="left" w:pos="567"/>
              </w:tabs>
              <w:spacing w:after="0" w:line="240" w:lineRule="auto"/>
              <w:jc w:val="center"/>
              <w:rPr>
                <w:rFonts w:ascii="Tahoma" w:hAnsi="Tahoma" w:cs="Tahoma"/>
                <w:szCs w:val="20"/>
              </w:rPr>
            </w:pPr>
          </w:p>
          <w:p w14:paraId="124C3097"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b/>
                <w:bCs/>
                <w:szCs w:val="20"/>
              </w:rPr>
              <w:t>Информация о цепочке собственников контрагента, включая конечных бенефициаров</w:t>
            </w:r>
          </w:p>
        </w:tc>
      </w:tr>
      <w:tr w:rsidR="0063115D" w:rsidRPr="007472E7" w14:paraId="491C30DE" w14:textId="77777777" w:rsidTr="00660610">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15A69E"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w:t>
            </w: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AA5CCFF"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ИНН</w:t>
            </w: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5B6250F"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ОГРН</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14:paraId="47B882CC"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 xml:space="preserve">Наименование/ФИО </w:t>
            </w: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C7E977E"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Адрес места нахождения /</w:t>
            </w:r>
          </w:p>
          <w:p w14:paraId="6F8665E8"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14:paraId="12006AC6" w14:textId="77777777" w:rsidR="0063115D" w:rsidRPr="007472E7" w:rsidRDefault="0063115D" w:rsidP="00660610">
            <w:pPr>
              <w:tabs>
                <w:tab w:val="left" w:pos="567"/>
              </w:tabs>
              <w:spacing w:after="0" w:line="240" w:lineRule="auto"/>
              <w:jc w:val="center"/>
              <w:rPr>
                <w:rFonts w:ascii="Tahoma" w:hAnsi="Tahoma" w:cs="Tahoma"/>
                <w:szCs w:val="20"/>
              </w:rPr>
            </w:pPr>
            <w:r w:rsidRPr="007472E7">
              <w:rPr>
                <w:rFonts w:ascii="Tahoma" w:hAnsi="Tahoma" w:cs="Tahoma"/>
                <w:szCs w:val="20"/>
              </w:rPr>
              <w:t>Серия и номер документа, удостоверяющего личность (для физического лица)</w:t>
            </w:r>
          </w:p>
        </w:tc>
        <w:tc>
          <w:tcPr>
            <w:tcW w:w="17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0CDA37" w14:textId="77777777" w:rsidR="0063115D" w:rsidRPr="007472E7" w:rsidRDefault="0063115D" w:rsidP="00660610">
            <w:pPr>
              <w:tabs>
                <w:tab w:val="left" w:pos="567"/>
              </w:tabs>
              <w:spacing w:after="0" w:line="240" w:lineRule="auto"/>
              <w:rPr>
                <w:rFonts w:ascii="Tahoma" w:hAnsi="Tahoma" w:cs="Tahoma"/>
                <w:szCs w:val="20"/>
              </w:rPr>
            </w:pPr>
            <w:r w:rsidRPr="007472E7">
              <w:rPr>
                <w:rFonts w:ascii="Tahoma" w:hAnsi="Tahoma" w:cs="Tahoma"/>
                <w:b/>
                <w:bCs/>
                <w:szCs w:val="20"/>
              </w:rPr>
              <w:t>Информация о подтверждающих документах (наименование, реквизиты</w:t>
            </w:r>
            <w:r w:rsidRPr="007472E7">
              <w:rPr>
                <w:rFonts w:ascii="Tahoma" w:hAnsi="Tahoma" w:cs="Tahoma"/>
                <w:szCs w:val="20"/>
              </w:rPr>
              <w:t>)</w:t>
            </w:r>
          </w:p>
        </w:tc>
      </w:tr>
      <w:tr w:rsidR="0063115D" w:rsidRPr="007472E7" w14:paraId="2E4976D2" w14:textId="77777777" w:rsidTr="00660610">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98B9A06" w14:textId="77777777" w:rsidR="0063115D" w:rsidRPr="007472E7" w:rsidRDefault="0063115D" w:rsidP="00660610">
            <w:pPr>
              <w:tabs>
                <w:tab w:val="left" w:pos="567"/>
              </w:tabs>
              <w:spacing w:after="0" w:line="240" w:lineRule="auto"/>
              <w:rPr>
                <w:rFonts w:ascii="Tahoma" w:hAnsi="Tahoma" w:cs="Tahoma"/>
                <w:szCs w:val="20"/>
              </w:rPr>
            </w:pP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14:paraId="5BA0CF2A" w14:textId="77777777" w:rsidR="0063115D" w:rsidRPr="007472E7" w:rsidRDefault="0063115D" w:rsidP="00660610">
            <w:pPr>
              <w:tabs>
                <w:tab w:val="left" w:pos="567"/>
              </w:tabs>
              <w:spacing w:after="0" w:line="240" w:lineRule="auto"/>
              <w:rPr>
                <w:rFonts w:ascii="Tahoma" w:hAnsi="Tahoma" w:cs="Tahoma"/>
                <w:szCs w:val="20"/>
              </w:rPr>
            </w:pP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14:paraId="4338692E" w14:textId="77777777" w:rsidR="0063115D" w:rsidRPr="007472E7" w:rsidRDefault="0063115D" w:rsidP="00660610">
            <w:pPr>
              <w:tabs>
                <w:tab w:val="left" w:pos="567"/>
              </w:tabs>
              <w:spacing w:after="0" w:line="240" w:lineRule="auto"/>
              <w:rPr>
                <w:rFonts w:ascii="Tahoma" w:hAnsi="Tahoma" w:cs="Tahoma"/>
                <w:szCs w:val="20"/>
              </w:rPr>
            </w:pP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14:paraId="6627EB44" w14:textId="77777777" w:rsidR="0063115D" w:rsidRPr="007472E7" w:rsidRDefault="0063115D" w:rsidP="00660610">
            <w:pPr>
              <w:tabs>
                <w:tab w:val="left" w:pos="567"/>
              </w:tabs>
              <w:spacing w:after="0" w:line="240" w:lineRule="auto"/>
              <w:rPr>
                <w:rFonts w:ascii="Tahoma" w:hAnsi="Tahoma" w:cs="Tahoma"/>
                <w:szCs w:val="20"/>
              </w:rPr>
            </w:pP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14:paraId="24797C93" w14:textId="77777777" w:rsidR="0063115D" w:rsidRPr="007472E7" w:rsidRDefault="0063115D" w:rsidP="00660610">
            <w:pPr>
              <w:tabs>
                <w:tab w:val="left" w:pos="567"/>
              </w:tabs>
              <w:spacing w:after="0" w:line="240" w:lineRule="auto"/>
              <w:rPr>
                <w:rFonts w:ascii="Tahoma" w:hAnsi="Tahoma" w:cs="Tahoma"/>
                <w:szCs w:val="20"/>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14:paraId="63ACEA51" w14:textId="77777777" w:rsidR="0063115D" w:rsidRPr="007472E7" w:rsidRDefault="0063115D" w:rsidP="00660610">
            <w:pPr>
              <w:tabs>
                <w:tab w:val="left" w:pos="567"/>
              </w:tabs>
              <w:spacing w:after="0" w:line="240" w:lineRule="auto"/>
              <w:rPr>
                <w:rFonts w:ascii="Tahoma" w:hAnsi="Tahoma" w:cs="Tahoma"/>
                <w:szCs w:val="20"/>
              </w:rPr>
            </w:pPr>
          </w:p>
        </w:tc>
        <w:tc>
          <w:tcPr>
            <w:tcW w:w="1738" w:type="dxa"/>
            <w:tcBorders>
              <w:top w:val="nil"/>
              <w:left w:val="nil"/>
              <w:bottom w:val="single" w:sz="8" w:space="0" w:color="auto"/>
              <w:right w:val="single" w:sz="8" w:space="0" w:color="auto"/>
            </w:tcBorders>
            <w:tcMar>
              <w:top w:w="0" w:type="dxa"/>
              <w:left w:w="108" w:type="dxa"/>
              <w:bottom w:w="0" w:type="dxa"/>
              <w:right w:w="108" w:type="dxa"/>
            </w:tcMar>
          </w:tcPr>
          <w:p w14:paraId="7BA61A3C" w14:textId="77777777" w:rsidR="0063115D" w:rsidRPr="007472E7" w:rsidRDefault="0063115D" w:rsidP="00660610">
            <w:pPr>
              <w:tabs>
                <w:tab w:val="left" w:pos="567"/>
              </w:tabs>
              <w:spacing w:after="0" w:line="240" w:lineRule="auto"/>
              <w:rPr>
                <w:rFonts w:ascii="Tahoma" w:hAnsi="Tahoma" w:cs="Tahoma"/>
                <w:szCs w:val="20"/>
              </w:rPr>
            </w:pPr>
          </w:p>
        </w:tc>
      </w:tr>
      <w:tr w:rsidR="0063115D" w:rsidRPr="007472E7" w14:paraId="450A7759" w14:textId="77777777" w:rsidTr="00660610">
        <w:tc>
          <w:tcPr>
            <w:tcW w:w="617" w:type="dxa"/>
            <w:vAlign w:val="center"/>
            <w:hideMark/>
          </w:tcPr>
          <w:p w14:paraId="5360160D" w14:textId="77777777" w:rsidR="0063115D" w:rsidRPr="007472E7" w:rsidRDefault="0063115D" w:rsidP="00660610">
            <w:pPr>
              <w:tabs>
                <w:tab w:val="left" w:pos="567"/>
              </w:tabs>
              <w:spacing w:after="0" w:line="240" w:lineRule="auto"/>
              <w:rPr>
                <w:rFonts w:ascii="Tahoma" w:hAnsi="Tahoma" w:cs="Tahoma"/>
                <w:szCs w:val="20"/>
              </w:rPr>
            </w:pPr>
          </w:p>
        </w:tc>
        <w:tc>
          <w:tcPr>
            <w:tcW w:w="432" w:type="dxa"/>
            <w:vAlign w:val="center"/>
            <w:hideMark/>
          </w:tcPr>
          <w:p w14:paraId="283AE0AB" w14:textId="77777777" w:rsidR="0063115D" w:rsidRPr="007472E7" w:rsidRDefault="0063115D" w:rsidP="00660610">
            <w:pPr>
              <w:tabs>
                <w:tab w:val="left" w:pos="567"/>
              </w:tabs>
              <w:spacing w:after="0" w:line="240" w:lineRule="auto"/>
              <w:rPr>
                <w:rFonts w:ascii="Tahoma" w:hAnsi="Tahoma" w:cs="Tahoma"/>
                <w:szCs w:val="20"/>
              </w:rPr>
            </w:pPr>
          </w:p>
        </w:tc>
        <w:tc>
          <w:tcPr>
            <w:tcW w:w="491" w:type="dxa"/>
            <w:vAlign w:val="center"/>
            <w:hideMark/>
          </w:tcPr>
          <w:p w14:paraId="75C9C1D5" w14:textId="77777777" w:rsidR="0063115D" w:rsidRPr="007472E7" w:rsidRDefault="0063115D" w:rsidP="00660610">
            <w:pPr>
              <w:tabs>
                <w:tab w:val="left" w:pos="567"/>
              </w:tabs>
              <w:spacing w:after="0" w:line="240" w:lineRule="auto"/>
              <w:rPr>
                <w:rFonts w:ascii="Tahoma" w:hAnsi="Tahoma" w:cs="Tahoma"/>
                <w:szCs w:val="20"/>
              </w:rPr>
            </w:pPr>
          </w:p>
        </w:tc>
        <w:tc>
          <w:tcPr>
            <w:tcW w:w="550" w:type="dxa"/>
            <w:vAlign w:val="center"/>
            <w:hideMark/>
          </w:tcPr>
          <w:p w14:paraId="581DEDAE" w14:textId="77777777" w:rsidR="0063115D" w:rsidRPr="007472E7" w:rsidRDefault="0063115D" w:rsidP="00660610">
            <w:pPr>
              <w:tabs>
                <w:tab w:val="left" w:pos="567"/>
              </w:tabs>
              <w:spacing w:after="0" w:line="240" w:lineRule="auto"/>
              <w:rPr>
                <w:rFonts w:ascii="Tahoma" w:hAnsi="Tahoma" w:cs="Tahoma"/>
                <w:szCs w:val="20"/>
              </w:rPr>
            </w:pPr>
          </w:p>
        </w:tc>
        <w:tc>
          <w:tcPr>
            <w:tcW w:w="324" w:type="dxa"/>
            <w:vAlign w:val="center"/>
            <w:hideMark/>
          </w:tcPr>
          <w:p w14:paraId="0F341C3B" w14:textId="77777777" w:rsidR="0063115D" w:rsidRPr="007472E7" w:rsidRDefault="0063115D" w:rsidP="00660610">
            <w:pPr>
              <w:tabs>
                <w:tab w:val="left" w:pos="567"/>
              </w:tabs>
              <w:spacing w:after="0" w:line="240" w:lineRule="auto"/>
              <w:rPr>
                <w:rFonts w:ascii="Tahoma" w:hAnsi="Tahoma" w:cs="Tahoma"/>
                <w:szCs w:val="20"/>
              </w:rPr>
            </w:pPr>
          </w:p>
        </w:tc>
        <w:tc>
          <w:tcPr>
            <w:tcW w:w="2245" w:type="dxa"/>
            <w:vAlign w:val="center"/>
            <w:hideMark/>
          </w:tcPr>
          <w:p w14:paraId="5D2BCC1D" w14:textId="77777777" w:rsidR="0063115D" w:rsidRPr="007472E7" w:rsidRDefault="0063115D" w:rsidP="00660610">
            <w:pPr>
              <w:tabs>
                <w:tab w:val="left" w:pos="567"/>
              </w:tabs>
              <w:spacing w:after="0" w:line="240" w:lineRule="auto"/>
              <w:rPr>
                <w:rFonts w:ascii="Tahoma" w:hAnsi="Tahoma" w:cs="Tahoma"/>
                <w:szCs w:val="20"/>
              </w:rPr>
            </w:pPr>
          </w:p>
        </w:tc>
        <w:tc>
          <w:tcPr>
            <w:tcW w:w="2548" w:type="dxa"/>
            <w:gridSpan w:val="2"/>
            <w:vAlign w:val="center"/>
            <w:hideMark/>
          </w:tcPr>
          <w:p w14:paraId="744255B7" w14:textId="77777777" w:rsidR="0063115D" w:rsidRPr="007472E7" w:rsidRDefault="0063115D" w:rsidP="00660610">
            <w:pPr>
              <w:tabs>
                <w:tab w:val="left" w:pos="567"/>
              </w:tabs>
              <w:spacing w:after="0" w:line="240" w:lineRule="auto"/>
              <w:rPr>
                <w:rFonts w:ascii="Tahoma" w:hAnsi="Tahoma" w:cs="Tahoma"/>
                <w:szCs w:val="20"/>
              </w:rPr>
            </w:pPr>
          </w:p>
        </w:tc>
        <w:tc>
          <w:tcPr>
            <w:tcW w:w="1535" w:type="dxa"/>
            <w:vAlign w:val="center"/>
            <w:hideMark/>
          </w:tcPr>
          <w:p w14:paraId="2FDF3DE0" w14:textId="77777777" w:rsidR="0063115D" w:rsidRPr="007472E7" w:rsidRDefault="0063115D" w:rsidP="00660610">
            <w:pPr>
              <w:tabs>
                <w:tab w:val="left" w:pos="567"/>
              </w:tabs>
              <w:spacing w:after="0" w:line="240" w:lineRule="auto"/>
              <w:rPr>
                <w:rFonts w:ascii="Tahoma" w:hAnsi="Tahoma" w:cs="Tahoma"/>
                <w:szCs w:val="20"/>
              </w:rPr>
            </w:pPr>
          </w:p>
        </w:tc>
        <w:tc>
          <w:tcPr>
            <w:tcW w:w="1738" w:type="dxa"/>
            <w:vAlign w:val="center"/>
            <w:hideMark/>
          </w:tcPr>
          <w:p w14:paraId="22557F89" w14:textId="77777777" w:rsidR="0063115D" w:rsidRPr="007472E7" w:rsidRDefault="0063115D" w:rsidP="00660610">
            <w:pPr>
              <w:tabs>
                <w:tab w:val="left" w:pos="567"/>
              </w:tabs>
              <w:spacing w:after="0" w:line="240" w:lineRule="auto"/>
              <w:rPr>
                <w:rFonts w:ascii="Tahoma" w:hAnsi="Tahoma" w:cs="Tahoma"/>
                <w:szCs w:val="20"/>
              </w:rPr>
            </w:pPr>
          </w:p>
        </w:tc>
      </w:tr>
    </w:tbl>
    <w:p w14:paraId="3D915D3C" w14:textId="77777777" w:rsidR="0063115D" w:rsidRPr="007472E7" w:rsidRDefault="0063115D" w:rsidP="0063115D">
      <w:pPr>
        <w:tabs>
          <w:tab w:val="left" w:pos="567"/>
        </w:tabs>
        <w:spacing w:after="0" w:line="240" w:lineRule="auto"/>
        <w:rPr>
          <w:rFonts w:ascii="Tahoma" w:hAnsi="Tahoma" w:cs="Tahoma"/>
          <w:szCs w:val="20"/>
        </w:rPr>
      </w:pPr>
    </w:p>
    <w:p w14:paraId="0CB2A0B7" w14:textId="77777777" w:rsidR="0063115D" w:rsidRPr="007472E7" w:rsidRDefault="0063115D" w:rsidP="0063115D">
      <w:pPr>
        <w:tabs>
          <w:tab w:val="left" w:pos="567"/>
        </w:tabs>
        <w:spacing w:after="0" w:line="240" w:lineRule="auto"/>
        <w:rPr>
          <w:rFonts w:ascii="Tahoma" w:hAnsi="Tahoma" w:cs="Tahoma"/>
          <w:szCs w:val="20"/>
        </w:rPr>
      </w:pPr>
    </w:p>
    <w:p w14:paraId="3BCC3EC2" w14:textId="77777777" w:rsidR="0063115D" w:rsidRPr="007472E7" w:rsidRDefault="0063115D" w:rsidP="0063115D">
      <w:pPr>
        <w:tabs>
          <w:tab w:val="left" w:pos="567"/>
        </w:tabs>
        <w:spacing w:after="0" w:line="240" w:lineRule="auto"/>
        <w:rPr>
          <w:rFonts w:ascii="Tahoma" w:eastAsia="Times New Roman" w:hAnsi="Tahoma" w:cs="Tahoma"/>
          <w:szCs w:val="20"/>
        </w:rPr>
      </w:pPr>
      <w:r w:rsidRPr="007472E7">
        <w:rPr>
          <w:rFonts w:ascii="Tahoma" w:hAnsi="Tahoma" w:cs="Tahoma"/>
          <w:szCs w:val="20"/>
        </w:rPr>
        <w:t>Подпись уполномоченного представителя</w:t>
      </w:r>
      <w:r w:rsidRPr="007472E7">
        <w:rPr>
          <w:rFonts w:ascii="Tahoma" w:eastAsia="Times New Roman" w:hAnsi="Tahoma" w:cs="Tahoma"/>
          <w:szCs w:val="20"/>
        </w:rPr>
        <w:t>________________________________________________</w:t>
      </w:r>
    </w:p>
    <w:tbl>
      <w:tblPr>
        <w:tblW w:w="9571" w:type="dxa"/>
        <w:tblLayout w:type="fixed"/>
        <w:tblLook w:val="04A0" w:firstRow="1" w:lastRow="0" w:firstColumn="1" w:lastColumn="0" w:noHBand="0" w:noVBand="1"/>
      </w:tblPr>
      <w:tblGrid>
        <w:gridCol w:w="4785"/>
        <w:gridCol w:w="4786"/>
      </w:tblGrid>
      <w:tr w:rsidR="0063115D" w:rsidRPr="007472E7" w14:paraId="2D5D3FB3" w14:textId="77777777" w:rsidTr="00660610">
        <w:tc>
          <w:tcPr>
            <w:tcW w:w="4785" w:type="dxa"/>
            <w:shd w:val="clear" w:color="auto" w:fill="auto"/>
          </w:tcPr>
          <w:p w14:paraId="25906DBF" w14:textId="77777777" w:rsidR="0063115D" w:rsidRPr="007472E7" w:rsidRDefault="0063115D" w:rsidP="00660610">
            <w:pPr>
              <w:tabs>
                <w:tab w:val="left" w:pos="567"/>
              </w:tabs>
              <w:autoSpaceDE w:val="0"/>
              <w:autoSpaceDN w:val="0"/>
              <w:adjustRightInd w:val="0"/>
              <w:spacing w:after="0" w:line="240" w:lineRule="auto"/>
              <w:rPr>
                <w:rFonts w:ascii="Tahoma" w:hAnsi="Tahoma" w:cs="Tahoma"/>
                <w:b/>
                <w:szCs w:val="20"/>
              </w:rPr>
            </w:pPr>
            <w:r>
              <w:rPr>
                <w:rFonts w:ascii="Tahoma" w:hAnsi="Tahoma" w:cs="Tahoma"/>
                <w:b/>
                <w:szCs w:val="20"/>
              </w:rPr>
              <w:t>Оператор</w:t>
            </w:r>
            <w:r w:rsidRPr="007472E7">
              <w:rPr>
                <w:rFonts w:ascii="Tahoma" w:hAnsi="Tahoma" w:cs="Tahoma"/>
                <w:b/>
                <w:szCs w:val="20"/>
              </w:rPr>
              <w:t>:</w:t>
            </w:r>
          </w:p>
          <w:p w14:paraId="30CF06FD" w14:textId="77777777" w:rsidR="0063115D" w:rsidRPr="007472E7" w:rsidRDefault="0063115D" w:rsidP="00660610">
            <w:pPr>
              <w:tabs>
                <w:tab w:val="left" w:pos="567"/>
              </w:tabs>
              <w:autoSpaceDE w:val="0"/>
              <w:autoSpaceDN w:val="0"/>
              <w:adjustRightInd w:val="0"/>
              <w:spacing w:after="0" w:line="240" w:lineRule="auto"/>
              <w:rPr>
                <w:rFonts w:ascii="Tahoma" w:hAnsi="Tahoma" w:cs="Tahoma"/>
                <w:szCs w:val="20"/>
              </w:rPr>
            </w:pPr>
          </w:p>
          <w:p w14:paraId="114BE025" w14:textId="77777777" w:rsidR="0063115D" w:rsidRPr="007472E7" w:rsidRDefault="0063115D" w:rsidP="00660610">
            <w:pPr>
              <w:tabs>
                <w:tab w:val="left" w:pos="567"/>
              </w:tabs>
              <w:autoSpaceDE w:val="0"/>
              <w:autoSpaceDN w:val="0"/>
              <w:adjustRightInd w:val="0"/>
              <w:spacing w:after="0" w:line="240" w:lineRule="auto"/>
              <w:rPr>
                <w:rFonts w:ascii="Tahoma" w:hAnsi="Tahoma" w:cs="Tahoma"/>
                <w:szCs w:val="20"/>
              </w:rPr>
            </w:pPr>
            <w:r w:rsidRPr="007472E7">
              <w:rPr>
                <w:rFonts w:ascii="Tahoma" w:hAnsi="Tahoma" w:cs="Tahoma"/>
                <w:szCs w:val="20"/>
              </w:rPr>
              <w:t>___________________ /                           /</w:t>
            </w:r>
          </w:p>
          <w:p w14:paraId="26E2A2D1" w14:textId="77777777" w:rsidR="0063115D" w:rsidRPr="007472E7" w:rsidRDefault="0063115D" w:rsidP="00660610">
            <w:pPr>
              <w:tabs>
                <w:tab w:val="left" w:pos="567"/>
              </w:tabs>
              <w:autoSpaceDE w:val="0"/>
              <w:autoSpaceDN w:val="0"/>
              <w:adjustRightInd w:val="0"/>
              <w:spacing w:after="0" w:line="240" w:lineRule="auto"/>
              <w:rPr>
                <w:rFonts w:ascii="Tahoma" w:hAnsi="Tahoma" w:cs="Tahoma"/>
                <w:szCs w:val="20"/>
              </w:rPr>
            </w:pPr>
            <w:r w:rsidRPr="007472E7">
              <w:rPr>
                <w:rFonts w:ascii="Tahoma" w:hAnsi="Tahoma" w:cs="Tahoma"/>
                <w:szCs w:val="20"/>
              </w:rPr>
              <w:t>подпись</w:t>
            </w:r>
          </w:p>
        </w:tc>
        <w:tc>
          <w:tcPr>
            <w:tcW w:w="4786" w:type="dxa"/>
            <w:shd w:val="clear" w:color="auto" w:fill="auto"/>
          </w:tcPr>
          <w:p w14:paraId="5F8CE851" w14:textId="77777777" w:rsidR="0063115D" w:rsidRPr="007472E7" w:rsidRDefault="0063115D" w:rsidP="00660610">
            <w:pPr>
              <w:tabs>
                <w:tab w:val="left" w:pos="567"/>
              </w:tabs>
              <w:autoSpaceDE w:val="0"/>
              <w:autoSpaceDN w:val="0"/>
              <w:adjustRightInd w:val="0"/>
              <w:spacing w:after="0" w:line="240" w:lineRule="auto"/>
              <w:rPr>
                <w:rFonts w:ascii="Tahoma" w:hAnsi="Tahoma" w:cs="Tahoma"/>
                <w:b/>
                <w:szCs w:val="20"/>
              </w:rPr>
            </w:pPr>
            <w:r w:rsidRPr="007472E7">
              <w:rPr>
                <w:rFonts w:ascii="Tahoma" w:hAnsi="Tahoma" w:cs="Tahoma"/>
                <w:b/>
                <w:szCs w:val="20"/>
              </w:rPr>
              <w:t>Исполнитель:</w:t>
            </w:r>
          </w:p>
          <w:p w14:paraId="3BB954B3" w14:textId="77777777" w:rsidR="0063115D" w:rsidRPr="007472E7" w:rsidRDefault="0063115D" w:rsidP="00660610">
            <w:pPr>
              <w:widowControl w:val="0"/>
              <w:tabs>
                <w:tab w:val="left" w:pos="567"/>
              </w:tabs>
              <w:autoSpaceDE w:val="0"/>
              <w:spacing w:after="0" w:line="240" w:lineRule="auto"/>
              <w:rPr>
                <w:rFonts w:ascii="Tahoma" w:hAnsi="Tahoma" w:cs="Tahoma"/>
                <w:szCs w:val="20"/>
              </w:rPr>
            </w:pPr>
          </w:p>
          <w:p w14:paraId="4FF338BC" w14:textId="77777777" w:rsidR="0063115D" w:rsidRPr="007472E7" w:rsidRDefault="0063115D" w:rsidP="00660610">
            <w:pPr>
              <w:widowControl w:val="0"/>
              <w:tabs>
                <w:tab w:val="left" w:pos="567"/>
              </w:tabs>
              <w:autoSpaceDE w:val="0"/>
              <w:spacing w:after="0" w:line="240" w:lineRule="auto"/>
              <w:rPr>
                <w:rFonts w:ascii="Tahoma" w:hAnsi="Tahoma" w:cs="Tahoma"/>
                <w:szCs w:val="20"/>
              </w:rPr>
            </w:pPr>
            <w:r w:rsidRPr="007472E7">
              <w:rPr>
                <w:rFonts w:ascii="Tahoma" w:hAnsi="Tahoma" w:cs="Tahoma"/>
                <w:szCs w:val="20"/>
              </w:rPr>
              <w:t>___________________ /                           /</w:t>
            </w:r>
          </w:p>
          <w:p w14:paraId="40D458BE" w14:textId="77777777" w:rsidR="0063115D" w:rsidRPr="007472E7" w:rsidRDefault="0063115D" w:rsidP="00660610">
            <w:pPr>
              <w:tabs>
                <w:tab w:val="left" w:pos="567"/>
              </w:tabs>
              <w:autoSpaceDE w:val="0"/>
              <w:autoSpaceDN w:val="0"/>
              <w:adjustRightInd w:val="0"/>
              <w:spacing w:after="0" w:line="240" w:lineRule="auto"/>
              <w:rPr>
                <w:rFonts w:ascii="Tahoma" w:hAnsi="Tahoma" w:cs="Tahoma"/>
                <w:szCs w:val="20"/>
              </w:rPr>
            </w:pPr>
            <w:r w:rsidRPr="007472E7">
              <w:rPr>
                <w:rFonts w:ascii="Tahoma" w:hAnsi="Tahoma" w:cs="Tahoma"/>
                <w:szCs w:val="20"/>
              </w:rPr>
              <w:t>подпись</w:t>
            </w:r>
          </w:p>
        </w:tc>
      </w:tr>
    </w:tbl>
    <w:p w14:paraId="6D618539" w14:textId="77777777" w:rsidR="0063115D" w:rsidRPr="007472E7" w:rsidRDefault="0063115D" w:rsidP="0063115D">
      <w:pPr>
        <w:tabs>
          <w:tab w:val="left" w:pos="567"/>
        </w:tabs>
        <w:spacing w:after="0" w:line="240" w:lineRule="auto"/>
        <w:jc w:val="center"/>
        <w:rPr>
          <w:rFonts w:ascii="Tahoma" w:hAnsi="Tahoma" w:cs="Tahoma"/>
          <w:b/>
          <w:szCs w:val="20"/>
        </w:rPr>
      </w:pPr>
    </w:p>
    <w:p w14:paraId="5140DBAF" w14:textId="77777777" w:rsidR="0063115D" w:rsidRPr="007472E7" w:rsidRDefault="0063115D" w:rsidP="0063115D">
      <w:pPr>
        <w:tabs>
          <w:tab w:val="left" w:pos="567"/>
        </w:tabs>
        <w:spacing w:after="0" w:line="240" w:lineRule="auto"/>
        <w:jc w:val="center"/>
        <w:rPr>
          <w:rFonts w:ascii="Tahoma" w:hAnsi="Tahoma" w:cs="Tahoma"/>
          <w:b/>
          <w:szCs w:val="20"/>
        </w:rPr>
      </w:pPr>
      <w:r w:rsidRPr="007472E7">
        <w:rPr>
          <w:rFonts w:ascii="Tahoma" w:hAnsi="Tahoma" w:cs="Tahoma"/>
          <w:b/>
          <w:szCs w:val="20"/>
        </w:rPr>
        <w:t>ФОРМУ УТВЕРЖДАЕМ ПОДПИСИ СТОРОН:</w:t>
      </w:r>
    </w:p>
    <w:p w14:paraId="4038ABB4" w14:textId="77777777" w:rsidR="0063115D" w:rsidRPr="007472E7" w:rsidRDefault="0063115D" w:rsidP="0063115D">
      <w:pPr>
        <w:tabs>
          <w:tab w:val="left" w:pos="567"/>
        </w:tabs>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63115D" w:rsidRPr="007472E7" w14:paraId="5389AB93" w14:textId="77777777" w:rsidTr="00660610">
        <w:trPr>
          <w:jc w:val="center"/>
        </w:trPr>
        <w:tc>
          <w:tcPr>
            <w:tcW w:w="4820" w:type="dxa"/>
            <w:tcBorders>
              <w:top w:val="nil"/>
              <w:left w:val="nil"/>
              <w:bottom w:val="nil"/>
              <w:right w:val="nil"/>
            </w:tcBorders>
            <w:shd w:val="clear" w:color="auto" w:fill="auto"/>
          </w:tcPr>
          <w:p w14:paraId="591FFE24" w14:textId="77777777"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r>
              <w:rPr>
                <w:rFonts w:ascii="Tahoma" w:hAnsi="Tahoma" w:cs="Tahoma"/>
                <w:b/>
                <w:bCs/>
                <w:szCs w:val="20"/>
                <w:lang w:eastAsia="en-US"/>
              </w:rPr>
              <w:t>Оператор</w:t>
            </w:r>
          </w:p>
          <w:p w14:paraId="3B659E8B" w14:textId="77777777"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p>
          <w:p w14:paraId="448010D0" w14:textId="77777777"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p>
          <w:p w14:paraId="0011DEFF" w14:textId="3B9EA695" w:rsidR="0063115D" w:rsidRPr="007472E7" w:rsidRDefault="0063115D" w:rsidP="00660610">
            <w:pPr>
              <w:widowControl w:val="0"/>
              <w:tabs>
                <w:tab w:val="left" w:pos="567"/>
              </w:tabs>
              <w:spacing w:after="0" w:line="240" w:lineRule="auto"/>
              <w:ind w:right="-1"/>
              <w:contextualSpacing/>
              <w:rPr>
                <w:rFonts w:ascii="Tahoma" w:hAnsi="Tahoma" w:cs="Tahoma"/>
                <w:bCs/>
                <w:szCs w:val="20"/>
                <w:lang w:eastAsia="en-US"/>
              </w:rPr>
            </w:pPr>
            <w:r w:rsidRPr="007472E7">
              <w:rPr>
                <w:rFonts w:ascii="Tahoma" w:hAnsi="Tahoma" w:cs="Tahoma"/>
                <w:bCs/>
                <w:szCs w:val="20"/>
                <w:lang w:eastAsia="en-US"/>
              </w:rPr>
              <w:t>_________________/</w:t>
            </w:r>
            <w:r w:rsidR="00CD5F89">
              <w:rPr>
                <w:rFonts w:ascii="Tahoma" w:hAnsi="Tahoma" w:cs="Tahoma"/>
                <w:bCs/>
                <w:szCs w:val="20"/>
                <w:lang w:eastAsia="en-US"/>
              </w:rPr>
              <w:t xml:space="preserve">                       </w:t>
            </w:r>
            <w:r w:rsidRPr="007472E7">
              <w:rPr>
                <w:rFonts w:ascii="Tahoma" w:hAnsi="Tahoma" w:cs="Tahoma"/>
                <w:bCs/>
                <w:szCs w:val="20"/>
                <w:lang w:eastAsia="en-US"/>
              </w:rPr>
              <w:t>/</w:t>
            </w:r>
          </w:p>
          <w:p w14:paraId="48A49189" w14:textId="77777777"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r w:rsidRPr="007472E7">
              <w:rPr>
                <w:rFonts w:ascii="Tahoma" w:hAnsi="Tahoma" w:cs="Tahoma"/>
                <w:bCs/>
                <w:szCs w:val="20"/>
                <w:lang w:eastAsia="en-US"/>
              </w:rPr>
              <w:t>м.п.</w:t>
            </w:r>
          </w:p>
        </w:tc>
        <w:tc>
          <w:tcPr>
            <w:tcW w:w="4111" w:type="dxa"/>
            <w:tcBorders>
              <w:top w:val="nil"/>
              <w:left w:val="nil"/>
              <w:bottom w:val="nil"/>
              <w:right w:val="nil"/>
            </w:tcBorders>
            <w:shd w:val="clear" w:color="auto" w:fill="auto"/>
          </w:tcPr>
          <w:p w14:paraId="6C7017C0" w14:textId="77777777"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r w:rsidRPr="007472E7">
              <w:rPr>
                <w:rFonts w:ascii="Tahoma" w:hAnsi="Tahoma" w:cs="Tahoma"/>
                <w:b/>
                <w:bCs/>
                <w:szCs w:val="20"/>
                <w:lang w:eastAsia="en-US"/>
              </w:rPr>
              <w:t>Заказчик</w:t>
            </w:r>
          </w:p>
          <w:p w14:paraId="234C0634" w14:textId="77777777"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p>
          <w:p w14:paraId="3696D0A2" w14:textId="77777777"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p>
          <w:p w14:paraId="52CEA53A" w14:textId="77777777" w:rsidR="0063115D" w:rsidRPr="007472E7" w:rsidRDefault="0063115D" w:rsidP="00660610">
            <w:pPr>
              <w:widowControl w:val="0"/>
              <w:tabs>
                <w:tab w:val="left" w:pos="567"/>
              </w:tabs>
              <w:spacing w:after="0" w:line="240" w:lineRule="auto"/>
              <w:ind w:right="-1"/>
              <w:contextualSpacing/>
              <w:rPr>
                <w:rFonts w:ascii="Tahoma" w:hAnsi="Tahoma" w:cs="Tahoma"/>
                <w:bCs/>
                <w:szCs w:val="20"/>
                <w:lang w:eastAsia="en-US"/>
              </w:rPr>
            </w:pPr>
            <w:r w:rsidRPr="007472E7">
              <w:rPr>
                <w:rFonts w:ascii="Tahoma" w:hAnsi="Tahoma" w:cs="Tahoma"/>
                <w:bCs/>
                <w:szCs w:val="20"/>
                <w:lang w:eastAsia="en-US"/>
              </w:rPr>
              <w:t>_________________/К.Р. Азизов/</w:t>
            </w:r>
          </w:p>
          <w:p w14:paraId="5CA57BC2" w14:textId="77777777" w:rsidR="0063115D" w:rsidRPr="007472E7" w:rsidRDefault="0063115D" w:rsidP="00660610">
            <w:pPr>
              <w:widowControl w:val="0"/>
              <w:tabs>
                <w:tab w:val="left" w:pos="567"/>
              </w:tabs>
              <w:spacing w:after="0" w:line="240" w:lineRule="auto"/>
              <w:ind w:right="-1"/>
              <w:contextualSpacing/>
              <w:rPr>
                <w:rFonts w:ascii="Tahoma" w:hAnsi="Tahoma" w:cs="Tahoma"/>
                <w:b/>
                <w:bCs/>
                <w:szCs w:val="20"/>
                <w:lang w:eastAsia="en-US"/>
              </w:rPr>
            </w:pPr>
            <w:r w:rsidRPr="007472E7">
              <w:rPr>
                <w:rFonts w:ascii="Tahoma" w:hAnsi="Tahoma" w:cs="Tahoma"/>
                <w:bCs/>
                <w:szCs w:val="20"/>
                <w:lang w:eastAsia="en-US"/>
              </w:rPr>
              <w:t>м.п.</w:t>
            </w:r>
          </w:p>
        </w:tc>
      </w:tr>
    </w:tbl>
    <w:p w14:paraId="63880808" w14:textId="77777777" w:rsidR="0063115D" w:rsidRPr="007472E7" w:rsidRDefault="0063115D" w:rsidP="0063115D">
      <w:pPr>
        <w:tabs>
          <w:tab w:val="left" w:pos="567"/>
        </w:tabs>
        <w:spacing w:after="0" w:line="240" w:lineRule="auto"/>
        <w:rPr>
          <w:rFonts w:ascii="Tahoma" w:hAnsi="Tahoma" w:cs="Tahoma"/>
          <w:szCs w:val="20"/>
        </w:rPr>
      </w:pPr>
    </w:p>
    <w:p w14:paraId="74A90EBE" w14:textId="77777777" w:rsidR="0063115D" w:rsidRPr="007472E7" w:rsidRDefault="0063115D" w:rsidP="0063115D">
      <w:pPr>
        <w:tabs>
          <w:tab w:val="left" w:pos="567"/>
        </w:tabs>
        <w:spacing w:after="0" w:line="240" w:lineRule="auto"/>
        <w:rPr>
          <w:rFonts w:ascii="Tahoma" w:hAnsi="Tahoma" w:cs="Tahoma"/>
          <w:szCs w:val="20"/>
        </w:rPr>
      </w:pPr>
    </w:p>
    <w:p w14:paraId="14A7882F" w14:textId="51181B72" w:rsidR="0063115D" w:rsidRDefault="0063115D" w:rsidP="00706284">
      <w:pPr>
        <w:spacing w:before="48" w:after="210" w:line="525" w:lineRule="atLeast"/>
        <w:jc w:val="right"/>
        <w:outlineLvl w:val="0"/>
      </w:pPr>
    </w:p>
    <w:p w14:paraId="24E1C719" w14:textId="060FE8D2" w:rsidR="007C1B24" w:rsidRDefault="007C1B24" w:rsidP="00706284">
      <w:pPr>
        <w:spacing w:before="48" w:after="210" w:line="525" w:lineRule="atLeast"/>
        <w:jc w:val="right"/>
        <w:outlineLvl w:val="0"/>
      </w:pPr>
    </w:p>
    <w:p w14:paraId="2B63641B" w14:textId="7FA9E44A" w:rsidR="007C1B24" w:rsidRDefault="007C1B24" w:rsidP="00706284">
      <w:pPr>
        <w:spacing w:before="48" w:after="210" w:line="525" w:lineRule="atLeast"/>
        <w:jc w:val="right"/>
        <w:outlineLvl w:val="0"/>
      </w:pPr>
    </w:p>
    <w:p w14:paraId="33A7E996" w14:textId="10FD5E66" w:rsidR="007C1B24" w:rsidRDefault="007C1B24" w:rsidP="00706284">
      <w:pPr>
        <w:spacing w:before="48" w:after="210" w:line="525" w:lineRule="atLeast"/>
        <w:jc w:val="right"/>
        <w:outlineLvl w:val="0"/>
      </w:pPr>
    </w:p>
    <w:p w14:paraId="631B1C62" w14:textId="1765DCFE" w:rsidR="007C1B24" w:rsidRDefault="007C1B24" w:rsidP="00706284">
      <w:pPr>
        <w:spacing w:before="48" w:after="210" w:line="525" w:lineRule="atLeast"/>
        <w:jc w:val="right"/>
        <w:outlineLvl w:val="0"/>
      </w:pPr>
    </w:p>
    <w:p w14:paraId="39DBC9D3" w14:textId="4CA37EC2" w:rsidR="007C1B24" w:rsidRDefault="007C1B24" w:rsidP="00706284">
      <w:pPr>
        <w:spacing w:before="48" w:after="210" w:line="525" w:lineRule="atLeast"/>
        <w:jc w:val="right"/>
        <w:outlineLvl w:val="0"/>
      </w:pPr>
    </w:p>
    <w:p w14:paraId="3742B3BD" w14:textId="6AF95515" w:rsidR="007C1B24" w:rsidRDefault="007C1B24" w:rsidP="00706284">
      <w:pPr>
        <w:spacing w:before="48" w:after="210" w:line="525" w:lineRule="atLeast"/>
        <w:jc w:val="right"/>
        <w:outlineLvl w:val="0"/>
      </w:pPr>
    </w:p>
    <w:p w14:paraId="7A42058E" w14:textId="73EEE6EC" w:rsidR="007C1B24" w:rsidRDefault="007C1B24" w:rsidP="00706284">
      <w:pPr>
        <w:spacing w:before="48" w:after="210" w:line="525" w:lineRule="atLeast"/>
        <w:jc w:val="right"/>
        <w:outlineLvl w:val="0"/>
      </w:pPr>
    </w:p>
    <w:p w14:paraId="692900D1" w14:textId="67E20E74" w:rsidR="007C1B24" w:rsidRPr="007472E7" w:rsidRDefault="007C1B24" w:rsidP="007C1B24">
      <w:pPr>
        <w:pageBreakBefore/>
        <w:tabs>
          <w:tab w:val="left" w:pos="567"/>
        </w:tabs>
        <w:spacing w:after="0" w:line="240" w:lineRule="auto"/>
        <w:ind w:right="11"/>
        <w:jc w:val="right"/>
        <w:rPr>
          <w:rFonts w:ascii="Tahoma" w:eastAsia="Times New Roman" w:hAnsi="Tahoma" w:cs="Tahoma"/>
          <w:szCs w:val="20"/>
        </w:rPr>
      </w:pPr>
      <w:r w:rsidRPr="007472E7">
        <w:rPr>
          <w:rFonts w:ascii="Tahoma" w:eastAsia="Times New Roman" w:hAnsi="Tahoma" w:cs="Tahoma"/>
          <w:szCs w:val="20"/>
        </w:rPr>
        <w:lastRenderedPageBreak/>
        <w:t>Приложение №</w:t>
      </w:r>
      <w:r>
        <w:rPr>
          <w:rFonts w:ascii="Tahoma" w:eastAsia="Times New Roman" w:hAnsi="Tahoma" w:cs="Tahoma"/>
          <w:szCs w:val="20"/>
        </w:rPr>
        <w:t>5</w:t>
      </w:r>
    </w:p>
    <w:p w14:paraId="6511465D" w14:textId="77777777" w:rsidR="007C1B24" w:rsidRPr="007472E7" w:rsidRDefault="007C1B24" w:rsidP="007C1B24">
      <w:pPr>
        <w:tabs>
          <w:tab w:val="left" w:pos="567"/>
        </w:tabs>
        <w:spacing w:after="0" w:line="240" w:lineRule="auto"/>
        <w:jc w:val="right"/>
        <w:rPr>
          <w:rFonts w:ascii="Tahoma" w:eastAsia="Times New Roman" w:hAnsi="Tahoma" w:cs="Tahoma"/>
          <w:szCs w:val="20"/>
        </w:rPr>
      </w:pPr>
      <w:r w:rsidRPr="007472E7">
        <w:rPr>
          <w:rFonts w:ascii="Tahoma" w:eastAsia="Times New Roman" w:hAnsi="Tahoma" w:cs="Tahoma"/>
          <w:szCs w:val="20"/>
        </w:rPr>
        <w:t>к договору № ___________________</w:t>
      </w:r>
    </w:p>
    <w:p w14:paraId="62C541F6" w14:textId="77777777" w:rsidR="007C1B24" w:rsidRPr="007472E7" w:rsidRDefault="007C1B24" w:rsidP="007C1B24">
      <w:pPr>
        <w:tabs>
          <w:tab w:val="left" w:pos="567"/>
        </w:tabs>
        <w:spacing w:after="0" w:line="240" w:lineRule="auto"/>
        <w:jc w:val="right"/>
        <w:rPr>
          <w:rFonts w:ascii="Tahoma" w:hAnsi="Tahoma" w:cs="Tahoma"/>
          <w:szCs w:val="20"/>
        </w:rPr>
      </w:pPr>
      <w:r w:rsidRPr="007472E7">
        <w:rPr>
          <w:rFonts w:ascii="Tahoma" w:eastAsia="Times New Roman" w:hAnsi="Tahoma" w:cs="Tahoma"/>
          <w:szCs w:val="20"/>
        </w:rPr>
        <w:t>от «____»____________20</w:t>
      </w:r>
      <w:r>
        <w:rPr>
          <w:rFonts w:ascii="Tahoma" w:eastAsia="Times New Roman" w:hAnsi="Tahoma" w:cs="Tahoma"/>
          <w:szCs w:val="20"/>
        </w:rPr>
        <w:t>24</w:t>
      </w:r>
      <w:r w:rsidRPr="007472E7">
        <w:rPr>
          <w:rFonts w:ascii="Tahoma" w:eastAsia="Times New Roman" w:hAnsi="Tahoma" w:cs="Tahoma"/>
          <w:szCs w:val="20"/>
        </w:rPr>
        <w:t>г</w:t>
      </w:r>
    </w:p>
    <w:p w14:paraId="34E6E152" w14:textId="77777777" w:rsidR="007C1B24" w:rsidRPr="00605EAB" w:rsidRDefault="007C1B24" w:rsidP="007C1B24">
      <w:pPr>
        <w:jc w:val="center"/>
        <w:rPr>
          <w:rFonts w:ascii="Times New Roman" w:hAnsi="Times New Roman" w:cs="Times New Roman"/>
          <w:b/>
          <w:sz w:val="24"/>
          <w:szCs w:val="24"/>
        </w:rPr>
      </w:pPr>
      <w:r w:rsidRPr="00605EAB">
        <w:rPr>
          <w:rFonts w:ascii="Times New Roman" w:hAnsi="Times New Roman" w:cs="Times New Roman"/>
          <w:b/>
          <w:sz w:val="24"/>
          <w:szCs w:val="24"/>
        </w:rPr>
        <w:t>Акт № _____</w:t>
      </w:r>
    </w:p>
    <w:p w14:paraId="185EDCBC" w14:textId="53DFB3E5" w:rsidR="007C1B24" w:rsidRPr="00605EAB" w:rsidRDefault="00E12038" w:rsidP="007C1B24">
      <w:pPr>
        <w:jc w:val="center"/>
        <w:rPr>
          <w:rFonts w:ascii="Times New Roman" w:hAnsi="Times New Roman" w:cs="Times New Roman"/>
          <w:b/>
          <w:sz w:val="24"/>
          <w:szCs w:val="24"/>
        </w:rPr>
      </w:pPr>
      <w:r>
        <w:rPr>
          <w:rFonts w:ascii="Times New Roman" w:hAnsi="Times New Roman" w:cs="Times New Roman"/>
          <w:b/>
          <w:sz w:val="24"/>
          <w:szCs w:val="24"/>
        </w:rPr>
        <w:t>Возврата</w:t>
      </w:r>
      <w:r w:rsidR="007C1B24" w:rsidRPr="00605EAB">
        <w:rPr>
          <w:rFonts w:ascii="Times New Roman" w:hAnsi="Times New Roman" w:cs="Times New Roman"/>
          <w:b/>
          <w:sz w:val="24"/>
          <w:szCs w:val="24"/>
        </w:rPr>
        <w:t xml:space="preserve"> </w:t>
      </w:r>
      <w:r w:rsidR="007C1B24" w:rsidRPr="00605EAB">
        <w:rPr>
          <w:rFonts w:ascii="Times New Roman" w:hAnsi="Times New Roman" w:cs="Times New Roman"/>
          <w:b/>
          <w:sz w:val="24"/>
          <w:szCs w:val="24"/>
          <w:lang w:val="en-US"/>
        </w:rPr>
        <w:t>SIM</w:t>
      </w:r>
      <w:r w:rsidR="007C1B24" w:rsidRPr="00706284">
        <w:rPr>
          <w:rFonts w:ascii="Times New Roman" w:hAnsi="Times New Roman" w:cs="Times New Roman"/>
          <w:b/>
          <w:sz w:val="24"/>
          <w:szCs w:val="24"/>
        </w:rPr>
        <w:t>-</w:t>
      </w:r>
      <w:r w:rsidR="007C1B24" w:rsidRPr="00605EAB">
        <w:rPr>
          <w:rFonts w:ascii="Times New Roman" w:hAnsi="Times New Roman" w:cs="Times New Roman"/>
          <w:b/>
          <w:sz w:val="24"/>
          <w:szCs w:val="24"/>
        </w:rPr>
        <w:t>карт</w:t>
      </w:r>
    </w:p>
    <w:p w14:paraId="0A46D8E3" w14:textId="77777777" w:rsidR="007C1B24" w:rsidRPr="00605EAB" w:rsidRDefault="007C1B24" w:rsidP="007C1B24">
      <w:pPr>
        <w:rPr>
          <w:rFonts w:ascii="Times New Roman" w:hAnsi="Times New Roman" w:cs="Times New Roman"/>
          <w:sz w:val="24"/>
          <w:szCs w:val="24"/>
        </w:rPr>
      </w:pPr>
      <w:r w:rsidRPr="00605EAB">
        <w:rPr>
          <w:rFonts w:ascii="Times New Roman" w:hAnsi="Times New Roman" w:cs="Times New Roman"/>
          <w:sz w:val="24"/>
          <w:szCs w:val="24"/>
        </w:rPr>
        <w:t>« ___ » _____    202  г.</w:t>
      </w:r>
      <w:r w:rsidRPr="00605EAB">
        <w:rPr>
          <w:rFonts w:ascii="Times New Roman" w:hAnsi="Times New Roman" w:cs="Times New Roman"/>
          <w:sz w:val="24"/>
          <w:szCs w:val="24"/>
        </w:rPr>
        <w:tab/>
      </w:r>
      <w:r w:rsidRPr="00605EAB">
        <w:rPr>
          <w:rFonts w:ascii="Times New Roman" w:hAnsi="Times New Roman" w:cs="Times New Roman"/>
          <w:sz w:val="24"/>
          <w:szCs w:val="24"/>
        </w:rPr>
        <w:tab/>
      </w:r>
      <w:r w:rsidRPr="00605EAB">
        <w:rPr>
          <w:rFonts w:ascii="Times New Roman" w:hAnsi="Times New Roman" w:cs="Times New Roman"/>
          <w:sz w:val="24"/>
          <w:szCs w:val="24"/>
        </w:rPr>
        <w:tab/>
      </w:r>
      <w:r w:rsidRPr="00605EAB">
        <w:rPr>
          <w:rFonts w:ascii="Times New Roman" w:hAnsi="Times New Roman" w:cs="Times New Roman"/>
          <w:sz w:val="24"/>
          <w:szCs w:val="24"/>
        </w:rPr>
        <w:tab/>
      </w:r>
      <w:r w:rsidRPr="00605EAB">
        <w:rPr>
          <w:rFonts w:ascii="Times New Roman" w:hAnsi="Times New Roman" w:cs="Times New Roman"/>
          <w:sz w:val="24"/>
          <w:szCs w:val="24"/>
        </w:rPr>
        <w:tab/>
      </w:r>
      <w:r w:rsidRPr="00605EAB">
        <w:rPr>
          <w:rFonts w:ascii="Times New Roman" w:hAnsi="Times New Roman" w:cs="Times New Roman"/>
          <w:sz w:val="24"/>
          <w:szCs w:val="24"/>
        </w:rPr>
        <w:tab/>
      </w:r>
      <w:r w:rsidRPr="00605EAB">
        <w:rPr>
          <w:rFonts w:ascii="Times New Roman" w:hAnsi="Times New Roman" w:cs="Times New Roman"/>
          <w:sz w:val="24"/>
          <w:szCs w:val="24"/>
        </w:rPr>
        <w:tab/>
        <w:t xml:space="preserve"> </w:t>
      </w:r>
      <w:r w:rsidRPr="00605EAB">
        <w:rPr>
          <w:rFonts w:ascii="Times New Roman" w:hAnsi="Times New Roman" w:cs="Times New Roman"/>
          <w:sz w:val="24"/>
          <w:szCs w:val="24"/>
          <w:u w:val="single"/>
        </w:rPr>
        <w:t xml:space="preserve">г. </w:t>
      </w:r>
      <w:r w:rsidRPr="00605EAB">
        <w:rPr>
          <w:rFonts w:ascii="Times New Roman" w:hAnsi="Times New Roman" w:cs="Times New Roman"/>
          <w:sz w:val="24"/>
          <w:szCs w:val="24"/>
        </w:rPr>
        <w:t>____________</w:t>
      </w:r>
    </w:p>
    <w:p w14:paraId="5AFB45F8" w14:textId="77777777" w:rsidR="007C1B24" w:rsidRPr="00605EAB" w:rsidRDefault="007C1B24" w:rsidP="007C1B24">
      <w:pPr>
        <w:spacing w:after="0" w:line="240" w:lineRule="auto"/>
        <w:ind w:firstLine="709"/>
        <w:jc w:val="both"/>
        <w:rPr>
          <w:rFonts w:ascii="Times New Roman" w:hAnsi="Times New Roman" w:cs="Times New Roman"/>
          <w:sz w:val="28"/>
          <w:szCs w:val="28"/>
        </w:rPr>
      </w:pPr>
    </w:p>
    <w:p w14:paraId="74B81C33" w14:textId="77777777" w:rsidR="007C1B24" w:rsidRPr="00605EAB" w:rsidRDefault="007C1B24" w:rsidP="007C1B24">
      <w:pPr>
        <w:spacing w:after="0" w:line="240" w:lineRule="auto"/>
        <w:ind w:firstLine="709"/>
        <w:jc w:val="both"/>
        <w:rPr>
          <w:rFonts w:ascii="Times New Roman" w:hAnsi="Times New Roman" w:cs="Times New Roman"/>
          <w:sz w:val="28"/>
          <w:szCs w:val="28"/>
        </w:rPr>
      </w:pPr>
    </w:p>
    <w:p w14:paraId="561EB9F3" w14:textId="77777777" w:rsidR="007C1B24" w:rsidRPr="00605EAB" w:rsidRDefault="007C1B24" w:rsidP="007C1B24">
      <w:pPr>
        <w:spacing w:after="0" w:line="240" w:lineRule="auto"/>
        <w:ind w:left="709"/>
        <w:rPr>
          <w:rFonts w:ascii="Times New Roman" w:hAnsi="Times New Roman" w:cs="Times New Roman"/>
        </w:rPr>
      </w:pPr>
      <w:r w:rsidRPr="00605EAB">
        <w:rPr>
          <w:rFonts w:ascii="Times New Roman" w:hAnsi="Times New Roman" w:cs="Times New Roman"/>
        </w:rPr>
        <w:t>Мы, ниже подписавшиеся _____________________________________</w:t>
      </w:r>
      <w:r w:rsidRPr="00605EAB">
        <w:rPr>
          <w:rFonts w:ascii="Times New Roman" w:hAnsi="Times New Roman" w:cs="Times New Roman"/>
        </w:rPr>
        <w:br/>
      </w:r>
      <w:r w:rsidRPr="00605EAB">
        <w:rPr>
          <w:rFonts w:ascii="Times New Roman" w:hAnsi="Times New Roman" w:cs="Times New Roman"/>
          <w:vertAlign w:val="superscript"/>
        </w:rPr>
        <w:t xml:space="preserve"> </w:t>
      </w:r>
      <w:r w:rsidRPr="00605EAB">
        <w:rPr>
          <w:rFonts w:ascii="Times New Roman" w:hAnsi="Times New Roman" w:cs="Times New Roman"/>
          <w:vertAlign w:val="superscript"/>
        </w:rPr>
        <w:tab/>
      </w:r>
      <w:r w:rsidRPr="00605EAB">
        <w:rPr>
          <w:rFonts w:ascii="Times New Roman" w:hAnsi="Times New Roman" w:cs="Times New Roman"/>
          <w:vertAlign w:val="superscript"/>
        </w:rPr>
        <w:tab/>
      </w:r>
      <w:r w:rsidRPr="00605EAB">
        <w:rPr>
          <w:rFonts w:ascii="Times New Roman" w:hAnsi="Times New Roman" w:cs="Times New Roman"/>
          <w:vertAlign w:val="superscript"/>
        </w:rPr>
        <w:tab/>
      </w:r>
      <w:r w:rsidRPr="00605EAB">
        <w:rPr>
          <w:rFonts w:ascii="Times New Roman" w:hAnsi="Times New Roman" w:cs="Times New Roman"/>
          <w:vertAlign w:val="superscript"/>
        </w:rPr>
        <w:tab/>
      </w:r>
      <w:r w:rsidRPr="00605EAB">
        <w:rPr>
          <w:rFonts w:ascii="Times New Roman" w:hAnsi="Times New Roman" w:cs="Times New Roman"/>
          <w:vertAlign w:val="superscript"/>
        </w:rPr>
        <w:tab/>
      </w:r>
      <w:r w:rsidRPr="00605EAB">
        <w:rPr>
          <w:rFonts w:ascii="Times New Roman" w:hAnsi="Times New Roman" w:cs="Times New Roman"/>
          <w:vertAlign w:val="superscript"/>
        </w:rPr>
        <w:tab/>
      </w:r>
      <w:r w:rsidRPr="00605EAB">
        <w:rPr>
          <w:rFonts w:ascii="Times New Roman" w:hAnsi="Times New Roman" w:cs="Times New Roman"/>
          <w:vertAlign w:val="superscript"/>
        </w:rPr>
        <w:tab/>
        <w:t>наименование филиала Заказчика</w:t>
      </w:r>
      <w:r w:rsidRPr="00605EAB">
        <w:rPr>
          <w:rFonts w:ascii="Times New Roman" w:hAnsi="Times New Roman" w:cs="Times New Roman"/>
        </w:rPr>
        <w:br/>
        <w:t xml:space="preserve">Наименование компании Заказчика в лице </w:t>
      </w:r>
      <w:r w:rsidRPr="00605EAB">
        <w:rPr>
          <w:rFonts w:ascii="Times New Roman" w:hAnsi="Times New Roman" w:cs="Times New Roman"/>
        </w:rPr>
        <w:softHyphen/>
      </w:r>
      <w:r w:rsidRPr="00605EAB">
        <w:rPr>
          <w:rFonts w:ascii="Times New Roman" w:hAnsi="Times New Roman" w:cs="Times New Roman"/>
        </w:rPr>
        <w:softHyphen/>
      </w:r>
      <w:r w:rsidRPr="00605EAB">
        <w:rPr>
          <w:rFonts w:ascii="Times New Roman" w:hAnsi="Times New Roman" w:cs="Times New Roman"/>
        </w:rPr>
        <w:softHyphen/>
      </w:r>
      <w:r w:rsidRPr="00605EAB">
        <w:rPr>
          <w:rFonts w:ascii="Times New Roman" w:hAnsi="Times New Roman" w:cs="Times New Roman"/>
        </w:rPr>
        <w:softHyphen/>
      </w:r>
      <w:r w:rsidRPr="00605EAB">
        <w:rPr>
          <w:rFonts w:ascii="Times New Roman" w:hAnsi="Times New Roman" w:cs="Times New Roman"/>
        </w:rPr>
        <w:softHyphen/>
      </w:r>
      <w:r w:rsidRPr="00605EAB">
        <w:rPr>
          <w:rFonts w:ascii="Times New Roman" w:hAnsi="Times New Roman" w:cs="Times New Roman"/>
        </w:rPr>
        <w:softHyphen/>
      </w:r>
      <w:r w:rsidRPr="00605EAB">
        <w:rPr>
          <w:rFonts w:ascii="Times New Roman" w:hAnsi="Times New Roman" w:cs="Times New Roman"/>
        </w:rPr>
        <w:softHyphen/>
      </w:r>
      <w:r w:rsidRPr="00605EAB">
        <w:rPr>
          <w:rFonts w:ascii="Times New Roman" w:hAnsi="Times New Roman" w:cs="Times New Roman"/>
        </w:rPr>
        <w:softHyphen/>
      </w:r>
      <w:r w:rsidRPr="00605EAB">
        <w:rPr>
          <w:rFonts w:ascii="Times New Roman" w:hAnsi="Times New Roman" w:cs="Times New Roman"/>
        </w:rPr>
        <w:softHyphen/>
      </w:r>
      <w:r w:rsidRPr="00605EAB">
        <w:rPr>
          <w:rFonts w:ascii="Times New Roman" w:hAnsi="Times New Roman" w:cs="Times New Roman"/>
        </w:rPr>
        <w:softHyphen/>
      </w:r>
      <w:r w:rsidRPr="00605EAB">
        <w:rPr>
          <w:rFonts w:ascii="Times New Roman" w:hAnsi="Times New Roman" w:cs="Times New Roman"/>
        </w:rPr>
        <w:softHyphen/>
        <w:t xml:space="preserve">  -  _______________________________ и____________________________________________________________</w:t>
      </w:r>
      <w:r w:rsidRPr="00605EAB">
        <w:rPr>
          <w:rFonts w:ascii="Times New Roman" w:hAnsi="Times New Roman" w:cs="Times New Roman"/>
        </w:rPr>
        <w:br/>
      </w:r>
      <w:r w:rsidRPr="00605EAB">
        <w:rPr>
          <w:rFonts w:ascii="Times New Roman" w:hAnsi="Times New Roman" w:cs="Times New Roman"/>
          <w:vertAlign w:val="superscript"/>
        </w:rPr>
        <w:t xml:space="preserve"> </w:t>
      </w:r>
      <w:r w:rsidRPr="00605EAB">
        <w:rPr>
          <w:rFonts w:ascii="Times New Roman" w:hAnsi="Times New Roman" w:cs="Times New Roman"/>
          <w:vertAlign w:val="superscript"/>
        </w:rPr>
        <w:tab/>
      </w:r>
      <w:r w:rsidRPr="00605EAB">
        <w:rPr>
          <w:rFonts w:ascii="Times New Roman" w:hAnsi="Times New Roman" w:cs="Times New Roman"/>
          <w:vertAlign w:val="superscript"/>
        </w:rPr>
        <w:tab/>
      </w:r>
      <w:r w:rsidRPr="00605EAB">
        <w:rPr>
          <w:rFonts w:ascii="Times New Roman" w:hAnsi="Times New Roman" w:cs="Times New Roman"/>
          <w:vertAlign w:val="superscript"/>
        </w:rPr>
        <w:tab/>
        <w:t>наименование оператора</w:t>
      </w:r>
      <w:r w:rsidRPr="00605EAB">
        <w:rPr>
          <w:rFonts w:ascii="Times New Roman" w:hAnsi="Times New Roman" w:cs="Times New Roman"/>
        </w:rPr>
        <w:t xml:space="preserve"> </w:t>
      </w:r>
      <w:r w:rsidRPr="00605EAB">
        <w:rPr>
          <w:rFonts w:ascii="Times New Roman" w:hAnsi="Times New Roman" w:cs="Times New Roman"/>
        </w:rPr>
        <w:br/>
        <w:t>в лице ______________________________________составили настоящий акт о том, что ________ (Заказчик) сдал(а), а _________ (Оператор) принял(а) бракованные материальные ценности (</w:t>
      </w:r>
      <w:r w:rsidRPr="00605EAB">
        <w:rPr>
          <w:rFonts w:ascii="Times New Roman" w:hAnsi="Times New Roman" w:cs="Times New Roman"/>
          <w:lang w:val="en-US"/>
        </w:rPr>
        <w:t>SIM</w:t>
      </w:r>
      <w:r w:rsidRPr="00605EAB">
        <w:rPr>
          <w:rFonts w:ascii="Times New Roman" w:hAnsi="Times New Roman" w:cs="Times New Roman"/>
        </w:rPr>
        <w:t xml:space="preserve">-карты) в количестве ____ шт. </w:t>
      </w:r>
    </w:p>
    <w:p w14:paraId="73D08EFE" w14:textId="77777777" w:rsidR="007C1B24" w:rsidRPr="00605EAB" w:rsidRDefault="007C1B24" w:rsidP="007C1B24">
      <w:pPr>
        <w:spacing w:after="0" w:line="240" w:lineRule="auto"/>
        <w:ind w:firstLine="709"/>
        <w:jc w:val="both"/>
        <w:rPr>
          <w:rFonts w:ascii="Times New Roman" w:hAnsi="Times New Roman" w:cs="Times New Roman"/>
        </w:rPr>
      </w:pPr>
    </w:p>
    <w:p w14:paraId="230A9FCF" w14:textId="77777777" w:rsidR="007C1B24" w:rsidRPr="00605EAB" w:rsidRDefault="007C1B24" w:rsidP="007C1B24">
      <w:pPr>
        <w:spacing w:after="0" w:line="240" w:lineRule="auto"/>
        <w:ind w:firstLine="709"/>
        <w:jc w:val="both"/>
        <w:rPr>
          <w:rFonts w:ascii="Times New Roman" w:hAnsi="Times New Roman" w:cs="Times New Roman"/>
        </w:rPr>
      </w:pPr>
      <w:r w:rsidRPr="00605EAB">
        <w:rPr>
          <w:rFonts w:ascii="Times New Roman" w:hAnsi="Times New Roman" w:cs="Times New Roman"/>
        </w:rPr>
        <w:t xml:space="preserve">Лицевой счет: </w:t>
      </w:r>
    </w:p>
    <w:p w14:paraId="69A193A6" w14:textId="77777777" w:rsidR="007C1B24" w:rsidRPr="00605EAB" w:rsidRDefault="007C1B24" w:rsidP="007C1B24">
      <w:pPr>
        <w:spacing w:after="0" w:line="240" w:lineRule="auto"/>
        <w:ind w:firstLine="709"/>
        <w:jc w:val="both"/>
        <w:rPr>
          <w:rFonts w:ascii="Times New Roman" w:hAnsi="Times New Roman" w:cs="Times New Roman"/>
        </w:rPr>
      </w:pPr>
      <w:r w:rsidRPr="00605EAB">
        <w:rPr>
          <w:rFonts w:ascii="Times New Roman" w:hAnsi="Times New Roman" w:cs="Times New Roman"/>
        </w:rPr>
        <w:t xml:space="preserve">Диапазон </w:t>
      </w:r>
      <w:r w:rsidRPr="00605EAB">
        <w:rPr>
          <w:rFonts w:ascii="Times New Roman" w:hAnsi="Times New Roman" w:cs="Times New Roman"/>
          <w:lang w:val="en-US"/>
        </w:rPr>
        <w:t>SIM</w:t>
      </w:r>
      <w:r w:rsidRPr="00605EAB">
        <w:rPr>
          <w:rFonts w:ascii="Times New Roman" w:hAnsi="Times New Roman" w:cs="Times New Roman"/>
        </w:rPr>
        <w:t xml:space="preserve">-карт: </w:t>
      </w:r>
    </w:p>
    <w:p w14:paraId="76AA4422" w14:textId="77777777" w:rsidR="007C1B24" w:rsidRPr="00605EAB" w:rsidRDefault="007C1B24" w:rsidP="007C1B24">
      <w:pPr>
        <w:spacing w:after="0" w:line="240" w:lineRule="auto"/>
        <w:ind w:firstLine="709"/>
        <w:jc w:val="both"/>
        <w:rPr>
          <w:rFonts w:ascii="Times New Roman" w:hAnsi="Times New Roman" w:cs="Times New Roman"/>
        </w:rPr>
      </w:pPr>
    </w:p>
    <w:p w14:paraId="7D04BDB7" w14:textId="77777777" w:rsidR="007C1B24" w:rsidRPr="00605EAB" w:rsidRDefault="007C1B24" w:rsidP="007C1B24">
      <w:pPr>
        <w:spacing w:after="0" w:line="240" w:lineRule="auto"/>
        <w:ind w:firstLine="709"/>
        <w:jc w:val="both"/>
        <w:rPr>
          <w:rFonts w:ascii="Times New Roman" w:hAnsi="Times New Roman" w:cs="Times New Roman"/>
        </w:rPr>
      </w:pPr>
    </w:p>
    <w:p w14:paraId="39EF0EF1" w14:textId="77777777" w:rsidR="007C1B24" w:rsidRPr="00605EAB" w:rsidRDefault="007C1B24" w:rsidP="007C1B24">
      <w:pPr>
        <w:spacing w:after="0" w:line="240" w:lineRule="auto"/>
        <w:ind w:firstLine="709"/>
        <w:jc w:val="both"/>
        <w:rPr>
          <w:rFonts w:ascii="Times New Roman" w:hAnsi="Times New Roman" w:cs="Times New Roman"/>
        </w:rPr>
      </w:pPr>
    </w:p>
    <w:p w14:paraId="231CF7F6" w14:textId="77777777" w:rsidR="007C1B24" w:rsidRPr="00605EAB" w:rsidRDefault="007C1B24" w:rsidP="007C1B24">
      <w:pPr>
        <w:spacing w:after="0" w:line="240" w:lineRule="auto"/>
        <w:ind w:firstLine="709"/>
        <w:jc w:val="both"/>
        <w:rPr>
          <w:rFonts w:ascii="Times New Roman" w:hAnsi="Times New Roman" w:cs="Times New Roman"/>
        </w:rPr>
      </w:pPr>
    </w:p>
    <w:p w14:paraId="29616BFD" w14:textId="77777777" w:rsidR="007C1B24" w:rsidRPr="00605EAB" w:rsidRDefault="007C1B24" w:rsidP="007C1B24">
      <w:pPr>
        <w:spacing w:after="0" w:line="240" w:lineRule="auto"/>
        <w:ind w:firstLine="709"/>
        <w:jc w:val="both"/>
        <w:rPr>
          <w:rFonts w:ascii="Times New Roman" w:hAnsi="Times New Roman" w:cs="Times New Roman"/>
        </w:rPr>
      </w:pPr>
    </w:p>
    <w:p w14:paraId="197897AA" w14:textId="77777777" w:rsidR="007C1B24" w:rsidRPr="00605EAB" w:rsidRDefault="007C1B24" w:rsidP="007C1B24">
      <w:pPr>
        <w:ind w:right="576"/>
        <w:rPr>
          <w:rFonts w:ascii="Times New Roman" w:hAnsi="Times New Roman"/>
          <w:iCs/>
          <w:color w:val="000000"/>
          <w:u w:val="single"/>
        </w:rPr>
      </w:pPr>
    </w:p>
    <w:p w14:paraId="425F0490" w14:textId="77777777" w:rsidR="007C1B24" w:rsidRPr="00605EAB" w:rsidRDefault="007C1B24" w:rsidP="007C1B24">
      <w:pPr>
        <w:pStyle w:val="affff4"/>
        <w:ind w:left="567" w:right="1"/>
        <w:jc w:val="center"/>
        <w:rPr>
          <w:rFonts w:ascii="Times New Roman" w:eastAsiaTheme="minorHAnsi" w:hAnsi="Times New Roman"/>
          <w:sz w:val="22"/>
          <w:szCs w:val="22"/>
        </w:rPr>
      </w:pPr>
      <w:r w:rsidRPr="00605EAB">
        <w:rPr>
          <w:rFonts w:ascii="Times New Roman" w:eastAsiaTheme="minorHAnsi" w:hAnsi="Times New Roman"/>
          <w:sz w:val="22"/>
          <w:szCs w:val="22"/>
        </w:rPr>
        <w:t>В СВИДЕТЕЛЬСТВО ВСЕГО ВЫШЕИЗЛОЖЕННОГО настоящий акт подписан уполномоченными представителями Сторон.</w:t>
      </w:r>
    </w:p>
    <w:p w14:paraId="523EDDCE" w14:textId="77777777" w:rsidR="007C1B24" w:rsidRPr="00605EAB" w:rsidRDefault="007C1B24" w:rsidP="007C1B24"/>
    <w:p w14:paraId="50D00B57" w14:textId="77777777" w:rsidR="007C1B24" w:rsidRPr="00605EAB" w:rsidRDefault="007C1B24" w:rsidP="007C1B24"/>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7C1B24" w:rsidRPr="004B5AB3" w14:paraId="1297D624" w14:textId="77777777" w:rsidTr="007C1B24">
        <w:tc>
          <w:tcPr>
            <w:tcW w:w="4448" w:type="dxa"/>
          </w:tcPr>
          <w:p w14:paraId="584FEAD6" w14:textId="77777777" w:rsidR="007C1B24" w:rsidRPr="004B5AB3" w:rsidRDefault="007C1B24" w:rsidP="007C1B24">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14:paraId="0CF0F29B" w14:textId="77777777" w:rsidR="007C1B24" w:rsidRPr="004B5AB3" w:rsidRDefault="007C1B24" w:rsidP="007C1B24">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7C1B24" w:rsidRPr="004B5AB3" w14:paraId="64BBABFD" w14:textId="77777777" w:rsidTr="007C1B24">
        <w:tc>
          <w:tcPr>
            <w:tcW w:w="4448" w:type="dxa"/>
          </w:tcPr>
          <w:p w14:paraId="65FECE89" w14:textId="77777777" w:rsidR="007C1B24" w:rsidRPr="004B5AB3" w:rsidRDefault="007C1B24" w:rsidP="007C1B24">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834287920" w:edGrp="everyone" w:colFirst="0" w:colLast="0"/>
            <w:permStart w:id="1480223599" w:edGrp="everyone" w:colFirst="1" w:colLast="1"/>
            <w:r w:rsidRPr="004B5AB3">
              <w:rPr>
                <w:rFonts w:ascii="Tahoma" w:eastAsia="Times New Roman" w:hAnsi="Tahoma" w:cs="Tahoma"/>
                <w:b/>
                <w:spacing w:val="-3"/>
                <w:szCs w:val="20"/>
              </w:rPr>
              <w:t>__________ «_____________________»</w:t>
            </w:r>
          </w:p>
          <w:p w14:paraId="7B464518" w14:textId="77777777" w:rsidR="007C1B24" w:rsidRDefault="007C1B24" w:rsidP="007C1B24">
            <w:pPr>
              <w:widowControl w:val="0"/>
              <w:shd w:val="clear" w:color="auto" w:fill="FFFFFF"/>
              <w:spacing w:after="0" w:line="240" w:lineRule="auto"/>
              <w:jc w:val="center"/>
              <w:rPr>
                <w:rFonts w:ascii="Tahoma" w:eastAsia="Times New Roman" w:hAnsi="Tahoma" w:cs="Tahoma"/>
                <w:b/>
                <w:szCs w:val="20"/>
              </w:rPr>
            </w:pPr>
          </w:p>
          <w:p w14:paraId="51D59610" w14:textId="77777777" w:rsidR="007C1B24" w:rsidRDefault="007C1B24" w:rsidP="007C1B24">
            <w:pPr>
              <w:widowControl w:val="0"/>
              <w:shd w:val="clear" w:color="auto" w:fill="FFFFFF"/>
              <w:spacing w:after="0" w:line="240" w:lineRule="auto"/>
              <w:jc w:val="center"/>
              <w:rPr>
                <w:rFonts w:ascii="Tahoma" w:eastAsia="Times New Roman" w:hAnsi="Tahoma" w:cs="Tahoma"/>
                <w:b/>
                <w:szCs w:val="20"/>
              </w:rPr>
            </w:pPr>
          </w:p>
          <w:p w14:paraId="09EAD6D5" w14:textId="77777777" w:rsidR="007C1B24" w:rsidRPr="004B5AB3" w:rsidRDefault="007C1B24" w:rsidP="007C1B24">
            <w:pPr>
              <w:widowControl w:val="0"/>
              <w:shd w:val="clear" w:color="auto" w:fill="FFFFFF"/>
              <w:spacing w:after="0" w:line="240" w:lineRule="auto"/>
              <w:jc w:val="center"/>
              <w:rPr>
                <w:rFonts w:ascii="Tahoma" w:eastAsia="Times New Roman" w:hAnsi="Tahoma" w:cs="Tahoma"/>
                <w:b/>
                <w:szCs w:val="20"/>
              </w:rPr>
            </w:pPr>
          </w:p>
        </w:tc>
        <w:tc>
          <w:tcPr>
            <w:tcW w:w="5299" w:type="dxa"/>
          </w:tcPr>
          <w:p w14:paraId="114055E4" w14:textId="77777777" w:rsidR="007C1B24" w:rsidRPr="004B5AB3" w:rsidRDefault="007C1B24" w:rsidP="007C1B24">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Pr>
                <w:rFonts w:ascii="Tahoma" w:eastAsia="Times New Roman" w:hAnsi="Tahoma" w:cs="Tahoma"/>
                <w:b/>
                <w:spacing w:val="-3"/>
                <w:szCs w:val="20"/>
              </w:rPr>
              <w:t>Энергосбы</w:t>
            </w:r>
            <w:r w:rsidRPr="004B5AB3">
              <w:rPr>
                <w:rFonts w:ascii="Tahoma" w:eastAsia="Times New Roman" w:hAnsi="Tahoma" w:cs="Tahoma"/>
                <w:b/>
                <w:spacing w:val="-3"/>
                <w:szCs w:val="20"/>
              </w:rPr>
              <w:t>Т Плюс»</w:t>
            </w:r>
          </w:p>
          <w:p w14:paraId="6C2BBB41" w14:textId="77777777" w:rsidR="007C1B24" w:rsidRPr="004B5AB3" w:rsidRDefault="007C1B24" w:rsidP="007C1B24">
            <w:pPr>
              <w:widowControl w:val="0"/>
              <w:shd w:val="clear" w:color="auto" w:fill="FFFFFF"/>
              <w:spacing w:after="0" w:line="240" w:lineRule="auto"/>
              <w:jc w:val="center"/>
              <w:rPr>
                <w:rFonts w:ascii="Tahoma" w:eastAsia="Times New Roman" w:hAnsi="Tahoma" w:cs="Tahoma"/>
                <w:b/>
                <w:szCs w:val="20"/>
              </w:rPr>
            </w:pPr>
          </w:p>
        </w:tc>
      </w:tr>
      <w:tr w:rsidR="007C1B24" w:rsidRPr="004B5AB3" w14:paraId="2F7D6B66" w14:textId="77777777" w:rsidTr="007C1B24">
        <w:tc>
          <w:tcPr>
            <w:tcW w:w="4448" w:type="dxa"/>
          </w:tcPr>
          <w:p w14:paraId="0EC20106" w14:textId="77777777" w:rsidR="007C1B24" w:rsidRPr="004B5AB3" w:rsidRDefault="007C1B24" w:rsidP="007C1B24">
            <w:pPr>
              <w:widowControl w:val="0"/>
              <w:shd w:val="clear" w:color="auto" w:fill="FFFFFF"/>
              <w:spacing w:after="0" w:line="240" w:lineRule="auto"/>
              <w:ind w:right="-108"/>
              <w:jc w:val="both"/>
              <w:rPr>
                <w:rFonts w:ascii="Tahoma" w:eastAsia="Times New Roman" w:hAnsi="Tahoma" w:cs="Tahoma"/>
                <w:spacing w:val="-3"/>
                <w:szCs w:val="20"/>
                <w:lang w:val="en-US"/>
              </w:rPr>
            </w:pPr>
            <w:permStart w:id="756116040" w:edGrp="everyone" w:colFirst="0" w:colLast="0"/>
            <w:permStart w:id="643636199" w:edGrp="everyone" w:colFirst="1" w:colLast="1"/>
            <w:permEnd w:id="834287920"/>
            <w:permEnd w:id="1480223599"/>
            <w:r w:rsidRPr="004B5AB3">
              <w:rPr>
                <w:rFonts w:ascii="Tahoma" w:eastAsia="Times New Roman" w:hAnsi="Tahoma" w:cs="Tahoma"/>
                <w:spacing w:val="-3"/>
                <w:szCs w:val="20"/>
                <w:lang w:val="en-US"/>
              </w:rPr>
              <w:t xml:space="preserve">______________________/_________________/ </w:t>
            </w:r>
          </w:p>
          <w:p w14:paraId="43ADFD2D" w14:textId="77777777" w:rsidR="007C1B24" w:rsidRPr="004B5AB3" w:rsidRDefault="007C1B24" w:rsidP="007C1B24">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14:paraId="04D67175" w14:textId="77777777" w:rsidR="007C1B24" w:rsidRPr="004B5AB3" w:rsidRDefault="007C1B24" w:rsidP="007C1B24">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14:paraId="31CB3B45" w14:textId="77777777" w:rsidR="007C1B24" w:rsidRPr="004B5AB3" w:rsidRDefault="007C1B24" w:rsidP="007C1B24">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14:paraId="5CAD8E85" w14:textId="77777777" w:rsidR="007C1B24" w:rsidRPr="004B5AB3" w:rsidRDefault="007C1B24" w:rsidP="007C1B24">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14:paraId="094176F6" w14:textId="77777777" w:rsidR="007C1B24" w:rsidRPr="004B5AB3" w:rsidRDefault="007C1B24" w:rsidP="007C1B24">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permEnd w:id="756116040"/>
      <w:permEnd w:id="643636199"/>
    </w:tbl>
    <w:p w14:paraId="798DEC16" w14:textId="77777777" w:rsidR="007C1B24" w:rsidRPr="00605EAB" w:rsidRDefault="007C1B24" w:rsidP="007C1B24">
      <w:pPr>
        <w:jc w:val="center"/>
      </w:pPr>
    </w:p>
    <w:p w14:paraId="54A7057F" w14:textId="77777777" w:rsidR="007C1B24" w:rsidRPr="00605EAB" w:rsidRDefault="007C1B24" w:rsidP="007C1B24">
      <w:pPr>
        <w:jc w:val="center"/>
      </w:pPr>
    </w:p>
    <w:p w14:paraId="2C109884" w14:textId="77777777" w:rsidR="007C1B24" w:rsidRPr="007472E7" w:rsidRDefault="007C1B24" w:rsidP="007C1B24">
      <w:pPr>
        <w:tabs>
          <w:tab w:val="left" w:pos="567"/>
        </w:tabs>
        <w:spacing w:after="0" w:line="240" w:lineRule="auto"/>
        <w:jc w:val="center"/>
        <w:rPr>
          <w:rFonts w:ascii="Tahoma" w:hAnsi="Tahoma" w:cs="Tahoma"/>
          <w:b/>
          <w:szCs w:val="20"/>
        </w:rPr>
      </w:pPr>
      <w:r w:rsidRPr="007472E7">
        <w:rPr>
          <w:rFonts w:ascii="Tahoma" w:hAnsi="Tahoma" w:cs="Tahoma"/>
          <w:b/>
          <w:szCs w:val="20"/>
        </w:rPr>
        <w:t>ФОРМУ УТВЕРЖДАЕМ ПОДПИСИ СТОРОН:</w:t>
      </w:r>
    </w:p>
    <w:p w14:paraId="13B7CAE2" w14:textId="77777777" w:rsidR="007C1B24" w:rsidRPr="007472E7" w:rsidRDefault="007C1B24" w:rsidP="007C1B24">
      <w:pPr>
        <w:tabs>
          <w:tab w:val="left" w:pos="567"/>
        </w:tabs>
        <w:spacing w:after="0" w:line="240" w:lineRule="auto"/>
        <w:rPr>
          <w:rFonts w:ascii="Tahoma" w:hAnsi="Tahoma" w:cs="Tahoma"/>
          <w:szCs w:val="20"/>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7C1B24" w:rsidRPr="004B5AB3" w14:paraId="4C361F53" w14:textId="77777777" w:rsidTr="007C1B24">
        <w:tc>
          <w:tcPr>
            <w:tcW w:w="4448" w:type="dxa"/>
          </w:tcPr>
          <w:p w14:paraId="78226005" w14:textId="77777777" w:rsidR="007C1B24" w:rsidRPr="004B5AB3" w:rsidRDefault="007C1B24" w:rsidP="007C1B24">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Оператор</w:t>
            </w:r>
          </w:p>
        </w:tc>
        <w:tc>
          <w:tcPr>
            <w:tcW w:w="5299" w:type="dxa"/>
          </w:tcPr>
          <w:p w14:paraId="59CA9800" w14:textId="77777777" w:rsidR="007C1B24" w:rsidRPr="004B5AB3" w:rsidRDefault="007C1B24" w:rsidP="007C1B24">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7C1B24" w:rsidRPr="004B5AB3" w14:paraId="6B669333" w14:textId="77777777" w:rsidTr="007C1B24">
        <w:tc>
          <w:tcPr>
            <w:tcW w:w="4448" w:type="dxa"/>
          </w:tcPr>
          <w:p w14:paraId="535C9F7F" w14:textId="77777777" w:rsidR="007C1B24" w:rsidRPr="004B5AB3" w:rsidRDefault="007C1B24" w:rsidP="007C1B24">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40130041" w:edGrp="everyone" w:colFirst="0" w:colLast="0"/>
            <w:permStart w:id="464218950" w:edGrp="everyone" w:colFirst="1" w:colLast="1"/>
            <w:r w:rsidRPr="004B5AB3">
              <w:rPr>
                <w:rFonts w:ascii="Tahoma" w:eastAsia="Times New Roman" w:hAnsi="Tahoma" w:cs="Tahoma"/>
                <w:b/>
                <w:spacing w:val="-3"/>
                <w:szCs w:val="20"/>
              </w:rPr>
              <w:t>__________ «_____________________»</w:t>
            </w:r>
          </w:p>
          <w:p w14:paraId="235FBE01" w14:textId="77777777" w:rsidR="007C1B24" w:rsidRDefault="007C1B24" w:rsidP="007C1B24">
            <w:pPr>
              <w:widowControl w:val="0"/>
              <w:shd w:val="clear" w:color="auto" w:fill="FFFFFF"/>
              <w:spacing w:after="0" w:line="240" w:lineRule="auto"/>
              <w:jc w:val="center"/>
              <w:rPr>
                <w:rFonts w:ascii="Tahoma" w:eastAsia="Times New Roman" w:hAnsi="Tahoma" w:cs="Tahoma"/>
                <w:b/>
                <w:szCs w:val="20"/>
              </w:rPr>
            </w:pPr>
          </w:p>
          <w:p w14:paraId="2B08F14D" w14:textId="77777777" w:rsidR="007C1B24" w:rsidRDefault="007C1B24" w:rsidP="007C1B24">
            <w:pPr>
              <w:widowControl w:val="0"/>
              <w:shd w:val="clear" w:color="auto" w:fill="FFFFFF"/>
              <w:spacing w:after="0" w:line="240" w:lineRule="auto"/>
              <w:jc w:val="center"/>
              <w:rPr>
                <w:rFonts w:ascii="Tahoma" w:eastAsia="Times New Roman" w:hAnsi="Tahoma" w:cs="Tahoma"/>
                <w:b/>
                <w:szCs w:val="20"/>
              </w:rPr>
            </w:pPr>
          </w:p>
          <w:p w14:paraId="111DCEA6" w14:textId="77777777" w:rsidR="007C1B24" w:rsidRPr="004B5AB3" w:rsidRDefault="007C1B24" w:rsidP="007C1B24">
            <w:pPr>
              <w:widowControl w:val="0"/>
              <w:shd w:val="clear" w:color="auto" w:fill="FFFFFF"/>
              <w:spacing w:after="0" w:line="240" w:lineRule="auto"/>
              <w:jc w:val="center"/>
              <w:rPr>
                <w:rFonts w:ascii="Tahoma" w:eastAsia="Times New Roman" w:hAnsi="Tahoma" w:cs="Tahoma"/>
                <w:b/>
                <w:szCs w:val="20"/>
              </w:rPr>
            </w:pPr>
          </w:p>
        </w:tc>
        <w:tc>
          <w:tcPr>
            <w:tcW w:w="5299" w:type="dxa"/>
          </w:tcPr>
          <w:p w14:paraId="3F8D6835" w14:textId="77777777" w:rsidR="007C1B24" w:rsidRPr="004B5AB3" w:rsidRDefault="007C1B24" w:rsidP="007C1B24">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Pr>
                <w:rFonts w:ascii="Tahoma" w:eastAsia="Times New Roman" w:hAnsi="Tahoma" w:cs="Tahoma"/>
                <w:b/>
                <w:spacing w:val="-3"/>
                <w:szCs w:val="20"/>
              </w:rPr>
              <w:t>Энергосбы</w:t>
            </w:r>
            <w:r w:rsidRPr="004B5AB3">
              <w:rPr>
                <w:rFonts w:ascii="Tahoma" w:eastAsia="Times New Roman" w:hAnsi="Tahoma" w:cs="Tahoma"/>
                <w:b/>
                <w:spacing w:val="-3"/>
                <w:szCs w:val="20"/>
              </w:rPr>
              <w:t>Т Плюс»</w:t>
            </w:r>
          </w:p>
          <w:p w14:paraId="2EE3920C" w14:textId="77777777" w:rsidR="007C1B24" w:rsidRPr="004B5AB3" w:rsidRDefault="007C1B24" w:rsidP="007C1B24">
            <w:pPr>
              <w:widowControl w:val="0"/>
              <w:shd w:val="clear" w:color="auto" w:fill="FFFFFF"/>
              <w:spacing w:after="0" w:line="240" w:lineRule="auto"/>
              <w:jc w:val="center"/>
              <w:rPr>
                <w:rFonts w:ascii="Tahoma" w:eastAsia="Times New Roman" w:hAnsi="Tahoma" w:cs="Tahoma"/>
                <w:b/>
                <w:szCs w:val="20"/>
              </w:rPr>
            </w:pPr>
          </w:p>
        </w:tc>
      </w:tr>
      <w:tr w:rsidR="007C1B24" w:rsidRPr="004B5AB3" w14:paraId="6DF03854" w14:textId="77777777" w:rsidTr="007C1B24">
        <w:tc>
          <w:tcPr>
            <w:tcW w:w="4448" w:type="dxa"/>
          </w:tcPr>
          <w:p w14:paraId="5929F83F" w14:textId="77777777" w:rsidR="007C1B24" w:rsidRPr="004B5AB3" w:rsidRDefault="007C1B24" w:rsidP="007C1B24">
            <w:pPr>
              <w:widowControl w:val="0"/>
              <w:shd w:val="clear" w:color="auto" w:fill="FFFFFF"/>
              <w:spacing w:after="0" w:line="240" w:lineRule="auto"/>
              <w:ind w:right="-108"/>
              <w:jc w:val="both"/>
              <w:rPr>
                <w:rFonts w:ascii="Tahoma" w:eastAsia="Times New Roman" w:hAnsi="Tahoma" w:cs="Tahoma"/>
                <w:spacing w:val="-3"/>
                <w:szCs w:val="20"/>
                <w:lang w:val="en-US"/>
              </w:rPr>
            </w:pPr>
            <w:permStart w:id="1223956492" w:edGrp="everyone" w:colFirst="0" w:colLast="0"/>
            <w:permStart w:id="487719926" w:edGrp="everyone" w:colFirst="1" w:colLast="1"/>
            <w:permEnd w:id="40130041"/>
            <w:permEnd w:id="464218950"/>
            <w:r w:rsidRPr="004B5AB3">
              <w:rPr>
                <w:rFonts w:ascii="Tahoma" w:eastAsia="Times New Roman" w:hAnsi="Tahoma" w:cs="Tahoma"/>
                <w:spacing w:val="-3"/>
                <w:szCs w:val="20"/>
                <w:lang w:val="en-US"/>
              </w:rPr>
              <w:t xml:space="preserve">______________________/_________________/ </w:t>
            </w:r>
          </w:p>
          <w:p w14:paraId="3A25784E" w14:textId="77777777" w:rsidR="007C1B24" w:rsidRPr="004B5AB3" w:rsidRDefault="007C1B24" w:rsidP="007C1B24">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14:paraId="4A8525FF" w14:textId="77777777" w:rsidR="007C1B24" w:rsidRPr="004B5AB3" w:rsidRDefault="007C1B24" w:rsidP="007C1B24">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Pr>
                <w:rFonts w:ascii="Tahoma" w:eastAsia="Times New Roman" w:hAnsi="Tahoma" w:cs="Tahoma"/>
                <w:spacing w:val="-3"/>
                <w:szCs w:val="20"/>
              </w:rPr>
              <w:t>24</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14:paraId="710F836C" w14:textId="77777777" w:rsidR="007C1B24" w:rsidRPr="004B5AB3" w:rsidRDefault="007C1B24" w:rsidP="007C1B24">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14:paraId="7B31B3A0" w14:textId="77777777" w:rsidR="007C1B24" w:rsidRPr="004B5AB3" w:rsidRDefault="007C1B24" w:rsidP="007C1B24">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14:paraId="3CC508D2" w14:textId="77777777" w:rsidR="007C1B24" w:rsidRPr="004B5AB3" w:rsidRDefault="007C1B24" w:rsidP="007C1B24">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Pr>
                <w:rFonts w:ascii="Tahoma" w:eastAsia="Times New Roman" w:hAnsi="Tahoma" w:cs="Tahoma"/>
                <w:spacing w:val="-3"/>
                <w:szCs w:val="20"/>
              </w:rPr>
              <w:t>24</w:t>
            </w:r>
            <w:r w:rsidRPr="004B5AB3">
              <w:rPr>
                <w:rFonts w:ascii="Tahoma" w:eastAsia="Times New Roman" w:hAnsi="Tahoma" w:cs="Tahoma"/>
                <w:spacing w:val="-3"/>
                <w:szCs w:val="20"/>
              </w:rPr>
              <w:t xml:space="preserve"> года</w:t>
            </w:r>
          </w:p>
        </w:tc>
      </w:tr>
      <w:permEnd w:id="1223956492"/>
      <w:permEnd w:id="487719926"/>
    </w:tbl>
    <w:p w14:paraId="2F1DEDF6" w14:textId="77777777" w:rsidR="007C1B24" w:rsidRDefault="007C1B24" w:rsidP="00706284">
      <w:pPr>
        <w:spacing w:before="48" w:after="210" w:line="525" w:lineRule="atLeast"/>
        <w:jc w:val="right"/>
        <w:outlineLvl w:val="0"/>
      </w:pPr>
    </w:p>
    <w:sectPr w:rsidR="007C1B24" w:rsidSect="00425304">
      <w:headerReference w:type="even" r:id="rId18"/>
      <w:headerReference w:type="default" r:id="rId19"/>
      <w:footerReference w:type="even" r:id="rId20"/>
      <w:footerReference w:type="default" r:id="rId21"/>
      <w:footerReference w:type="first" r:id="rId22"/>
      <w:pgSz w:w="11907" w:h="16839" w:code="1"/>
      <w:pgMar w:top="254" w:right="567" w:bottom="851" w:left="1276" w:header="279" w:footer="146"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D682C5" w14:textId="77777777" w:rsidR="00C943FE" w:rsidRDefault="00C943FE">
      <w:pPr>
        <w:spacing w:after="0" w:line="240" w:lineRule="auto"/>
      </w:pPr>
      <w:r>
        <w:separator/>
      </w:r>
    </w:p>
  </w:endnote>
  <w:endnote w:type="continuationSeparator" w:id="0">
    <w:p w14:paraId="50C241D4" w14:textId="77777777" w:rsidR="00C943FE" w:rsidRDefault="00C94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13663" w14:textId="77777777" w:rsidR="007C1B24" w:rsidRDefault="007C1B24">
    <w:pPr>
      <w:pStyle w:val="a5"/>
      <w:jc w:val="right"/>
    </w:pPr>
  </w:p>
  <w:p w14:paraId="4A305200" w14:textId="77777777" w:rsidR="007C1B24" w:rsidRDefault="007C1B2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6F500" w14:textId="77777777" w:rsidR="007C1B24" w:rsidRDefault="007C1B24">
    <w:pPr>
      <w:pStyle w:val="affd"/>
    </w:pPr>
    <w:r>
      <w:rPr>
        <w:color w:val="CEDBE6"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2B01C7A9" w14:textId="77777777" w:rsidR="007C1B24" w:rsidRDefault="007C1B2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14:paraId="2BD936AD" w14:textId="41AF022E" w:rsidR="007C1B24" w:rsidRDefault="007C1B24">
        <w:pPr>
          <w:pStyle w:val="a5"/>
          <w:jc w:val="right"/>
        </w:pPr>
        <w:r>
          <w:fldChar w:fldCharType="begin"/>
        </w:r>
        <w:r>
          <w:instrText>PAGE   \* MERGEFORMAT</w:instrText>
        </w:r>
        <w:r>
          <w:fldChar w:fldCharType="separate"/>
        </w:r>
        <w:r w:rsidR="00AC4C83">
          <w:rPr>
            <w:noProof/>
          </w:rPr>
          <w:t>84</w:t>
        </w:r>
        <w:r>
          <w:fldChar w:fldCharType="end"/>
        </w:r>
      </w:p>
    </w:sdtContent>
  </w:sdt>
  <w:p w14:paraId="471345F7" w14:textId="77777777" w:rsidR="007C1B24" w:rsidRPr="00A625EE" w:rsidRDefault="007C1B24" w:rsidP="00B952C8">
    <w:pPr>
      <w:pStyle w:val="a5"/>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EF3E3" w14:textId="77777777" w:rsidR="007C1B24" w:rsidRDefault="007C1B24" w:rsidP="00B908A2">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6FCF4" w14:textId="77777777" w:rsidR="00C943FE" w:rsidRDefault="00C943FE">
      <w:pPr>
        <w:spacing w:after="0" w:line="240" w:lineRule="auto"/>
      </w:pPr>
      <w:r>
        <w:separator/>
      </w:r>
    </w:p>
  </w:footnote>
  <w:footnote w:type="continuationSeparator" w:id="0">
    <w:p w14:paraId="26C2495A" w14:textId="77777777" w:rsidR="00C943FE" w:rsidRDefault="00C943FE">
      <w:pPr>
        <w:spacing w:after="0" w:line="240" w:lineRule="auto"/>
      </w:pPr>
      <w:r>
        <w:continuationSeparator/>
      </w:r>
    </w:p>
  </w:footnote>
  <w:footnote w:id="1">
    <w:p w14:paraId="141A444E" w14:textId="7F33F9A8" w:rsidR="007C1B24" w:rsidRPr="004B5AB3" w:rsidRDefault="007C1B24" w:rsidP="00D56233">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2">
    <w:p w14:paraId="4EBB1E1B" w14:textId="07FD9C18" w:rsidR="007C1B24" w:rsidRPr="004B5AB3" w:rsidRDefault="007C1B24"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w:t>
      </w:r>
      <w:r>
        <w:rPr>
          <w:rFonts w:ascii="Tahoma" w:hAnsi="Tahoma" w:cs="Tahoma"/>
          <w:sz w:val="16"/>
          <w:szCs w:val="16"/>
        </w:rPr>
        <w:t>Оператора</w:t>
      </w:r>
      <w:r w:rsidRPr="004B5AB3">
        <w:rPr>
          <w:rFonts w:ascii="Tahoma" w:hAnsi="Tahoma" w:cs="Tahoma"/>
          <w:sz w:val="16"/>
          <w:szCs w:val="16"/>
        </w:rPr>
        <w:t xml:space="preserve">ми в соответствии с условиями настоящего </w:t>
      </w:r>
      <w:r>
        <w:rPr>
          <w:rFonts w:ascii="Tahoma" w:hAnsi="Tahoma" w:cs="Tahoma"/>
          <w:sz w:val="16"/>
          <w:szCs w:val="16"/>
        </w:rPr>
        <w:t>Договора.</w:t>
      </w:r>
    </w:p>
  </w:footnote>
  <w:footnote w:id="3">
    <w:p w14:paraId="7B7ECD5E" w14:textId="77777777" w:rsidR="007C1B24" w:rsidRPr="004B5AB3" w:rsidRDefault="007C1B24"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4">
    <w:p w14:paraId="4A998E00" w14:textId="77777777" w:rsidR="007C1B24" w:rsidRPr="004B5AB3" w:rsidRDefault="007C1B24"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5">
    <w:p w14:paraId="7FE983C4" w14:textId="77777777" w:rsidR="007C1B24" w:rsidRPr="004B5AB3" w:rsidRDefault="007C1B24"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w:t>
      </w:r>
      <w:r>
        <w:rPr>
          <w:rFonts w:ascii="Tahoma" w:hAnsi="Tahoma" w:cs="Tahoma"/>
          <w:sz w:val="16"/>
          <w:szCs w:val="16"/>
        </w:rPr>
        <w:t>Оператор</w:t>
      </w:r>
      <w:r w:rsidRPr="004B5AB3">
        <w:rPr>
          <w:rFonts w:ascii="Tahoma" w:hAnsi="Tahoma" w:cs="Tahoma"/>
          <w:sz w:val="16"/>
          <w:szCs w:val="16"/>
        </w:rPr>
        <w:t>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6">
    <w:p w14:paraId="3C70FA61" w14:textId="77777777" w:rsidR="007C1B24" w:rsidRPr="004B5AB3" w:rsidRDefault="007C1B24"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7">
    <w:p w14:paraId="55421E99" w14:textId="77777777" w:rsidR="007C1B24" w:rsidRPr="004B5AB3" w:rsidRDefault="007C1B24"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BE37E" w14:textId="77777777" w:rsidR="007C1B24" w:rsidRDefault="007C1B24">
    <w:pPr>
      <w:pStyle w:val="affc"/>
      <w:jc w:val="right"/>
    </w:pPr>
    <w:r>
      <w:rPr>
        <w:color w:val="CEDBE6" w:themeColor="accent2" w:themeTint="80"/>
      </w:rPr>
      <w:sym w:font="Wingdings 3" w:char="F07D"/>
    </w:r>
    <w:r>
      <w:t xml:space="preserve"> </w:t>
    </w:r>
  </w:p>
  <w:p w14:paraId="07633BFB" w14:textId="77777777" w:rsidR="007C1B24" w:rsidRDefault="007C1B24">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9E77B" w14:textId="77777777" w:rsidR="007C1B24" w:rsidRPr="003A69F1" w:rsidRDefault="007C1B24" w:rsidP="003A69F1">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9FB8CD"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628BAD"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9FB8CD" w:themeColor="accent2"/>
      </w:rPr>
    </w:lvl>
  </w:abstractNum>
  <w:abstractNum w:abstractNumId="4"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2C2228"/>
    <w:multiLevelType w:val="hybridMultilevel"/>
    <w:tmpl w:val="2AFC6980"/>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7558A7"/>
    <w:multiLevelType w:val="hybridMultilevel"/>
    <w:tmpl w:val="287C7E4A"/>
    <w:lvl w:ilvl="0" w:tplc="3C60C3C2">
      <w:start w:val="1"/>
      <w:numFmt w:val="decimal"/>
      <w:lvlText w:val="%1."/>
      <w:lvlJc w:val="left"/>
      <w:pPr>
        <w:ind w:left="1145" w:hanging="360"/>
      </w:pPr>
      <w:rPr>
        <w:rFonts w:ascii="Tahoma" w:eastAsia="Times New Roman" w:hAnsi="Tahoma" w:cs="Tahoma"/>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7"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8"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0"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C382309"/>
    <w:multiLevelType w:val="multilevel"/>
    <w:tmpl w:val="CA98DCD4"/>
    <w:lvl w:ilvl="0">
      <w:start w:val="1"/>
      <w:numFmt w:val="decimal"/>
      <w:lvlText w:val="%1."/>
      <w:lvlJc w:val="left"/>
      <w:rPr>
        <w:rFonts w:ascii="Tahoma" w:eastAsia="Times New Roman" w:hAnsi="Tahoma" w:cs="Tahoma" w:hint="default"/>
        <w:b/>
        <w:bCs/>
        <w:i w:val="0"/>
        <w:iCs w:val="0"/>
        <w:smallCaps w:val="0"/>
        <w:strike w:val="0"/>
        <w:color w:val="auto"/>
        <w:spacing w:val="0"/>
        <w:w w:val="100"/>
        <w:position w:val="0"/>
        <w:sz w:val="20"/>
        <w:szCs w:val="26"/>
        <w:u w:val="none"/>
        <w:lang w:val="ru-RU" w:eastAsia="ru-RU" w:bidi="ru-RU"/>
      </w:rPr>
    </w:lvl>
    <w:lvl w:ilvl="1">
      <w:start w:val="1"/>
      <w:numFmt w:val="decimal"/>
      <w:lvlText w:val="%1.%2."/>
      <w:lvlJc w:val="left"/>
      <w:rPr>
        <w:rFonts w:ascii="Tahoma" w:eastAsia="Times New Roman" w:hAnsi="Tahoma" w:cs="Tahoma" w:hint="default"/>
        <w:b/>
        <w:bCs/>
        <w:i w:val="0"/>
        <w:iCs w:val="0"/>
        <w:smallCaps w:val="0"/>
        <w:strike w:val="0"/>
        <w:color w:val="000000"/>
        <w:spacing w:val="0"/>
        <w:w w:val="100"/>
        <w:position w:val="0"/>
        <w:sz w:val="20"/>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8" w15:restartNumberingAfterBreak="0">
    <w:nsid w:val="6E3669DD"/>
    <w:multiLevelType w:val="multilevel"/>
    <w:tmpl w:val="CA98DCD4"/>
    <w:lvl w:ilvl="0">
      <w:start w:val="1"/>
      <w:numFmt w:val="decimal"/>
      <w:lvlText w:val="%1."/>
      <w:lvlJc w:val="left"/>
      <w:rPr>
        <w:rFonts w:ascii="Tahoma" w:eastAsia="Times New Roman" w:hAnsi="Tahoma" w:cs="Tahoma" w:hint="default"/>
        <w:b/>
        <w:bCs/>
        <w:i w:val="0"/>
        <w:iCs w:val="0"/>
        <w:smallCaps w:val="0"/>
        <w:strike w:val="0"/>
        <w:color w:val="auto"/>
        <w:spacing w:val="0"/>
        <w:w w:val="100"/>
        <w:position w:val="0"/>
        <w:sz w:val="20"/>
        <w:szCs w:val="26"/>
        <w:u w:val="none"/>
        <w:lang w:val="ru-RU" w:eastAsia="ru-RU" w:bidi="ru-RU"/>
      </w:rPr>
    </w:lvl>
    <w:lvl w:ilvl="1">
      <w:start w:val="1"/>
      <w:numFmt w:val="decimal"/>
      <w:lvlText w:val="%1.%2."/>
      <w:lvlJc w:val="left"/>
      <w:rPr>
        <w:rFonts w:ascii="Tahoma" w:eastAsia="Times New Roman" w:hAnsi="Tahoma" w:cs="Tahoma" w:hint="default"/>
        <w:b/>
        <w:bCs/>
        <w:i w:val="0"/>
        <w:iCs w:val="0"/>
        <w:smallCaps w:val="0"/>
        <w:strike w:val="0"/>
        <w:color w:val="000000"/>
        <w:spacing w:val="0"/>
        <w:w w:val="100"/>
        <w:position w:val="0"/>
        <w:sz w:val="20"/>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19"/>
  </w:num>
  <w:num w:numId="6">
    <w:abstractNumId w:val="15"/>
  </w:num>
  <w:num w:numId="7">
    <w:abstractNumId w:val="7"/>
  </w:num>
  <w:num w:numId="8">
    <w:abstractNumId w:val="17"/>
  </w:num>
  <w:num w:numId="9">
    <w:abstractNumId w:val="11"/>
  </w:num>
  <w:num w:numId="10">
    <w:abstractNumId w:val="14"/>
  </w:num>
  <w:num w:numId="11">
    <w:abstractNumId w:val="13"/>
  </w:num>
  <w:num w:numId="12">
    <w:abstractNumId w:val="4"/>
  </w:num>
  <w:num w:numId="13">
    <w:abstractNumId w:val="10"/>
  </w:num>
  <w:num w:numId="14">
    <w:abstractNumId w:val="12"/>
  </w:num>
  <w:num w:numId="15">
    <w:abstractNumId w:val="8"/>
  </w:num>
  <w:num w:numId="16">
    <w:abstractNumId w:val="9"/>
  </w:num>
  <w:num w:numId="17">
    <w:abstractNumId w:val="16"/>
  </w:num>
  <w:num w:numId="18">
    <w:abstractNumId w:val="6"/>
  </w:num>
  <w:num w:numId="19">
    <w:abstractNumId w:val="18"/>
  </w:num>
  <w:num w:numId="20">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DateAndTime/>
  <w:attachedTemplate r:id="rId1"/>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92"/>
    <w:rsid w:val="00001A21"/>
    <w:rsid w:val="00017EE1"/>
    <w:rsid w:val="00020A5E"/>
    <w:rsid w:val="0003148C"/>
    <w:rsid w:val="000435A1"/>
    <w:rsid w:val="00047441"/>
    <w:rsid w:val="00056240"/>
    <w:rsid w:val="00057242"/>
    <w:rsid w:val="00062891"/>
    <w:rsid w:val="00064E15"/>
    <w:rsid w:val="00065EC3"/>
    <w:rsid w:val="00070975"/>
    <w:rsid w:val="00070D3B"/>
    <w:rsid w:val="000713CA"/>
    <w:rsid w:val="00092D4D"/>
    <w:rsid w:val="00095333"/>
    <w:rsid w:val="0009562A"/>
    <w:rsid w:val="000973F8"/>
    <w:rsid w:val="000C358B"/>
    <w:rsid w:val="000D0523"/>
    <w:rsid w:val="000D1CC4"/>
    <w:rsid w:val="000E2533"/>
    <w:rsid w:val="000E4940"/>
    <w:rsid w:val="000E6086"/>
    <w:rsid w:val="000F0A0B"/>
    <w:rsid w:val="000F0D5F"/>
    <w:rsid w:val="00112A87"/>
    <w:rsid w:val="00124644"/>
    <w:rsid w:val="00125552"/>
    <w:rsid w:val="00140041"/>
    <w:rsid w:val="00143431"/>
    <w:rsid w:val="00152153"/>
    <w:rsid w:val="00154B3D"/>
    <w:rsid w:val="00156D95"/>
    <w:rsid w:val="00162790"/>
    <w:rsid w:val="00164A0E"/>
    <w:rsid w:val="0016530D"/>
    <w:rsid w:val="00166E3B"/>
    <w:rsid w:val="00183496"/>
    <w:rsid w:val="001868CE"/>
    <w:rsid w:val="0019212C"/>
    <w:rsid w:val="00193A4B"/>
    <w:rsid w:val="001972E5"/>
    <w:rsid w:val="001A31B6"/>
    <w:rsid w:val="001B0E85"/>
    <w:rsid w:val="001B41C2"/>
    <w:rsid w:val="001B6006"/>
    <w:rsid w:val="001C6209"/>
    <w:rsid w:val="001C7CF2"/>
    <w:rsid w:val="001E0B83"/>
    <w:rsid w:val="001E31E3"/>
    <w:rsid w:val="001E34B0"/>
    <w:rsid w:val="001F5C44"/>
    <w:rsid w:val="00203C39"/>
    <w:rsid w:val="00206A88"/>
    <w:rsid w:val="0020760D"/>
    <w:rsid w:val="0021090C"/>
    <w:rsid w:val="00215FAB"/>
    <w:rsid w:val="002210EA"/>
    <w:rsid w:val="0022244C"/>
    <w:rsid w:val="00226EA9"/>
    <w:rsid w:val="00230209"/>
    <w:rsid w:val="0023068A"/>
    <w:rsid w:val="002326C7"/>
    <w:rsid w:val="00244392"/>
    <w:rsid w:val="00246D46"/>
    <w:rsid w:val="0024727C"/>
    <w:rsid w:val="00251DE7"/>
    <w:rsid w:val="00252CB4"/>
    <w:rsid w:val="002538A8"/>
    <w:rsid w:val="00253A17"/>
    <w:rsid w:val="00265A42"/>
    <w:rsid w:val="00283E00"/>
    <w:rsid w:val="00290470"/>
    <w:rsid w:val="00291DF8"/>
    <w:rsid w:val="00297FAC"/>
    <w:rsid w:val="002A2E3E"/>
    <w:rsid w:val="002B3EA8"/>
    <w:rsid w:val="002B6AFB"/>
    <w:rsid w:val="002C2D2E"/>
    <w:rsid w:val="002C2FB8"/>
    <w:rsid w:val="002C3C97"/>
    <w:rsid w:val="002C505D"/>
    <w:rsid w:val="002D215A"/>
    <w:rsid w:val="002D7784"/>
    <w:rsid w:val="002D7788"/>
    <w:rsid w:val="002E601D"/>
    <w:rsid w:val="002F2EFA"/>
    <w:rsid w:val="002F4B7C"/>
    <w:rsid w:val="002F508F"/>
    <w:rsid w:val="002F50C7"/>
    <w:rsid w:val="002F5BEC"/>
    <w:rsid w:val="0030747A"/>
    <w:rsid w:val="0032501B"/>
    <w:rsid w:val="00330993"/>
    <w:rsid w:val="003326AA"/>
    <w:rsid w:val="00336EAB"/>
    <w:rsid w:val="00337D18"/>
    <w:rsid w:val="00340FBB"/>
    <w:rsid w:val="0034317E"/>
    <w:rsid w:val="0034511A"/>
    <w:rsid w:val="003532D9"/>
    <w:rsid w:val="0036167E"/>
    <w:rsid w:val="00384599"/>
    <w:rsid w:val="003878D4"/>
    <w:rsid w:val="00390E90"/>
    <w:rsid w:val="0039418D"/>
    <w:rsid w:val="00396B52"/>
    <w:rsid w:val="003A3131"/>
    <w:rsid w:val="003A4FC3"/>
    <w:rsid w:val="003A612B"/>
    <w:rsid w:val="003A69F1"/>
    <w:rsid w:val="003B12E2"/>
    <w:rsid w:val="003B4985"/>
    <w:rsid w:val="003C05FA"/>
    <w:rsid w:val="003C108A"/>
    <w:rsid w:val="003C7022"/>
    <w:rsid w:val="003D1A05"/>
    <w:rsid w:val="003D457B"/>
    <w:rsid w:val="003E53E0"/>
    <w:rsid w:val="003E64C6"/>
    <w:rsid w:val="003F2A09"/>
    <w:rsid w:val="00414DD4"/>
    <w:rsid w:val="00421E40"/>
    <w:rsid w:val="00424550"/>
    <w:rsid w:val="004246BB"/>
    <w:rsid w:val="00424931"/>
    <w:rsid w:val="00425304"/>
    <w:rsid w:val="00430C9E"/>
    <w:rsid w:val="0044176C"/>
    <w:rsid w:val="00444AE8"/>
    <w:rsid w:val="00451D3B"/>
    <w:rsid w:val="004565DE"/>
    <w:rsid w:val="00456DA7"/>
    <w:rsid w:val="00460848"/>
    <w:rsid w:val="00462167"/>
    <w:rsid w:val="004640C1"/>
    <w:rsid w:val="00466D5D"/>
    <w:rsid w:val="00467892"/>
    <w:rsid w:val="00473694"/>
    <w:rsid w:val="00473E28"/>
    <w:rsid w:val="004741E3"/>
    <w:rsid w:val="0047721D"/>
    <w:rsid w:val="004A0330"/>
    <w:rsid w:val="004A0632"/>
    <w:rsid w:val="004A28E2"/>
    <w:rsid w:val="004B06C7"/>
    <w:rsid w:val="004B5AB3"/>
    <w:rsid w:val="004C3559"/>
    <w:rsid w:val="004D2CA3"/>
    <w:rsid w:val="004E07DB"/>
    <w:rsid w:val="004E55BE"/>
    <w:rsid w:val="004F0BFE"/>
    <w:rsid w:val="004F301F"/>
    <w:rsid w:val="0050236A"/>
    <w:rsid w:val="00503F6A"/>
    <w:rsid w:val="00505789"/>
    <w:rsid w:val="00512C08"/>
    <w:rsid w:val="005157BD"/>
    <w:rsid w:val="0051637B"/>
    <w:rsid w:val="00520BD1"/>
    <w:rsid w:val="00520E9F"/>
    <w:rsid w:val="00521244"/>
    <w:rsid w:val="0052367F"/>
    <w:rsid w:val="00523BD2"/>
    <w:rsid w:val="00523DF0"/>
    <w:rsid w:val="00525C26"/>
    <w:rsid w:val="005303DF"/>
    <w:rsid w:val="005420B8"/>
    <w:rsid w:val="0054325C"/>
    <w:rsid w:val="005434E7"/>
    <w:rsid w:val="00543868"/>
    <w:rsid w:val="00547EF0"/>
    <w:rsid w:val="0055056A"/>
    <w:rsid w:val="00552B7E"/>
    <w:rsid w:val="00555101"/>
    <w:rsid w:val="00563D94"/>
    <w:rsid w:val="00570F21"/>
    <w:rsid w:val="0057405F"/>
    <w:rsid w:val="00575844"/>
    <w:rsid w:val="00590253"/>
    <w:rsid w:val="005914D2"/>
    <w:rsid w:val="005B5E5B"/>
    <w:rsid w:val="005C41A4"/>
    <w:rsid w:val="005C4F5D"/>
    <w:rsid w:val="005D4C1D"/>
    <w:rsid w:val="005D4C82"/>
    <w:rsid w:val="005D5299"/>
    <w:rsid w:val="005E1737"/>
    <w:rsid w:val="005F38B7"/>
    <w:rsid w:val="005F5144"/>
    <w:rsid w:val="00607149"/>
    <w:rsid w:val="0061354D"/>
    <w:rsid w:val="00614F12"/>
    <w:rsid w:val="00615AF3"/>
    <w:rsid w:val="0063115D"/>
    <w:rsid w:val="00643A15"/>
    <w:rsid w:val="00645236"/>
    <w:rsid w:val="00647089"/>
    <w:rsid w:val="006477E4"/>
    <w:rsid w:val="0065625D"/>
    <w:rsid w:val="0065745E"/>
    <w:rsid w:val="006604FE"/>
    <w:rsid w:val="00660610"/>
    <w:rsid w:val="006639E7"/>
    <w:rsid w:val="00674E0E"/>
    <w:rsid w:val="00677161"/>
    <w:rsid w:val="00681BB5"/>
    <w:rsid w:val="00687FE1"/>
    <w:rsid w:val="0069558B"/>
    <w:rsid w:val="00695898"/>
    <w:rsid w:val="006B0179"/>
    <w:rsid w:val="006D26CE"/>
    <w:rsid w:val="006D2DF7"/>
    <w:rsid w:val="006D32B0"/>
    <w:rsid w:val="006D408E"/>
    <w:rsid w:val="006E07F1"/>
    <w:rsid w:val="006F09B1"/>
    <w:rsid w:val="00706284"/>
    <w:rsid w:val="00716155"/>
    <w:rsid w:val="00717937"/>
    <w:rsid w:val="0072589C"/>
    <w:rsid w:val="00725B0D"/>
    <w:rsid w:val="00730FF6"/>
    <w:rsid w:val="00733024"/>
    <w:rsid w:val="00744285"/>
    <w:rsid w:val="00747DB7"/>
    <w:rsid w:val="00767643"/>
    <w:rsid w:val="00767FD0"/>
    <w:rsid w:val="007762B4"/>
    <w:rsid w:val="007903C1"/>
    <w:rsid w:val="00796D51"/>
    <w:rsid w:val="007A40D6"/>
    <w:rsid w:val="007B04D0"/>
    <w:rsid w:val="007B5B20"/>
    <w:rsid w:val="007B72D7"/>
    <w:rsid w:val="007C1B24"/>
    <w:rsid w:val="007C3A4E"/>
    <w:rsid w:val="007D0E60"/>
    <w:rsid w:val="007D6161"/>
    <w:rsid w:val="007E5682"/>
    <w:rsid w:val="007E59F0"/>
    <w:rsid w:val="007E7DCB"/>
    <w:rsid w:val="007F273E"/>
    <w:rsid w:val="00804682"/>
    <w:rsid w:val="00813A64"/>
    <w:rsid w:val="008212C4"/>
    <w:rsid w:val="008214F3"/>
    <w:rsid w:val="00823C72"/>
    <w:rsid w:val="00824211"/>
    <w:rsid w:val="00836757"/>
    <w:rsid w:val="00836F58"/>
    <w:rsid w:val="00841CBE"/>
    <w:rsid w:val="00843758"/>
    <w:rsid w:val="008473A6"/>
    <w:rsid w:val="00852D44"/>
    <w:rsid w:val="0086031B"/>
    <w:rsid w:val="00873F6F"/>
    <w:rsid w:val="008901C2"/>
    <w:rsid w:val="00890F11"/>
    <w:rsid w:val="00893F3E"/>
    <w:rsid w:val="00896B0E"/>
    <w:rsid w:val="008A75F1"/>
    <w:rsid w:val="008A780E"/>
    <w:rsid w:val="008B0B8F"/>
    <w:rsid w:val="008B16BB"/>
    <w:rsid w:val="008B1A5A"/>
    <w:rsid w:val="008C4892"/>
    <w:rsid w:val="008D2EB8"/>
    <w:rsid w:val="008D431C"/>
    <w:rsid w:val="008F6BD7"/>
    <w:rsid w:val="00903C56"/>
    <w:rsid w:val="00904FC4"/>
    <w:rsid w:val="00905285"/>
    <w:rsid w:val="00907460"/>
    <w:rsid w:val="00913664"/>
    <w:rsid w:val="0091694F"/>
    <w:rsid w:val="00917E4D"/>
    <w:rsid w:val="009241D3"/>
    <w:rsid w:val="00931D2E"/>
    <w:rsid w:val="009343DF"/>
    <w:rsid w:val="00937047"/>
    <w:rsid w:val="0094016D"/>
    <w:rsid w:val="0094029A"/>
    <w:rsid w:val="00944239"/>
    <w:rsid w:val="0094443A"/>
    <w:rsid w:val="00947C22"/>
    <w:rsid w:val="00952DA8"/>
    <w:rsid w:val="00952F9F"/>
    <w:rsid w:val="00953A5E"/>
    <w:rsid w:val="00957D0D"/>
    <w:rsid w:val="00970C1D"/>
    <w:rsid w:val="009717A5"/>
    <w:rsid w:val="009733D5"/>
    <w:rsid w:val="00981F71"/>
    <w:rsid w:val="00987270"/>
    <w:rsid w:val="00987B30"/>
    <w:rsid w:val="00992108"/>
    <w:rsid w:val="00993B32"/>
    <w:rsid w:val="009963FE"/>
    <w:rsid w:val="009A1BD4"/>
    <w:rsid w:val="009A4034"/>
    <w:rsid w:val="009A4161"/>
    <w:rsid w:val="009B4CA3"/>
    <w:rsid w:val="009B5A97"/>
    <w:rsid w:val="009B7E3B"/>
    <w:rsid w:val="009C1F5B"/>
    <w:rsid w:val="009C7F38"/>
    <w:rsid w:val="009D00C8"/>
    <w:rsid w:val="009D6B68"/>
    <w:rsid w:val="009E619D"/>
    <w:rsid w:val="009E7233"/>
    <w:rsid w:val="009E7AAE"/>
    <w:rsid w:val="009F39C4"/>
    <w:rsid w:val="009F3BBD"/>
    <w:rsid w:val="009F582E"/>
    <w:rsid w:val="00A00D05"/>
    <w:rsid w:val="00A05192"/>
    <w:rsid w:val="00A26659"/>
    <w:rsid w:val="00A2747E"/>
    <w:rsid w:val="00A36B32"/>
    <w:rsid w:val="00A625EE"/>
    <w:rsid w:val="00A6561A"/>
    <w:rsid w:val="00A66675"/>
    <w:rsid w:val="00A73A13"/>
    <w:rsid w:val="00A8063F"/>
    <w:rsid w:val="00A876E6"/>
    <w:rsid w:val="00A87B81"/>
    <w:rsid w:val="00A94E2F"/>
    <w:rsid w:val="00A95BDF"/>
    <w:rsid w:val="00AA71B7"/>
    <w:rsid w:val="00AA71CF"/>
    <w:rsid w:val="00AB1070"/>
    <w:rsid w:val="00AB1DA2"/>
    <w:rsid w:val="00AB3579"/>
    <w:rsid w:val="00AB35B8"/>
    <w:rsid w:val="00AB4142"/>
    <w:rsid w:val="00AB4B64"/>
    <w:rsid w:val="00AB67A1"/>
    <w:rsid w:val="00AC4C83"/>
    <w:rsid w:val="00AD09E0"/>
    <w:rsid w:val="00AD0F61"/>
    <w:rsid w:val="00AD1B27"/>
    <w:rsid w:val="00AD271B"/>
    <w:rsid w:val="00AD70DB"/>
    <w:rsid w:val="00AE57B0"/>
    <w:rsid w:val="00B051D2"/>
    <w:rsid w:val="00B051E9"/>
    <w:rsid w:val="00B15EA5"/>
    <w:rsid w:val="00B25F5C"/>
    <w:rsid w:val="00B338F9"/>
    <w:rsid w:val="00B40AC4"/>
    <w:rsid w:val="00B522D4"/>
    <w:rsid w:val="00B53CFF"/>
    <w:rsid w:val="00B57BF8"/>
    <w:rsid w:val="00B66053"/>
    <w:rsid w:val="00B82B24"/>
    <w:rsid w:val="00B85442"/>
    <w:rsid w:val="00B908A2"/>
    <w:rsid w:val="00B93FC2"/>
    <w:rsid w:val="00B946D5"/>
    <w:rsid w:val="00B952C8"/>
    <w:rsid w:val="00B96768"/>
    <w:rsid w:val="00BA459B"/>
    <w:rsid w:val="00BA6056"/>
    <w:rsid w:val="00BB2482"/>
    <w:rsid w:val="00BC149B"/>
    <w:rsid w:val="00BC573E"/>
    <w:rsid w:val="00BC5E44"/>
    <w:rsid w:val="00BD0BCA"/>
    <w:rsid w:val="00BE171B"/>
    <w:rsid w:val="00BE2BC6"/>
    <w:rsid w:val="00BF0D7A"/>
    <w:rsid w:val="00BF60A8"/>
    <w:rsid w:val="00BF67E4"/>
    <w:rsid w:val="00C016BC"/>
    <w:rsid w:val="00C01796"/>
    <w:rsid w:val="00C11008"/>
    <w:rsid w:val="00C14641"/>
    <w:rsid w:val="00C151C3"/>
    <w:rsid w:val="00C16A31"/>
    <w:rsid w:val="00C16EAA"/>
    <w:rsid w:val="00C26DBA"/>
    <w:rsid w:val="00C42ADD"/>
    <w:rsid w:val="00C5391F"/>
    <w:rsid w:val="00C5776E"/>
    <w:rsid w:val="00C641EF"/>
    <w:rsid w:val="00C650B3"/>
    <w:rsid w:val="00C72CC6"/>
    <w:rsid w:val="00C75A4E"/>
    <w:rsid w:val="00C943FE"/>
    <w:rsid w:val="00CA093B"/>
    <w:rsid w:val="00CB1F31"/>
    <w:rsid w:val="00CB547A"/>
    <w:rsid w:val="00CC07AC"/>
    <w:rsid w:val="00CC6779"/>
    <w:rsid w:val="00CD19FC"/>
    <w:rsid w:val="00CD5F89"/>
    <w:rsid w:val="00CE31D7"/>
    <w:rsid w:val="00CE4032"/>
    <w:rsid w:val="00CE4525"/>
    <w:rsid w:val="00CF06C1"/>
    <w:rsid w:val="00CF2195"/>
    <w:rsid w:val="00CF2F3E"/>
    <w:rsid w:val="00D00688"/>
    <w:rsid w:val="00D00CBC"/>
    <w:rsid w:val="00D017D2"/>
    <w:rsid w:val="00D01BFE"/>
    <w:rsid w:val="00D035C2"/>
    <w:rsid w:val="00D042CB"/>
    <w:rsid w:val="00D05723"/>
    <w:rsid w:val="00D10DE0"/>
    <w:rsid w:val="00D20FA0"/>
    <w:rsid w:val="00D21682"/>
    <w:rsid w:val="00D23C96"/>
    <w:rsid w:val="00D2778B"/>
    <w:rsid w:val="00D3761F"/>
    <w:rsid w:val="00D518BC"/>
    <w:rsid w:val="00D546C6"/>
    <w:rsid w:val="00D56233"/>
    <w:rsid w:val="00D83BFA"/>
    <w:rsid w:val="00D8494C"/>
    <w:rsid w:val="00D85005"/>
    <w:rsid w:val="00D8576D"/>
    <w:rsid w:val="00D86636"/>
    <w:rsid w:val="00D901E3"/>
    <w:rsid w:val="00D913EB"/>
    <w:rsid w:val="00D97832"/>
    <w:rsid w:val="00DA4E75"/>
    <w:rsid w:val="00DA5A50"/>
    <w:rsid w:val="00DA6FD5"/>
    <w:rsid w:val="00DB2B9A"/>
    <w:rsid w:val="00DB332F"/>
    <w:rsid w:val="00DB7D7D"/>
    <w:rsid w:val="00DC25FA"/>
    <w:rsid w:val="00DC3097"/>
    <w:rsid w:val="00DC4D62"/>
    <w:rsid w:val="00DD0379"/>
    <w:rsid w:val="00DD1488"/>
    <w:rsid w:val="00DD26EB"/>
    <w:rsid w:val="00DD41E3"/>
    <w:rsid w:val="00DD4D09"/>
    <w:rsid w:val="00DF488B"/>
    <w:rsid w:val="00E00E40"/>
    <w:rsid w:val="00E02552"/>
    <w:rsid w:val="00E0666A"/>
    <w:rsid w:val="00E12038"/>
    <w:rsid w:val="00E1345D"/>
    <w:rsid w:val="00E2412C"/>
    <w:rsid w:val="00E24200"/>
    <w:rsid w:val="00E31764"/>
    <w:rsid w:val="00E36825"/>
    <w:rsid w:val="00E44DE1"/>
    <w:rsid w:val="00E461D0"/>
    <w:rsid w:val="00E5267C"/>
    <w:rsid w:val="00E53584"/>
    <w:rsid w:val="00E55C3F"/>
    <w:rsid w:val="00E636CB"/>
    <w:rsid w:val="00E6370F"/>
    <w:rsid w:val="00E64A1F"/>
    <w:rsid w:val="00E7313A"/>
    <w:rsid w:val="00E73A9B"/>
    <w:rsid w:val="00E73D88"/>
    <w:rsid w:val="00E7486E"/>
    <w:rsid w:val="00E82520"/>
    <w:rsid w:val="00E82F0E"/>
    <w:rsid w:val="00E848A7"/>
    <w:rsid w:val="00E95B0A"/>
    <w:rsid w:val="00E967D7"/>
    <w:rsid w:val="00EA4607"/>
    <w:rsid w:val="00EB04DD"/>
    <w:rsid w:val="00EB2C02"/>
    <w:rsid w:val="00EB3DC3"/>
    <w:rsid w:val="00EC3DA6"/>
    <w:rsid w:val="00ED65E8"/>
    <w:rsid w:val="00EE1C8D"/>
    <w:rsid w:val="00EE55F6"/>
    <w:rsid w:val="00EF1ED9"/>
    <w:rsid w:val="00F0093D"/>
    <w:rsid w:val="00F01C8F"/>
    <w:rsid w:val="00F0413F"/>
    <w:rsid w:val="00F04365"/>
    <w:rsid w:val="00F05DE7"/>
    <w:rsid w:val="00F07B4A"/>
    <w:rsid w:val="00F15862"/>
    <w:rsid w:val="00F21C9A"/>
    <w:rsid w:val="00F2436D"/>
    <w:rsid w:val="00F30746"/>
    <w:rsid w:val="00F34871"/>
    <w:rsid w:val="00F42956"/>
    <w:rsid w:val="00F43BE1"/>
    <w:rsid w:val="00F472A3"/>
    <w:rsid w:val="00F506F9"/>
    <w:rsid w:val="00F5181F"/>
    <w:rsid w:val="00F521BA"/>
    <w:rsid w:val="00F52550"/>
    <w:rsid w:val="00F57ECB"/>
    <w:rsid w:val="00F60C24"/>
    <w:rsid w:val="00F615B3"/>
    <w:rsid w:val="00F66FDC"/>
    <w:rsid w:val="00F67C76"/>
    <w:rsid w:val="00F72D1A"/>
    <w:rsid w:val="00F74B07"/>
    <w:rsid w:val="00F74F80"/>
    <w:rsid w:val="00F75CA9"/>
    <w:rsid w:val="00F76C4F"/>
    <w:rsid w:val="00F77F8D"/>
    <w:rsid w:val="00F85C02"/>
    <w:rsid w:val="00F87B8F"/>
    <w:rsid w:val="00F92C39"/>
    <w:rsid w:val="00F9629A"/>
    <w:rsid w:val="00FA29A2"/>
    <w:rsid w:val="00FA6407"/>
    <w:rsid w:val="00FA6D1C"/>
    <w:rsid w:val="00FB2C88"/>
    <w:rsid w:val="00FB3D4F"/>
    <w:rsid w:val="00FB640E"/>
    <w:rsid w:val="00FC1E06"/>
    <w:rsid w:val="00FC37FD"/>
    <w:rsid w:val="00FC415F"/>
    <w:rsid w:val="00FE70C7"/>
  </w:rsids>
  <m:mathPr>
    <m:mathFont m:val="Cambria Math"/>
    <m:brkBin m:val="before"/>
    <m:brkBinSub m:val="--"/>
    <m:smallFrac m:val="0"/>
    <m:dispDef/>
    <m:lMargin m:val="0"/>
    <m:rMargin m:val="0"/>
    <m:defJc m:val="centerGroup"/>
    <m:wrapIndent m:val="1440"/>
    <m:intLim m:val="undOvr"/>
    <m:naryLim m:val="subSup"/>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A636097"/>
  <w15:docId w15:val="{AB4B77EC-40C2-4D49-8BCF-1E4E94449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0"/>
    </w:rPr>
  </w:style>
  <w:style w:type="paragraph" w:styleId="1">
    <w:name w:val="heading 1"/>
    <w:basedOn w:val="a0"/>
    <w:next w:val="a0"/>
    <w:link w:val="10"/>
    <w:uiPriority w:val="9"/>
    <w:unhideWhenUsed/>
    <w:qFormat/>
    <w:pPr>
      <w:keepNext/>
      <w:keepLines/>
      <w:spacing w:before="480" w:after="0"/>
      <w:outlineLvl w:val="0"/>
    </w:pPr>
    <w:rPr>
      <w:rFonts w:asciiTheme="majorHAnsi" w:eastAsiaTheme="majorEastAsia" w:hAnsiTheme="majorHAnsi" w:cstheme="majorBidi"/>
      <w:b/>
      <w:bCs/>
      <w:color w:val="4D5676" w:themeColor="accent1" w:themeShade="B5"/>
      <w:sz w:val="28"/>
      <w:szCs w:val="28"/>
    </w:rPr>
  </w:style>
  <w:style w:type="paragraph" w:styleId="20">
    <w:name w:val="heading 2"/>
    <w:basedOn w:val="a0"/>
    <w:next w:val="a0"/>
    <w:link w:val="21"/>
    <w:uiPriority w:val="9"/>
    <w:semiHidden/>
    <w:unhideWhenUsed/>
    <w:pPr>
      <w:keepNext/>
      <w:keepLines/>
      <w:spacing w:before="200" w:after="0"/>
      <w:outlineLvl w:val="1"/>
    </w:pPr>
    <w:rPr>
      <w:rFonts w:asciiTheme="majorHAnsi" w:eastAsiaTheme="majorEastAsia" w:hAnsiTheme="majorHAnsi" w:cstheme="majorBidi"/>
      <w:b/>
      <w:bCs/>
      <w:color w:val="727CA3" w:themeColor="accent1"/>
      <w:sz w:val="26"/>
      <w:szCs w:val="26"/>
    </w:rPr>
  </w:style>
  <w:style w:type="paragraph" w:styleId="30">
    <w:name w:val="heading 3"/>
    <w:basedOn w:val="a0"/>
    <w:next w:val="a0"/>
    <w:link w:val="31"/>
    <w:unhideWhenUsed/>
    <w:qFormat/>
    <w:pPr>
      <w:keepNext/>
      <w:keepLines/>
      <w:spacing w:before="200" w:after="0"/>
      <w:outlineLvl w:val="2"/>
    </w:pPr>
    <w:rPr>
      <w:rFonts w:asciiTheme="majorHAnsi" w:eastAsiaTheme="majorEastAsia" w:hAnsiTheme="majorHAnsi" w:cstheme="majorBidi"/>
      <w:b/>
      <w:bCs/>
      <w:color w:val="727CA3" w:themeColor="accent1"/>
      <w:sz w:val="22"/>
    </w:rPr>
  </w:style>
  <w:style w:type="paragraph" w:styleId="40">
    <w:name w:val="heading 4"/>
    <w:basedOn w:val="a0"/>
    <w:next w:val="a0"/>
    <w:link w:val="41"/>
    <w:uiPriority w:val="9"/>
    <w:semiHidden/>
    <w:unhideWhenUsed/>
    <w:qFormat/>
    <w:pPr>
      <w:keepNext/>
      <w:keepLines/>
      <w:spacing w:before="200" w:after="0"/>
      <w:outlineLvl w:val="3"/>
    </w:pPr>
    <w:rPr>
      <w:rFonts w:asciiTheme="majorHAnsi" w:eastAsiaTheme="majorEastAsia" w:hAnsiTheme="majorHAnsi" w:cstheme="majorBidi"/>
      <w:b/>
      <w:bCs/>
      <w:i/>
      <w:iCs/>
      <w:color w:val="727CA3" w:themeColor="accent1"/>
      <w:sz w:val="22"/>
    </w:rPr>
  </w:style>
  <w:style w:type="paragraph" w:styleId="50">
    <w:name w:val="heading 5"/>
    <w:basedOn w:val="a0"/>
    <w:next w:val="a0"/>
    <w:link w:val="51"/>
    <w:uiPriority w:val="9"/>
    <w:semiHidden/>
    <w:unhideWhenUsed/>
    <w:qFormat/>
    <w:pPr>
      <w:keepNext/>
      <w:keepLines/>
      <w:spacing w:before="200" w:after="0"/>
      <w:outlineLvl w:val="4"/>
    </w:pPr>
    <w:rPr>
      <w:rFonts w:asciiTheme="majorHAnsi" w:eastAsiaTheme="majorEastAsia" w:hAnsiTheme="majorHAnsi" w:cstheme="majorBidi"/>
      <w:color w:val="363C53" w:themeColor="accent1" w:themeShade="7F"/>
      <w:sz w:val="22"/>
    </w:rPr>
  </w:style>
  <w:style w:type="paragraph" w:styleId="6">
    <w:name w:val="heading 6"/>
    <w:basedOn w:val="a0"/>
    <w:next w:val="a0"/>
    <w:link w:val="60"/>
    <w:uiPriority w:val="9"/>
    <w:semiHidden/>
    <w:unhideWhenUsed/>
    <w:qFormat/>
    <w:pPr>
      <w:keepNext/>
      <w:keepLines/>
      <w:spacing w:before="200" w:after="0"/>
      <w:outlineLvl w:val="5"/>
    </w:pPr>
    <w:rPr>
      <w:rFonts w:asciiTheme="majorHAnsi" w:eastAsiaTheme="majorEastAsia" w:hAnsiTheme="majorHAnsi" w:cstheme="majorBidi"/>
      <w:i/>
      <w:iCs/>
      <w:color w:val="363C53" w:themeColor="accent1" w:themeShade="7F"/>
      <w:sz w:val="22"/>
    </w:rPr>
  </w:style>
  <w:style w:type="paragraph" w:styleId="7">
    <w:name w:val="heading 7"/>
    <w:basedOn w:val="a0"/>
    <w:next w:val="a0"/>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color w:val="4D5676" w:themeColor="accent1" w:themeShade="B5"/>
      <w:sz w:val="28"/>
      <w:szCs w:val="28"/>
    </w:rPr>
  </w:style>
  <w:style w:type="character" w:customStyle="1" w:styleId="21">
    <w:name w:val="Заголовок 2 Знак"/>
    <w:basedOn w:val="a1"/>
    <w:link w:val="20"/>
    <w:uiPriority w:val="9"/>
    <w:semiHidden/>
    <w:rPr>
      <w:rFonts w:asciiTheme="majorHAnsi" w:eastAsiaTheme="majorEastAsia" w:hAnsiTheme="majorHAnsi" w:cstheme="majorBidi"/>
      <w:b/>
      <w:bCs/>
      <w:color w:val="727CA3" w:themeColor="accent1"/>
      <w:sz w:val="26"/>
      <w:szCs w:val="26"/>
    </w:rPr>
  </w:style>
  <w:style w:type="character" w:customStyle="1" w:styleId="31">
    <w:name w:val="Заголовок 3 Знак"/>
    <w:basedOn w:val="a1"/>
    <w:link w:val="30"/>
    <w:rPr>
      <w:rFonts w:asciiTheme="majorHAnsi" w:eastAsiaTheme="majorEastAsia" w:hAnsiTheme="majorHAnsi" w:cstheme="majorBidi"/>
      <w:b/>
      <w:bCs/>
      <w:color w:val="727CA3" w:themeColor="accent1"/>
    </w:rPr>
  </w:style>
  <w:style w:type="character" w:customStyle="1" w:styleId="41">
    <w:name w:val="Заголовок 4 Знак"/>
    <w:basedOn w:val="a1"/>
    <w:link w:val="40"/>
    <w:uiPriority w:val="9"/>
    <w:semiHidden/>
    <w:rPr>
      <w:rFonts w:asciiTheme="majorHAnsi" w:eastAsiaTheme="majorEastAsia" w:hAnsiTheme="majorHAnsi" w:cstheme="majorBidi"/>
      <w:b/>
      <w:bCs/>
      <w:i/>
      <w:iCs/>
      <w:color w:val="727CA3" w:themeColor="accent1"/>
    </w:rPr>
  </w:style>
  <w:style w:type="character" w:customStyle="1" w:styleId="51">
    <w:name w:val="Заголовок 5 Знак"/>
    <w:basedOn w:val="a1"/>
    <w:link w:val="50"/>
    <w:uiPriority w:val="9"/>
    <w:semiHidden/>
    <w:rPr>
      <w:rFonts w:asciiTheme="majorHAnsi" w:eastAsiaTheme="majorEastAsia" w:hAnsiTheme="majorHAnsi" w:cstheme="majorBidi"/>
      <w:color w:val="363C53" w:themeColor="accent1" w:themeShade="7F"/>
    </w:rPr>
  </w:style>
  <w:style w:type="character" w:customStyle="1" w:styleId="60">
    <w:name w:val="Заголовок 6 Знак"/>
    <w:basedOn w:val="a1"/>
    <w:link w:val="6"/>
    <w:uiPriority w:val="9"/>
    <w:semiHidden/>
    <w:rPr>
      <w:rFonts w:asciiTheme="majorHAnsi" w:eastAsiaTheme="majorEastAsia" w:hAnsiTheme="majorHAnsi" w:cstheme="majorBidi"/>
      <w:i/>
      <w:iCs/>
      <w:color w:val="363C53" w:themeColor="accent1" w:themeShade="7F"/>
    </w:rPr>
  </w:style>
  <w:style w:type="character" w:customStyle="1" w:styleId="70">
    <w:name w:val="Заголовок 7 Знак"/>
    <w:basedOn w:val="a1"/>
    <w:link w:val="7"/>
    <w:uiPriority w:val="9"/>
    <w:semiHidden/>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Pr>
      <w:rFonts w:asciiTheme="majorHAnsi" w:eastAsiaTheme="majorEastAsia" w:hAnsiTheme="majorHAnsi" w:cstheme="majorBidi"/>
      <w:i/>
      <w:iCs/>
      <w:color w:val="404040" w:themeColor="text1" w:themeTint="BF"/>
      <w:sz w:val="20"/>
      <w:szCs w:val="20"/>
    </w:rPr>
  </w:style>
  <w:style w:type="table" w:styleId="a4">
    <w:name w:val="Table Grid"/>
    <w:basedOn w:val="a2"/>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pPr>
      <w:tabs>
        <w:tab w:val="center" w:pos="4320"/>
        <w:tab w:val="right" w:pos="8640"/>
      </w:tabs>
    </w:pPr>
  </w:style>
  <w:style w:type="character" w:customStyle="1" w:styleId="a6">
    <w:name w:val="Нижний колонтитул Знак"/>
    <w:basedOn w:val="a1"/>
    <w:link w:val="a5"/>
    <w:uiPriority w:val="99"/>
  </w:style>
  <w:style w:type="paragraph" w:styleId="a7">
    <w:name w:val="No Spacing"/>
    <w:basedOn w:val="a0"/>
    <w:link w:val="a8"/>
    <w:uiPriority w:val="99"/>
    <w:qFormat/>
    <w:pPr>
      <w:spacing w:after="0" w:line="240" w:lineRule="auto"/>
    </w:pPr>
  </w:style>
  <w:style w:type="character" w:customStyle="1" w:styleId="a8">
    <w:name w:val="Без интервала Знак"/>
    <w:basedOn w:val="a1"/>
    <w:link w:val="a7"/>
    <w:uiPriority w:val="99"/>
    <w:rPr>
      <w:sz w:val="20"/>
    </w:rPr>
  </w:style>
  <w:style w:type="paragraph" w:styleId="a9">
    <w:name w:val="Closing"/>
    <w:basedOn w:val="a0"/>
    <w:link w:val="aa"/>
    <w:uiPriority w:val="7"/>
    <w:unhideWhenUsed/>
    <w:qFormat/>
    <w:pPr>
      <w:spacing w:before="240" w:after="0"/>
      <w:ind w:right="4320"/>
    </w:pPr>
    <w:rPr>
      <w:sz w:val="22"/>
    </w:rPr>
  </w:style>
  <w:style w:type="character" w:customStyle="1" w:styleId="aa">
    <w:name w:val="Прощание Знак"/>
    <w:basedOn w:val="a1"/>
    <w:link w:val="a9"/>
    <w:uiPriority w:val="7"/>
  </w:style>
  <w:style w:type="paragraph" w:customStyle="1" w:styleId="ab">
    <w:name w:val="Адрес получателя"/>
    <w:basedOn w:val="a7"/>
    <w:link w:val="ac"/>
    <w:uiPriority w:val="5"/>
    <w:qFormat/>
    <w:pPr>
      <w:spacing w:before="200" w:after="200" w:line="276" w:lineRule="auto"/>
      <w:contextualSpacing/>
    </w:pPr>
    <w:rPr>
      <w:rFonts w:asciiTheme="majorHAnsi" w:hAnsiTheme="majorHAnsi"/>
      <w:color w:val="9FB8CD" w:themeColor="accent2"/>
      <w:sz w:val="18"/>
    </w:rPr>
  </w:style>
  <w:style w:type="character" w:customStyle="1" w:styleId="ac">
    <w:name w:val="Адрес получателя (знак)"/>
    <w:basedOn w:val="a8"/>
    <w:link w:val="ab"/>
    <w:uiPriority w:val="5"/>
    <w:rPr>
      <w:rFonts w:asciiTheme="majorHAnsi" w:hAnsiTheme="majorHAnsi"/>
      <w:color w:val="9FB8CD" w:themeColor="accent2"/>
      <w:sz w:val="18"/>
    </w:rPr>
  </w:style>
  <w:style w:type="paragraph" w:styleId="ad">
    <w:name w:val="Salutation"/>
    <w:basedOn w:val="a0"/>
    <w:next w:val="a0"/>
    <w:link w:val="ae"/>
    <w:uiPriority w:val="6"/>
    <w:unhideWhenUsed/>
    <w:qFormat/>
    <w:pPr>
      <w:spacing w:before="400" w:after="320" w:line="240" w:lineRule="auto"/>
    </w:pPr>
    <w:rPr>
      <w:b/>
      <w:sz w:val="22"/>
    </w:rPr>
  </w:style>
  <w:style w:type="character" w:customStyle="1" w:styleId="ae">
    <w:name w:val="Приветствие Знак"/>
    <w:basedOn w:val="a1"/>
    <w:link w:val="ad"/>
    <w:uiPriority w:val="6"/>
    <w:rPr>
      <w:b/>
    </w:rPr>
  </w:style>
  <w:style w:type="paragraph" w:customStyle="1" w:styleId="af">
    <w:name w:val="Обратный адрес"/>
    <w:basedOn w:val="a7"/>
    <w:link w:val="af0"/>
    <w:uiPriority w:val="3"/>
    <w:qFormat/>
    <w:pPr>
      <w:spacing w:before="200" w:after="200" w:line="276" w:lineRule="auto"/>
      <w:contextualSpacing/>
      <w:jc w:val="right"/>
    </w:pPr>
    <w:rPr>
      <w:rFonts w:asciiTheme="majorHAnsi" w:hAnsiTheme="majorHAnsi"/>
      <w:color w:val="9FB8CD" w:themeColor="accent2"/>
      <w:sz w:val="18"/>
      <w:szCs w:val="18"/>
    </w:rPr>
  </w:style>
  <w:style w:type="character" w:customStyle="1" w:styleId="af0">
    <w:name w:val="Адрес отправителя (знак)"/>
    <w:basedOn w:val="a8"/>
    <w:link w:val="af"/>
    <w:uiPriority w:val="3"/>
    <w:rPr>
      <w:rFonts w:asciiTheme="majorHAnsi" w:hAnsiTheme="majorHAnsi"/>
      <w:color w:val="9FB8CD" w:themeColor="accent2"/>
      <w:sz w:val="18"/>
      <w:szCs w:val="18"/>
    </w:rPr>
  </w:style>
  <w:style w:type="paragraph" w:customStyle="1" w:styleId="af1">
    <w:name w:val="Имя получателя"/>
    <w:basedOn w:val="ab"/>
    <w:link w:val="af2"/>
    <w:uiPriority w:val="4"/>
    <w:qFormat/>
    <w:pPr>
      <w:spacing w:before="80"/>
    </w:pPr>
    <w:rPr>
      <w:b/>
      <w:color w:val="525A7D" w:themeColor="accent1" w:themeShade="BF"/>
      <w:sz w:val="20"/>
    </w:rPr>
  </w:style>
  <w:style w:type="character" w:customStyle="1" w:styleId="af2">
    <w:name w:val="Имя получателя (знак)"/>
    <w:basedOn w:val="ac"/>
    <w:link w:val="af1"/>
    <w:uiPriority w:val="4"/>
    <w:rPr>
      <w:rFonts w:asciiTheme="majorHAnsi" w:hAnsiTheme="majorHAnsi"/>
      <w:b/>
      <w:color w:val="525A7D" w:themeColor="accent1" w:themeShade="BF"/>
      <w:sz w:val="20"/>
    </w:rPr>
  </w:style>
  <w:style w:type="paragraph" w:customStyle="1" w:styleId="af3">
    <w:name w:val="Имя отправителя"/>
    <w:basedOn w:val="af"/>
    <w:link w:val="af4"/>
    <w:uiPriority w:val="2"/>
    <w:qFormat/>
    <w:rPr>
      <w:b/>
      <w:color w:val="525A7D" w:themeColor="accent1" w:themeShade="BF"/>
      <w:sz w:val="20"/>
    </w:rPr>
  </w:style>
  <w:style w:type="character" w:customStyle="1" w:styleId="af4">
    <w:name w:val="Имя отправителя (знак)"/>
    <w:basedOn w:val="af0"/>
    <w:link w:val="af3"/>
    <w:uiPriority w:val="2"/>
    <w:rPr>
      <w:rFonts w:asciiTheme="majorHAnsi" w:hAnsiTheme="majorHAnsi"/>
      <w:b/>
      <w:color w:val="525A7D" w:themeColor="accent1" w:themeShade="BF"/>
      <w:sz w:val="20"/>
      <w:szCs w:val="20"/>
    </w:rPr>
  </w:style>
  <w:style w:type="paragraph" w:customStyle="1" w:styleId="af5">
    <w:name w:val="Имя отправителя (в подписи)"/>
    <w:basedOn w:val="a7"/>
    <w:uiPriority w:val="7"/>
    <w:pPr>
      <w:pBdr>
        <w:top w:val="single" w:sz="4" w:space="1" w:color="727CA3" w:themeColor="accent1"/>
      </w:pBdr>
      <w:ind w:right="4320"/>
    </w:pPr>
    <w:rPr>
      <w:b/>
      <w:color w:val="727CA3" w:themeColor="accent1"/>
    </w:rPr>
  </w:style>
  <w:style w:type="paragraph" w:styleId="af6">
    <w:name w:val="Signature"/>
    <w:basedOn w:val="a0"/>
    <w:link w:val="af7"/>
    <w:uiPriority w:val="99"/>
    <w:unhideWhenUsed/>
    <w:pPr>
      <w:spacing w:after="0" w:line="240" w:lineRule="auto"/>
    </w:pPr>
  </w:style>
  <w:style w:type="character" w:customStyle="1" w:styleId="af7">
    <w:name w:val="Подпись Знак"/>
    <w:basedOn w:val="a1"/>
    <w:link w:val="af6"/>
    <w:uiPriority w:val="99"/>
    <w:rPr>
      <w:sz w:val="20"/>
    </w:rPr>
  </w:style>
  <w:style w:type="paragraph" w:styleId="af8">
    <w:name w:val="Balloon Text"/>
    <w:basedOn w:val="a0"/>
    <w:link w:val="af9"/>
    <w:uiPriority w:val="99"/>
    <w:semiHidden/>
    <w:unhideWhenUsed/>
    <w:rPr>
      <w:rFonts w:ascii="Tahoma" w:hAnsi="Tahoma" w:cs="Tahoma"/>
      <w:sz w:val="16"/>
      <w:szCs w:val="16"/>
    </w:rPr>
  </w:style>
  <w:style w:type="character" w:customStyle="1" w:styleId="af9">
    <w:name w:val="Текст выноски Знак"/>
    <w:basedOn w:val="a1"/>
    <w:link w:val="af8"/>
    <w:uiPriority w:val="99"/>
    <w:semiHidden/>
    <w:rPr>
      <w:rFonts w:ascii="Tahoma" w:hAnsi="Tahoma" w:cs="Tahoma"/>
      <w:sz w:val="16"/>
      <w:szCs w:val="16"/>
    </w:rPr>
  </w:style>
  <w:style w:type="character" w:styleId="afa">
    <w:name w:val="Book Title"/>
    <w:basedOn w:val="a1"/>
    <w:uiPriority w:val="33"/>
    <w:qFormat/>
    <w:rPr>
      <w:i/>
      <w:iCs/>
      <w:smallCaps/>
      <w:spacing w:val="5"/>
    </w:rPr>
  </w:style>
  <w:style w:type="paragraph" w:styleId="afb">
    <w:name w:val="caption"/>
    <w:basedOn w:val="a0"/>
    <w:next w:val="a0"/>
    <w:uiPriority w:val="35"/>
    <w:semiHidden/>
    <w:unhideWhenUsed/>
    <w:qFormat/>
    <w:pPr>
      <w:spacing w:line="240" w:lineRule="auto"/>
    </w:pPr>
    <w:rPr>
      <w:b/>
      <w:bCs/>
      <w:color w:val="727CA3" w:themeColor="accent1"/>
      <w:sz w:val="18"/>
      <w:szCs w:val="18"/>
    </w:rPr>
  </w:style>
  <w:style w:type="character" w:styleId="afc">
    <w:name w:val="Emphasis"/>
    <w:uiPriority w:val="20"/>
    <w:qFormat/>
    <w:rPr>
      <w:b/>
      <w:bCs/>
      <w:i/>
      <w:iCs/>
      <w:spacing w:val="10"/>
    </w:rPr>
  </w:style>
  <w:style w:type="paragraph" w:styleId="afd">
    <w:name w:val="header"/>
    <w:basedOn w:val="a0"/>
    <w:link w:val="afe"/>
    <w:unhideWhenUsed/>
    <w:pPr>
      <w:tabs>
        <w:tab w:val="center" w:pos="4320"/>
        <w:tab w:val="right" w:pos="8640"/>
      </w:tabs>
    </w:pPr>
  </w:style>
  <w:style w:type="character" w:customStyle="1" w:styleId="afe">
    <w:name w:val="Верхний колонтитул Знак"/>
    <w:basedOn w:val="a1"/>
    <w:link w:val="afd"/>
  </w:style>
  <w:style w:type="character" w:styleId="aff">
    <w:name w:val="Hyperlink"/>
    <w:basedOn w:val="a1"/>
    <w:uiPriority w:val="99"/>
    <w:unhideWhenUsed/>
    <w:rPr>
      <w:color w:val="B292CA" w:themeColor="hyperlink"/>
      <w:u w:val="single"/>
    </w:rPr>
  </w:style>
  <w:style w:type="character" w:styleId="aff0">
    <w:name w:val="Intense Emphasis"/>
    <w:basedOn w:val="a1"/>
    <w:uiPriority w:val="21"/>
    <w:qFormat/>
    <w:rPr>
      <w:b/>
      <w:bCs/>
      <w:i/>
      <w:iCs/>
      <w:smallCaps/>
      <w:color w:val="727CA3" w:themeColor="accent1"/>
    </w:rPr>
  </w:style>
  <w:style w:type="paragraph" w:styleId="aff1">
    <w:name w:val="Intense Quote"/>
    <w:basedOn w:val="a0"/>
    <w:next w:val="a0"/>
    <w:link w:val="aff2"/>
    <w:uiPriority w:val="30"/>
    <w:qFormat/>
    <w:pPr>
      <w:pBdr>
        <w:bottom w:val="single" w:sz="4" w:space="4" w:color="727CA3" w:themeColor="accent1"/>
      </w:pBdr>
      <w:spacing w:before="320" w:after="480"/>
      <w:ind w:left="936" w:right="936"/>
    </w:pPr>
    <w:rPr>
      <w:b/>
      <w:bCs/>
      <w:i/>
      <w:iCs/>
      <w:color w:val="727CA3" w:themeColor="accent1"/>
      <w:sz w:val="22"/>
    </w:rPr>
  </w:style>
  <w:style w:type="character" w:customStyle="1" w:styleId="aff2">
    <w:name w:val="Выделенная цитата Знак"/>
    <w:basedOn w:val="a1"/>
    <w:link w:val="aff1"/>
    <w:uiPriority w:val="30"/>
    <w:rPr>
      <w:b/>
      <w:bCs/>
      <w:i/>
      <w:iCs/>
      <w:color w:val="727CA3" w:themeColor="accent1"/>
    </w:rPr>
  </w:style>
  <w:style w:type="character" w:styleId="aff3">
    <w:name w:val="Intense Reference"/>
    <w:basedOn w:val="a1"/>
    <w:uiPriority w:val="32"/>
    <w:qFormat/>
    <w:rPr>
      <w:smallCaps/>
      <w:spacing w:val="5"/>
      <w:u w:val="single"/>
    </w:rPr>
  </w:style>
  <w:style w:type="table" w:customStyle="1" w:styleId="B2LightShadingAccent2">
    <w:name w:val="B2 Light Shading Accent 2"/>
    <w:basedOn w:val="a2"/>
    <w:uiPriority w:val="42"/>
    <w:pPr>
      <w:spacing w:after="0" w:line="240" w:lineRule="auto"/>
    </w:pPr>
    <w:rPr>
      <w:rFonts w:ascii="Arial" w:hAnsi="Arial"/>
      <w:color w:val="628BAD" w:themeColor="accent2" w:themeShade="BF"/>
    </w:rPr>
    <w:tblPr>
      <w:tblStyleRowBandSize w:val="1"/>
      <w:tblStyleColBandSize w:val="1"/>
      <w:tblBorders>
        <w:top w:val="single" w:sz="8" w:space="0" w:color="9FB8CD" w:themeColor="accent2"/>
        <w:bottom w:val="single" w:sz="8" w:space="0" w:color="9FB8CD" w:themeColor="accent2"/>
      </w:tblBorders>
    </w:tblPr>
    <w:tblStylePr w:type="fir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la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firstCol">
      <w:rPr>
        <w:b/>
        <w:bCs/>
        <w:color w:val="628BAD" w:themeColor="accent2" w:themeShade="BF"/>
      </w:rPr>
    </w:tblStylePr>
    <w:tblStylePr w:type="lastCol">
      <w:rPr>
        <w:b/>
        <w:bCs/>
        <w:color w:val="628BAD" w:themeColor="accent2" w:themeShade="BF"/>
      </w:rPr>
    </w:tblStylePr>
    <w:tblStylePr w:type="band1Vert">
      <w:tblPr/>
      <w:tcPr>
        <w:tcBorders>
          <w:top w:val="single" w:sz="8" w:space="0" w:color="9FB8CD" w:themeColor="accent2"/>
          <w:left w:val="nil"/>
          <w:bottom w:val="single" w:sz="8" w:space="0" w:color="9FB8CD" w:themeColor="accent2"/>
          <w:right w:val="nil"/>
          <w:insideH w:val="nil"/>
          <w:insideV w:val="nil"/>
        </w:tcBorders>
        <w:shd w:val="clear" w:color="auto" w:fill="E7EDF2" w:themeFill="accent2" w:themeFillTint="3F"/>
      </w:tcPr>
    </w:tblStylePr>
    <w:tblStylePr w:type="band1Horz">
      <w:tblPr/>
      <w:tcPr>
        <w:tcBorders>
          <w:top w:val="nil"/>
          <w:left w:val="nil"/>
          <w:bottom w:val="nil"/>
          <w:right w:val="nil"/>
          <w:insideH w:val="nil"/>
          <w:insideV w:val="nil"/>
        </w:tcBorders>
        <w:shd w:val="clear" w:color="auto" w:fill="E7EDF2" w:themeFill="accent2" w:themeFillTint="3F"/>
      </w:tcPr>
    </w:tblStylePr>
  </w:style>
  <w:style w:type="paragraph" w:styleId="aff4">
    <w:name w:val="List Bullet"/>
    <w:basedOn w:val="a0"/>
    <w:uiPriority w:val="36"/>
    <w:unhideWhenUsed/>
    <w:qFormat/>
    <w:pPr>
      <w:spacing w:after="120"/>
      <w:ind w:left="360" w:hanging="360"/>
      <w:contextualSpacing/>
    </w:pPr>
  </w:style>
  <w:style w:type="paragraph" w:styleId="2">
    <w:name w:val="List Bullet 2"/>
    <w:basedOn w:val="a0"/>
    <w:uiPriority w:val="36"/>
    <w:unhideWhenUsed/>
    <w:qFormat/>
    <w:pPr>
      <w:numPr>
        <w:numId w:val="3"/>
      </w:numPr>
      <w:spacing w:after="120"/>
      <w:contextualSpacing/>
    </w:pPr>
  </w:style>
  <w:style w:type="paragraph" w:styleId="3">
    <w:name w:val="List Bullet 3"/>
    <w:basedOn w:val="a0"/>
    <w:uiPriority w:val="36"/>
    <w:unhideWhenUsed/>
    <w:qFormat/>
    <w:pPr>
      <w:numPr>
        <w:numId w:val="4"/>
      </w:numPr>
      <w:spacing w:after="120"/>
      <w:contextualSpacing/>
    </w:pPr>
  </w:style>
  <w:style w:type="paragraph" w:styleId="4">
    <w:name w:val="List Bullet 4"/>
    <w:basedOn w:val="a0"/>
    <w:uiPriority w:val="36"/>
    <w:semiHidden/>
    <w:unhideWhenUsed/>
    <w:pPr>
      <w:numPr>
        <w:numId w:val="1"/>
      </w:numPr>
      <w:spacing w:after="120"/>
      <w:contextualSpacing/>
    </w:pPr>
  </w:style>
  <w:style w:type="paragraph" w:styleId="5">
    <w:name w:val="List Bullet 5"/>
    <w:basedOn w:val="a0"/>
    <w:uiPriority w:val="36"/>
    <w:semiHidden/>
    <w:unhideWhenUsed/>
    <w:pPr>
      <w:numPr>
        <w:numId w:val="2"/>
      </w:numPr>
      <w:spacing w:after="120"/>
      <w:contextualSpacing/>
    </w:pPr>
  </w:style>
  <w:style w:type="paragraph" w:styleId="22">
    <w:name w:val="Quote"/>
    <w:basedOn w:val="a0"/>
    <w:next w:val="a0"/>
    <w:link w:val="23"/>
    <w:uiPriority w:val="29"/>
    <w:qFormat/>
    <w:rPr>
      <w:i/>
      <w:iCs/>
      <w:color w:val="000000" w:themeColor="text1"/>
      <w:sz w:val="22"/>
    </w:rPr>
  </w:style>
  <w:style w:type="character" w:customStyle="1" w:styleId="23">
    <w:name w:val="Цитата 2 Знак"/>
    <w:basedOn w:val="a1"/>
    <w:link w:val="22"/>
    <w:uiPriority w:val="29"/>
    <w:rPr>
      <w:i/>
      <w:iCs/>
      <w:color w:val="000000" w:themeColor="text1"/>
    </w:rPr>
  </w:style>
  <w:style w:type="character" w:styleId="aff5">
    <w:name w:val="Strong"/>
    <w:uiPriority w:val="22"/>
    <w:qFormat/>
    <w:rPr>
      <w:b/>
      <w:bCs/>
    </w:rPr>
  </w:style>
  <w:style w:type="paragraph" w:styleId="aff6">
    <w:name w:val="Subtitle"/>
    <w:basedOn w:val="a0"/>
    <w:link w:val="aff7"/>
    <w:uiPriority w:val="11"/>
    <w:semiHidden/>
    <w:unhideWhenUsed/>
    <w:pPr>
      <w:numPr>
        <w:ilvl w:val="1"/>
      </w:numPr>
    </w:pPr>
    <w:rPr>
      <w:rFonts w:asciiTheme="majorHAnsi" w:eastAsiaTheme="majorEastAsia" w:hAnsiTheme="majorHAnsi" w:cstheme="majorBidi"/>
      <w:i/>
      <w:iCs/>
      <w:color w:val="727CA3" w:themeColor="accent1"/>
      <w:spacing w:val="15"/>
      <w:sz w:val="24"/>
      <w:szCs w:val="24"/>
    </w:rPr>
  </w:style>
  <w:style w:type="character" w:customStyle="1" w:styleId="aff7">
    <w:name w:val="Подзаголовок Знак"/>
    <w:basedOn w:val="a1"/>
    <w:link w:val="aff6"/>
    <w:uiPriority w:val="11"/>
    <w:semiHidden/>
    <w:rPr>
      <w:rFonts w:asciiTheme="majorHAnsi" w:eastAsiaTheme="majorEastAsia" w:hAnsiTheme="majorHAnsi" w:cstheme="majorBidi"/>
      <w:i/>
      <w:iCs/>
      <w:color w:val="727CA3" w:themeColor="accent1"/>
      <w:spacing w:val="15"/>
      <w:sz w:val="24"/>
      <w:szCs w:val="24"/>
    </w:rPr>
  </w:style>
  <w:style w:type="character" w:styleId="aff8">
    <w:name w:val="Subtle Emphasis"/>
    <w:basedOn w:val="a1"/>
    <w:uiPriority w:val="19"/>
    <w:qFormat/>
    <w:rPr>
      <w:i/>
      <w:iCs/>
    </w:rPr>
  </w:style>
  <w:style w:type="character" w:styleId="aff9">
    <w:name w:val="Subtle Reference"/>
    <w:basedOn w:val="a1"/>
    <w:uiPriority w:val="31"/>
    <w:qFormat/>
    <w:rPr>
      <w:smallCaps/>
    </w:rPr>
  </w:style>
  <w:style w:type="paragraph" w:styleId="affa">
    <w:name w:val="Title"/>
    <w:basedOn w:val="a0"/>
    <w:link w:val="affb"/>
    <w:uiPriority w:val="10"/>
    <w:semiHidden/>
    <w:unhideWhenUsed/>
    <w:pPr>
      <w:pBdr>
        <w:bottom w:val="single" w:sz="8" w:space="4" w:color="727CA3" w:themeColor="accent1"/>
      </w:pBdr>
      <w:spacing w:after="300" w:line="240" w:lineRule="auto"/>
      <w:contextualSpacing/>
    </w:pPr>
    <w:rPr>
      <w:rFonts w:asciiTheme="majorHAnsi" w:eastAsiaTheme="majorEastAsia" w:hAnsiTheme="majorHAnsi" w:cstheme="majorBidi"/>
      <w:color w:val="383842" w:themeColor="text2" w:themeShade="CC"/>
      <w:spacing w:val="5"/>
      <w:kern w:val="28"/>
      <w:sz w:val="52"/>
      <w:szCs w:val="52"/>
    </w:rPr>
  </w:style>
  <w:style w:type="character" w:customStyle="1" w:styleId="affb">
    <w:name w:val="Заголовок Знак"/>
    <w:basedOn w:val="a1"/>
    <w:link w:val="affa"/>
    <w:uiPriority w:val="10"/>
    <w:semiHidden/>
    <w:rPr>
      <w:rFonts w:asciiTheme="majorHAnsi" w:eastAsiaTheme="majorEastAsia" w:hAnsiTheme="majorHAnsi" w:cstheme="majorBidi"/>
      <w:color w:val="383842" w:themeColor="text2" w:themeShade="CC"/>
      <w:spacing w:val="5"/>
      <w:kern w:val="28"/>
      <w:sz w:val="52"/>
      <w:szCs w:val="52"/>
    </w:rPr>
  </w:style>
  <w:style w:type="paragraph" w:styleId="11">
    <w:name w:val="toc 1"/>
    <w:basedOn w:val="a0"/>
    <w:next w:val="a0"/>
    <w:autoRedefine/>
    <w:uiPriority w:val="99"/>
    <w:semiHidden/>
    <w:unhideWhenUsed/>
    <w:pPr>
      <w:tabs>
        <w:tab w:val="right" w:leader="dot" w:pos="8630"/>
      </w:tabs>
      <w:spacing w:after="40" w:line="240" w:lineRule="auto"/>
    </w:pPr>
    <w:rPr>
      <w:smallCaps/>
      <w:color w:val="9FB8CD" w:themeColor="accent2"/>
    </w:rPr>
  </w:style>
  <w:style w:type="paragraph" w:styleId="24">
    <w:name w:val="toc 2"/>
    <w:basedOn w:val="a0"/>
    <w:next w:val="a0"/>
    <w:autoRedefine/>
    <w:uiPriority w:val="99"/>
    <w:semiHidden/>
    <w:unhideWhenUsed/>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pPr>
      <w:pBdr>
        <w:bottom w:val="dashed" w:sz="4" w:space="18" w:color="7F7F7F"/>
      </w:pBdr>
      <w:jc w:val="right"/>
    </w:pPr>
    <w:rPr>
      <w:color w:val="7F7F7F" w:themeColor="text1" w:themeTint="80"/>
    </w:rPr>
  </w:style>
  <w:style w:type="character" w:styleId="afff0">
    <w:name w:val="Placeholder Text"/>
    <w:basedOn w:val="a1"/>
    <w:uiPriority w:val="99"/>
    <w:unhideWhenUsed/>
    <w:rPr>
      <w:color w:val="808080"/>
    </w:rPr>
  </w:style>
  <w:style w:type="character" w:styleId="afff1">
    <w:name w:val="page number"/>
    <w:basedOn w:val="a1"/>
    <w:rsid w:val="0019212C"/>
  </w:style>
  <w:style w:type="paragraph" w:customStyle="1" w:styleId="ConsNormal">
    <w:name w:val="ConsNormal Знак"/>
    <w:link w:val="ConsNormal0"/>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Знак"/>
    <w:link w:val="ConsNormal"/>
    <w:rsid w:val="0019212C"/>
    <w:rPr>
      <w:rFonts w:ascii="Arial" w:eastAsia="Times New Roman" w:hAnsi="Arial" w:cs="Arial"/>
      <w:sz w:val="20"/>
      <w:szCs w:val="20"/>
    </w:rPr>
  </w:style>
  <w:style w:type="paragraph" w:styleId="afff2">
    <w:name w:val="Body Text"/>
    <w:basedOn w:val="a0"/>
    <w:link w:val="afff3"/>
    <w:rsid w:val="0019212C"/>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19212C"/>
    <w:rPr>
      <w:rFonts w:ascii="Times New Roman" w:eastAsia="Times New Roman" w:hAnsi="Times New Roman" w:cs="Times New Roman"/>
      <w:color w:val="000000"/>
      <w:sz w:val="24"/>
      <w:szCs w:val="24"/>
      <w:shd w:val="clear" w:color="auto" w:fill="FFFFFF"/>
    </w:rPr>
  </w:style>
  <w:style w:type="paragraph" w:customStyle="1" w:styleId="-">
    <w:name w:val="Контракт-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0">
    <w:name w:val="Контракт-подпод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19212C"/>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uiPriority w:val="99"/>
    <w:rsid w:val="0019212C"/>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uiPriority w:val="99"/>
    <w:rsid w:val="0019212C"/>
    <w:rPr>
      <w:rFonts w:ascii="Times New Roman" w:eastAsia="Times New Roman" w:hAnsi="Times New Roman" w:cs="Times New Roman"/>
      <w:sz w:val="20"/>
      <w:szCs w:val="20"/>
    </w:rPr>
  </w:style>
  <w:style w:type="character" w:styleId="afff7">
    <w:name w:val="footnote reference"/>
    <w:uiPriority w:val="99"/>
    <w:rsid w:val="0019212C"/>
    <w:rPr>
      <w:vertAlign w:val="superscript"/>
    </w:rPr>
  </w:style>
  <w:style w:type="paragraph" w:styleId="afff8">
    <w:name w:val="Document Map"/>
    <w:basedOn w:val="a0"/>
    <w:link w:val="afff9"/>
    <w:semiHidden/>
    <w:rsid w:val="0019212C"/>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19212C"/>
    <w:rPr>
      <w:rFonts w:ascii="Tahoma" w:eastAsia="Times New Roman" w:hAnsi="Tahoma" w:cs="Tahoma"/>
      <w:sz w:val="20"/>
      <w:szCs w:val="20"/>
      <w:shd w:val="clear" w:color="auto" w:fill="000080"/>
    </w:rPr>
  </w:style>
  <w:style w:type="paragraph" w:styleId="afffa">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0"/>
    <w:link w:val="afffb"/>
    <w:uiPriority w:val="34"/>
    <w:qFormat/>
    <w:rsid w:val="00730FF6"/>
    <w:pPr>
      <w:ind w:left="720"/>
      <w:contextualSpacing/>
    </w:pPr>
  </w:style>
  <w:style w:type="character" w:customStyle="1" w:styleId="afffb">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basedOn w:val="a1"/>
    <w:link w:val="afffa"/>
    <w:uiPriority w:val="34"/>
    <w:locked/>
    <w:rsid w:val="006D32B0"/>
    <w:rPr>
      <w:sz w:val="20"/>
    </w:rPr>
  </w:style>
  <w:style w:type="character" w:styleId="afffc">
    <w:name w:val="annotation reference"/>
    <w:basedOn w:val="a1"/>
    <w:uiPriority w:val="99"/>
    <w:semiHidden/>
    <w:unhideWhenUsed/>
    <w:rsid w:val="00F521BA"/>
    <w:rPr>
      <w:sz w:val="16"/>
      <w:szCs w:val="16"/>
    </w:rPr>
  </w:style>
  <w:style w:type="paragraph" w:styleId="afffd">
    <w:name w:val="annotation text"/>
    <w:basedOn w:val="a0"/>
    <w:link w:val="afffe"/>
    <w:uiPriority w:val="99"/>
    <w:unhideWhenUsed/>
    <w:rsid w:val="00F521BA"/>
    <w:pPr>
      <w:spacing w:line="240" w:lineRule="auto"/>
    </w:pPr>
    <w:rPr>
      <w:szCs w:val="20"/>
    </w:rPr>
  </w:style>
  <w:style w:type="character" w:customStyle="1" w:styleId="afffe">
    <w:name w:val="Текст примечания Знак"/>
    <w:basedOn w:val="a1"/>
    <w:link w:val="afffd"/>
    <w:uiPriority w:val="99"/>
    <w:rsid w:val="00F521BA"/>
    <w:rPr>
      <w:sz w:val="20"/>
      <w:szCs w:val="20"/>
    </w:rPr>
  </w:style>
  <w:style w:type="paragraph" w:styleId="affff">
    <w:name w:val="annotation subject"/>
    <w:basedOn w:val="afffd"/>
    <w:next w:val="afffd"/>
    <w:link w:val="affff0"/>
    <w:uiPriority w:val="99"/>
    <w:semiHidden/>
    <w:unhideWhenUsed/>
    <w:rsid w:val="00F521BA"/>
    <w:rPr>
      <w:b/>
      <w:bCs/>
    </w:rPr>
  </w:style>
  <w:style w:type="character" w:customStyle="1" w:styleId="affff0">
    <w:name w:val="Тема примечания Знак"/>
    <w:basedOn w:val="afffe"/>
    <w:link w:val="affff"/>
    <w:uiPriority w:val="99"/>
    <w:semiHidden/>
    <w:rsid w:val="00F521BA"/>
    <w:rPr>
      <w:b/>
      <w:bCs/>
      <w:sz w:val="20"/>
      <w:szCs w:val="20"/>
    </w:rPr>
  </w:style>
  <w:style w:type="paragraph" w:customStyle="1" w:styleId="ConsPlusNormal">
    <w:name w:val="ConsPlusNormal"/>
    <w:rsid w:val="00D00688"/>
    <w:pPr>
      <w:autoSpaceDE w:val="0"/>
      <w:autoSpaceDN w:val="0"/>
      <w:adjustRightInd w:val="0"/>
      <w:spacing w:after="0" w:line="240" w:lineRule="auto"/>
    </w:pPr>
    <w:rPr>
      <w:rFonts w:ascii="Tahoma" w:eastAsiaTheme="minorHAnsi" w:hAnsi="Tahoma" w:cs="Tahoma"/>
      <w:i/>
      <w:iCs/>
      <w:sz w:val="20"/>
      <w:szCs w:val="20"/>
      <w:lang w:eastAsia="en-US"/>
    </w:rPr>
  </w:style>
  <w:style w:type="paragraph" w:styleId="affff1">
    <w:name w:val="Body Text Indent"/>
    <w:basedOn w:val="a0"/>
    <w:link w:val="affff2"/>
    <w:uiPriority w:val="99"/>
    <w:semiHidden/>
    <w:unhideWhenUsed/>
    <w:rsid w:val="002326C7"/>
    <w:pPr>
      <w:spacing w:after="120"/>
      <w:ind w:left="283"/>
    </w:pPr>
  </w:style>
  <w:style w:type="character" w:customStyle="1" w:styleId="affff2">
    <w:name w:val="Основной текст с отступом Знак"/>
    <w:basedOn w:val="a1"/>
    <w:link w:val="affff1"/>
    <w:uiPriority w:val="99"/>
    <w:semiHidden/>
    <w:rsid w:val="002326C7"/>
    <w:rPr>
      <w:sz w:val="20"/>
    </w:rPr>
  </w:style>
  <w:style w:type="paragraph" w:customStyle="1" w:styleId="a">
    <w:name w:val="Подпункт договора"/>
    <w:basedOn w:val="a0"/>
    <w:rsid w:val="002326C7"/>
    <w:pPr>
      <w:numPr>
        <w:ilvl w:val="1"/>
        <w:numId w:val="13"/>
      </w:numPr>
      <w:spacing w:after="0" w:line="240" w:lineRule="auto"/>
      <w:jc w:val="both"/>
    </w:pPr>
    <w:rPr>
      <w:rFonts w:ascii="Arial" w:eastAsia="Times New Roman" w:hAnsi="Arial" w:cs="Arial"/>
      <w:szCs w:val="20"/>
    </w:rPr>
  </w:style>
  <w:style w:type="paragraph" w:styleId="affff3">
    <w:name w:val="Normal (Web)"/>
    <w:basedOn w:val="a0"/>
    <w:uiPriority w:val="99"/>
    <w:unhideWhenUsed/>
    <w:rsid w:val="00706284"/>
    <w:pPr>
      <w:spacing w:after="75" w:line="240" w:lineRule="auto"/>
    </w:pPr>
    <w:rPr>
      <w:rFonts w:ascii="Times New Roman" w:hAnsi="Times New Roman" w:cs="Times New Roman"/>
      <w:color w:val="000000"/>
      <w:sz w:val="24"/>
      <w:szCs w:val="24"/>
    </w:rPr>
  </w:style>
  <w:style w:type="character" w:customStyle="1" w:styleId="msonormal0">
    <w:name w:val="msonormal"/>
    <w:basedOn w:val="a1"/>
    <w:rsid w:val="00706284"/>
    <w:rPr>
      <w:rFonts w:ascii="Tahoma" w:hAnsi="Tahoma" w:cs="Tahoma" w:hint="default"/>
      <w:sz w:val="20"/>
      <w:szCs w:val="20"/>
      <w:lang w:eastAsia="en-US"/>
    </w:rPr>
  </w:style>
  <w:style w:type="paragraph" w:styleId="affff4">
    <w:name w:val="Block Text"/>
    <w:basedOn w:val="a0"/>
    <w:rsid w:val="00706284"/>
    <w:pPr>
      <w:spacing w:after="120" w:line="240" w:lineRule="auto"/>
      <w:ind w:left="1440" w:right="1440"/>
    </w:pPr>
    <w:rPr>
      <w:rFonts w:ascii="Arial" w:eastAsia="Times New Roman" w:hAnsi="Arial" w:cs="Times New Roman"/>
      <w:szCs w:val="20"/>
      <w:lang w:eastAsia="en-US"/>
    </w:rPr>
  </w:style>
  <w:style w:type="character" w:customStyle="1" w:styleId="fontstyle01">
    <w:name w:val="fontstyle01"/>
    <w:basedOn w:val="a1"/>
    <w:rsid w:val="0016530D"/>
    <w:rPr>
      <w:rFonts w:ascii="Tahoma" w:hAnsi="Tahoma" w:cs="Tahoma" w:hint="default"/>
      <w:b w:val="0"/>
      <w:bCs w:val="0"/>
      <w:i w:val="0"/>
      <w:iCs w:val="0"/>
      <w:color w:val="000000"/>
      <w:sz w:val="20"/>
      <w:szCs w:val="20"/>
    </w:rPr>
  </w:style>
  <w:style w:type="paragraph" w:styleId="affff5">
    <w:name w:val="Revision"/>
    <w:hidden/>
    <w:uiPriority w:val="99"/>
    <w:semiHidden/>
    <w:rsid w:val="00A876E6"/>
    <w:pPr>
      <w:spacing w:after="0" w:line="240" w:lineRule="auto"/>
    </w:pPr>
    <w:rPr>
      <w:sz w:val="20"/>
    </w:rPr>
  </w:style>
  <w:style w:type="character" w:styleId="affff6">
    <w:name w:val="FollowedHyperlink"/>
    <w:basedOn w:val="a1"/>
    <w:uiPriority w:val="99"/>
    <w:semiHidden/>
    <w:unhideWhenUsed/>
    <w:rsid w:val="008F6BD7"/>
    <w:rPr>
      <w:color w:val="954F72"/>
      <w:u w:val="single"/>
    </w:rPr>
  </w:style>
  <w:style w:type="paragraph" w:customStyle="1" w:styleId="xl67">
    <w:name w:val="xl67"/>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Cs w:val="20"/>
    </w:rPr>
  </w:style>
  <w:style w:type="paragraph" w:customStyle="1" w:styleId="xl68">
    <w:name w:val="xl68"/>
    <w:basedOn w:val="a0"/>
    <w:rsid w:val="008F6BD7"/>
    <w:pPr>
      <w:spacing w:before="100" w:beforeAutospacing="1" w:after="100" w:afterAutospacing="1" w:line="240" w:lineRule="auto"/>
    </w:pPr>
    <w:rPr>
      <w:rFonts w:ascii="Tahoma" w:eastAsia="Times New Roman" w:hAnsi="Tahoma" w:cs="Tahoma"/>
      <w:szCs w:val="20"/>
    </w:rPr>
  </w:style>
  <w:style w:type="paragraph" w:customStyle="1" w:styleId="xl69">
    <w:name w:val="xl69"/>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Cs w:val="20"/>
    </w:rPr>
  </w:style>
  <w:style w:type="paragraph" w:customStyle="1" w:styleId="xl70">
    <w:name w:val="xl70"/>
    <w:basedOn w:val="a0"/>
    <w:rsid w:val="008F6BD7"/>
    <w:pPr>
      <w:spacing w:before="100" w:beforeAutospacing="1" w:after="100" w:afterAutospacing="1" w:line="240" w:lineRule="auto"/>
      <w:jc w:val="center"/>
    </w:pPr>
    <w:rPr>
      <w:rFonts w:ascii="Tahoma" w:eastAsia="Times New Roman" w:hAnsi="Tahoma" w:cs="Tahoma"/>
      <w:szCs w:val="20"/>
    </w:rPr>
  </w:style>
  <w:style w:type="paragraph" w:customStyle="1" w:styleId="xl71">
    <w:name w:val="xl71"/>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Cs w:val="20"/>
    </w:rPr>
  </w:style>
  <w:style w:type="paragraph" w:customStyle="1" w:styleId="xl72">
    <w:name w:val="xl72"/>
    <w:basedOn w:val="a0"/>
    <w:rsid w:val="008F6BD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ahoma" w:eastAsia="Times New Roman" w:hAnsi="Tahoma" w:cs="Tahoma"/>
      <w:b/>
      <w:bCs/>
      <w:szCs w:val="20"/>
    </w:rPr>
  </w:style>
  <w:style w:type="paragraph" w:customStyle="1" w:styleId="xl73">
    <w:name w:val="xl73"/>
    <w:basedOn w:val="a0"/>
    <w:rsid w:val="008F6BD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ahoma" w:eastAsia="Times New Roman" w:hAnsi="Tahoma" w:cs="Tahoma"/>
      <w:b/>
      <w:bCs/>
      <w:szCs w:val="20"/>
    </w:rPr>
  </w:style>
  <w:style w:type="paragraph" w:customStyle="1" w:styleId="xl74">
    <w:name w:val="xl74"/>
    <w:basedOn w:val="a0"/>
    <w:rsid w:val="008F6BD7"/>
    <w:pPr>
      <w:spacing w:before="100" w:beforeAutospacing="1" w:after="100" w:afterAutospacing="1" w:line="240" w:lineRule="auto"/>
    </w:pPr>
    <w:rPr>
      <w:rFonts w:ascii="Tahoma" w:eastAsia="Times New Roman" w:hAnsi="Tahoma" w:cs="Tahoma"/>
      <w:szCs w:val="20"/>
    </w:rPr>
  </w:style>
  <w:style w:type="paragraph" w:customStyle="1" w:styleId="xl75">
    <w:name w:val="xl75"/>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Cs w:val="20"/>
    </w:rPr>
  </w:style>
  <w:style w:type="paragraph" w:customStyle="1" w:styleId="xl76">
    <w:name w:val="xl76"/>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Cs w:val="20"/>
    </w:rPr>
  </w:style>
  <w:style w:type="paragraph" w:customStyle="1" w:styleId="xl77">
    <w:name w:val="xl77"/>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Cs w:val="20"/>
    </w:rPr>
  </w:style>
  <w:style w:type="paragraph" w:customStyle="1" w:styleId="xl78">
    <w:name w:val="xl78"/>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Cs w:val="20"/>
    </w:rPr>
  </w:style>
  <w:style w:type="paragraph" w:customStyle="1" w:styleId="xl79">
    <w:name w:val="xl79"/>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Cs w:val="20"/>
    </w:rPr>
  </w:style>
  <w:style w:type="paragraph" w:customStyle="1" w:styleId="xl80">
    <w:name w:val="xl80"/>
    <w:basedOn w:val="a0"/>
    <w:rsid w:val="008F6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208529">
      <w:bodyDiv w:val="1"/>
      <w:marLeft w:val="0"/>
      <w:marRight w:val="0"/>
      <w:marTop w:val="0"/>
      <w:marBottom w:val="0"/>
      <w:divBdr>
        <w:top w:val="none" w:sz="0" w:space="0" w:color="auto"/>
        <w:left w:val="none" w:sz="0" w:space="0" w:color="auto"/>
        <w:bottom w:val="none" w:sz="0" w:space="0" w:color="auto"/>
        <w:right w:val="none" w:sz="0" w:space="0" w:color="auto"/>
      </w:divBdr>
    </w:div>
    <w:div w:id="390037245">
      <w:bodyDiv w:val="1"/>
      <w:marLeft w:val="0"/>
      <w:marRight w:val="0"/>
      <w:marTop w:val="0"/>
      <w:marBottom w:val="0"/>
      <w:divBdr>
        <w:top w:val="none" w:sz="0" w:space="0" w:color="auto"/>
        <w:left w:val="none" w:sz="0" w:space="0" w:color="auto"/>
        <w:bottom w:val="none" w:sz="0" w:space="0" w:color="auto"/>
        <w:right w:val="none" w:sz="0" w:space="0" w:color="auto"/>
      </w:divBdr>
    </w:div>
    <w:div w:id="585380121">
      <w:bodyDiv w:val="1"/>
      <w:marLeft w:val="0"/>
      <w:marRight w:val="0"/>
      <w:marTop w:val="0"/>
      <w:marBottom w:val="0"/>
      <w:divBdr>
        <w:top w:val="none" w:sz="0" w:space="0" w:color="auto"/>
        <w:left w:val="none" w:sz="0" w:space="0" w:color="auto"/>
        <w:bottom w:val="none" w:sz="0" w:space="0" w:color="auto"/>
        <w:right w:val="none" w:sz="0" w:space="0" w:color="auto"/>
      </w:divBdr>
    </w:div>
    <w:div w:id="601885542">
      <w:bodyDiv w:val="1"/>
      <w:marLeft w:val="0"/>
      <w:marRight w:val="0"/>
      <w:marTop w:val="0"/>
      <w:marBottom w:val="0"/>
      <w:divBdr>
        <w:top w:val="none" w:sz="0" w:space="0" w:color="auto"/>
        <w:left w:val="none" w:sz="0" w:space="0" w:color="auto"/>
        <w:bottom w:val="none" w:sz="0" w:space="0" w:color="auto"/>
        <w:right w:val="none" w:sz="0" w:space="0" w:color="auto"/>
      </w:divBdr>
    </w:div>
    <w:div w:id="699404437">
      <w:bodyDiv w:val="1"/>
      <w:marLeft w:val="0"/>
      <w:marRight w:val="0"/>
      <w:marTop w:val="0"/>
      <w:marBottom w:val="0"/>
      <w:divBdr>
        <w:top w:val="none" w:sz="0" w:space="0" w:color="auto"/>
        <w:left w:val="none" w:sz="0" w:space="0" w:color="auto"/>
        <w:bottom w:val="none" w:sz="0" w:space="0" w:color="auto"/>
        <w:right w:val="none" w:sz="0" w:space="0" w:color="auto"/>
      </w:divBdr>
    </w:div>
    <w:div w:id="976301602">
      <w:bodyDiv w:val="1"/>
      <w:marLeft w:val="0"/>
      <w:marRight w:val="0"/>
      <w:marTop w:val="0"/>
      <w:marBottom w:val="0"/>
      <w:divBdr>
        <w:top w:val="none" w:sz="0" w:space="0" w:color="auto"/>
        <w:left w:val="none" w:sz="0" w:space="0" w:color="auto"/>
        <w:bottom w:val="none" w:sz="0" w:space="0" w:color="auto"/>
        <w:right w:val="none" w:sz="0" w:space="0" w:color="auto"/>
      </w:divBdr>
    </w:div>
    <w:div w:id="1036589039">
      <w:bodyDiv w:val="1"/>
      <w:marLeft w:val="0"/>
      <w:marRight w:val="0"/>
      <w:marTop w:val="0"/>
      <w:marBottom w:val="0"/>
      <w:divBdr>
        <w:top w:val="none" w:sz="0" w:space="0" w:color="auto"/>
        <w:left w:val="none" w:sz="0" w:space="0" w:color="auto"/>
        <w:bottom w:val="none" w:sz="0" w:space="0" w:color="auto"/>
        <w:right w:val="none" w:sz="0" w:space="0" w:color="auto"/>
      </w:divBdr>
    </w:div>
    <w:div w:id="1313365458">
      <w:bodyDiv w:val="1"/>
      <w:marLeft w:val="0"/>
      <w:marRight w:val="0"/>
      <w:marTop w:val="0"/>
      <w:marBottom w:val="0"/>
      <w:divBdr>
        <w:top w:val="none" w:sz="0" w:space="0" w:color="auto"/>
        <w:left w:val="none" w:sz="0" w:space="0" w:color="auto"/>
        <w:bottom w:val="none" w:sz="0" w:space="0" w:color="auto"/>
        <w:right w:val="none" w:sz="0" w:space="0" w:color="auto"/>
      </w:divBdr>
    </w:div>
    <w:div w:id="1573201267">
      <w:bodyDiv w:val="1"/>
      <w:marLeft w:val="0"/>
      <w:marRight w:val="0"/>
      <w:marTop w:val="0"/>
      <w:marBottom w:val="0"/>
      <w:divBdr>
        <w:top w:val="none" w:sz="0" w:space="0" w:color="auto"/>
        <w:left w:val="none" w:sz="0" w:space="0" w:color="auto"/>
        <w:bottom w:val="none" w:sz="0" w:space="0" w:color="auto"/>
        <w:right w:val="none" w:sz="0" w:space="0" w:color="auto"/>
      </w:divBdr>
    </w:div>
    <w:div w:id="167106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2.xml"/><Relationship Id="rId21" Type="http://schemas.openxmlformats.org/officeDocument/2006/relationships/footer" Target="footer3.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image" Target="media/image1.png"/><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hyperlink" Target="https://www.tplusgroup.ru/kso/ethics/"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hyperlink" Target="mailto:Svetlana.Glado@esplus.ru" TargetMode="Externa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OriginLetter.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rigin">
  <a:themeElements>
    <a:clrScheme name="Origin">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4.xml><?xml version="1.0" encoding="utf-8"?>
<CoverPageProperties xmlns="http://schemas.microsoft.com/office/2006/coverPageProps">
  <PublishDate/>
  <Abstract/>
  <CompanyAddress/>
  <CompanyPhone/>
  <CompanyFax/>
  <CompanyEmail/>
</CoverPageProperties>
</file>

<file path=customXml/item5.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SelectedStyle=""/>
</file>

<file path=customXml/itemProps1.xml><?xml version="1.0" encoding="utf-8"?>
<ds:datastoreItem xmlns:ds="http://schemas.openxmlformats.org/officeDocument/2006/customXml" ds:itemID="{4B1EDAAD-F88F-428B-91E2-EE954AEFE0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805864-E5FE-41EC-B38F-71F383CFBEA8}">
  <ds:schemaRefs>
    <ds:schemaRef ds:uri="http://schemas.microsoft.com/sharepoint/v3/contenttype/forms"/>
  </ds:schemaRefs>
</ds:datastoreItem>
</file>

<file path=customXml/itemProps3.xml><?xml version="1.0" encoding="utf-8"?>
<ds:datastoreItem xmlns:ds="http://schemas.openxmlformats.org/officeDocument/2006/customXml" ds:itemID="{EB59CD23-8955-4B04-B30A-16173F900A53}">
  <ds:schemaRefs>
    <ds:schemaRef ds:uri="http://schemas.microsoft.com/office/2009/outspace/metadata"/>
  </ds:schemaRefs>
</ds:datastoreItem>
</file>

<file path=customXml/itemProps4.xml><?xml version="1.0" encoding="utf-8"?>
<ds:datastoreItem xmlns:ds="http://schemas.openxmlformats.org/officeDocument/2006/customXml" ds:itemID="{9E45F724-1C19-43E8-AA8D-805D99115A37}">
  <ds:schemaRefs>
    <ds:schemaRef ds:uri="http://schemas.microsoft.com/office/2006/coverPageProps"/>
  </ds:schemaRefs>
</ds:datastoreItem>
</file>

<file path=customXml/itemProps5.xml><?xml version="1.0" encoding="utf-8"?>
<ds:datastoreItem xmlns:ds="http://schemas.openxmlformats.org/officeDocument/2006/customXml" ds:itemID="{C921ABE7-05D0-4A85-9F9F-50374BBE6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35E83637-0AC3-4DE0-9C09-F98371C3A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OriginLetter</Template>
  <TotalTime>79</TotalTime>
  <Pages>87</Pages>
  <Words>34523</Words>
  <Characters>196782</Characters>
  <Application>Microsoft Office Word</Application>
  <DocSecurity>0</DocSecurity>
  <Lines>1639</Lines>
  <Paragraphs>461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230844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Степанов</dc:creator>
  <cp:lastModifiedBy>Малькова Юлия Николаевна</cp:lastModifiedBy>
  <cp:revision>9</cp:revision>
  <cp:lastPrinted>2017-06-29T14:49:00Z</cp:lastPrinted>
  <dcterms:created xsi:type="dcterms:W3CDTF">2024-01-11T08:27:00Z</dcterms:created>
  <dcterms:modified xsi:type="dcterms:W3CDTF">2024-01-24T09:14:00Z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